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3F99" w:rsidRDefault="00E805DA" w:rsidP="00E805DA">
      <w:pPr>
        <w:pStyle w:val="a7"/>
        <w:ind w:left="-1134" w:right="-992"/>
        <w:jc w:val="center"/>
        <w:rPr>
          <w:lang w:val="en-US"/>
        </w:rPr>
      </w:pPr>
      <w:r>
        <w:rPr>
          <w:noProof/>
        </w:rPr>
        <w:drawing>
          <wp:inline distT="0" distB="0" distL="0" distR="0">
            <wp:extent cx="6527670" cy="8972550"/>
            <wp:effectExtent l="19050" t="0" r="6480" b="0"/>
            <wp:docPr id="1" name="Рисунок 1" descr="C:\Users\Администратор\Documents\IMG_20181011_00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Администратор\Documents\IMG_20181011_0005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35885" cy="898384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05DA" w:rsidRDefault="00E805DA" w:rsidP="00E805DA">
      <w:pPr>
        <w:pStyle w:val="a7"/>
        <w:ind w:right="-992"/>
        <w:jc w:val="both"/>
        <w:rPr>
          <w:lang w:val="en-US"/>
        </w:rPr>
      </w:pPr>
    </w:p>
    <w:p w:rsidR="00E805DA" w:rsidRPr="00E805DA" w:rsidRDefault="00E805DA" w:rsidP="00E805DA">
      <w:pPr>
        <w:pStyle w:val="a7"/>
        <w:ind w:left="-1134" w:right="-992"/>
        <w:jc w:val="both"/>
        <w:rPr>
          <w:b/>
          <w:sz w:val="28"/>
          <w:szCs w:val="28"/>
          <w:lang w:val="en-US"/>
        </w:rPr>
      </w:pPr>
    </w:p>
    <w:p w:rsidR="00521C70" w:rsidRPr="0059597A" w:rsidRDefault="00521C70" w:rsidP="00B13F99">
      <w:pPr>
        <w:pStyle w:val="a7"/>
        <w:ind w:left="113" w:right="113"/>
        <w:jc w:val="center"/>
        <w:rPr>
          <w:rFonts w:ascii="Times New Roman" w:hAnsi="Times New Roman"/>
          <w:b/>
        </w:rPr>
      </w:pPr>
      <w:r w:rsidRPr="0059597A">
        <w:rPr>
          <w:rFonts w:ascii="Times New Roman" w:hAnsi="Times New Roman"/>
          <w:b/>
        </w:rPr>
        <w:t>Пояснительная записка</w:t>
      </w:r>
    </w:p>
    <w:p w:rsidR="00521C70" w:rsidRPr="0059597A" w:rsidRDefault="00521C70" w:rsidP="00521C70">
      <w:pPr>
        <w:pStyle w:val="a7"/>
        <w:ind w:left="113" w:right="113"/>
        <w:jc w:val="both"/>
        <w:rPr>
          <w:rFonts w:ascii="Times New Roman" w:hAnsi="Times New Roman"/>
        </w:rPr>
      </w:pPr>
      <w:r w:rsidRPr="0059597A">
        <w:rPr>
          <w:rFonts w:ascii="Times New Roman" w:hAnsi="Times New Roman"/>
        </w:rPr>
        <w:t xml:space="preserve">Рабочая программа учебного </w:t>
      </w:r>
      <w:r>
        <w:rPr>
          <w:rFonts w:ascii="Times New Roman" w:hAnsi="Times New Roman"/>
        </w:rPr>
        <w:t xml:space="preserve">предмета английский  язык для  </w:t>
      </w:r>
      <w:r w:rsidRPr="00521C70">
        <w:rPr>
          <w:rFonts w:ascii="Times New Roman" w:hAnsi="Times New Roman"/>
        </w:rPr>
        <w:t>7</w:t>
      </w:r>
      <w:r w:rsidRPr="0059597A">
        <w:rPr>
          <w:rFonts w:ascii="Times New Roman" w:hAnsi="Times New Roman"/>
        </w:rPr>
        <w:t xml:space="preserve"> класса составлена в соответствии с  Федеральным государственным образовательным стандартом основного общего образования второго поколения </w:t>
      </w:r>
      <w:r w:rsidRPr="0059597A">
        <w:rPr>
          <w:rFonts w:ascii="Times New Roman" w:hAnsi="Times New Roman"/>
          <w:color w:val="333333"/>
        </w:rPr>
        <w:t xml:space="preserve">Приказа </w:t>
      </w:r>
      <w:proofErr w:type="spellStart"/>
      <w:r w:rsidRPr="0059597A">
        <w:rPr>
          <w:rFonts w:ascii="Times New Roman" w:hAnsi="Times New Roman"/>
          <w:color w:val="333333"/>
        </w:rPr>
        <w:t>Минобрнауки</w:t>
      </w:r>
      <w:proofErr w:type="spellEnd"/>
      <w:r w:rsidRPr="0059597A">
        <w:rPr>
          <w:rFonts w:ascii="Times New Roman" w:hAnsi="Times New Roman"/>
          <w:color w:val="333333"/>
        </w:rPr>
        <w:t xml:space="preserve"> России от 17.12.2010 №1897 «Об утверждении и введении в действие федерального государственного образовательного стандарта основного общего образования»</w:t>
      </w:r>
      <w:r w:rsidRPr="0059597A">
        <w:rPr>
          <w:rFonts w:ascii="Times New Roman" w:hAnsi="Times New Roman"/>
        </w:rPr>
        <w:t xml:space="preserve">  с учетом примерной программы  основного общего образования и авторской программы по иностранному языку под редакцией  М.В. Вербицкой  М</w:t>
      </w:r>
      <w:proofErr w:type="gramStart"/>
      <w:r w:rsidRPr="0059597A">
        <w:rPr>
          <w:rFonts w:ascii="Times New Roman" w:hAnsi="Times New Roman"/>
        </w:rPr>
        <w:t xml:space="preserve"> .</w:t>
      </w:r>
      <w:proofErr w:type="gramEnd"/>
      <w:r w:rsidRPr="0059597A">
        <w:rPr>
          <w:rFonts w:ascii="Times New Roman" w:hAnsi="Times New Roman"/>
        </w:rPr>
        <w:t xml:space="preserve">: </w:t>
      </w:r>
      <w:proofErr w:type="spellStart"/>
      <w:r w:rsidRPr="0059597A">
        <w:rPr>
          <w:rFonts w:ascii="Times New Roman" w:hAnsi="Times New Roman"/>
        </w:rPr>
        <w:t>Вентана-Граф</w:t>
      </w:r>
      <w:proofErr w:type="spellEnd"/>
      <w:r w:rsidRPr="0059597A">
        <w:rPr>
          <w:rFonts w:ascii="Times New Roman" w:hAnsi="Times New Roman"/>
        </w:rPr>
        <w:t>, . (</w:t>
      </w:r>
      <w:r w:rsidRPr="0059597A">
        <w:rPr>
          <w:rFonts w:ascii="Times New Roman" w:hAnsi="Times New Roman"/>
          <w:lang w:val="en-US"/>
        </w:rPr>
        <w:t>FORWARD</w:t>
      </w:r>
      <w:r w:rsidRPr="0059597A">
        <w:rPr>
          <w:rFonts w:ascii="Times New Roman" w:hAnsi="Times New Roman"/>
        </w:rPr>
        <w:t xml:space="preserve">). </w:t>
      </w:r>
      <w:proofErr w:type="spellStart"/>
      <w:r w:rsidRPr="0059597A">
        <w:rPr>
          <w:rFonts w:ascii="Times New Roman" w:hAnsi="Times New Roman"/>
        </w:rPr>
        <w:t>Умк</w:t>
      </w:r>
      <w:proofErr w:type="spellEnd"/>
      <w:r w:rsidRPr="0059597A">
        <w:rPr>
          <w:rFonts w:ascii="Times New Roman" w:hAnsi="Times New Roman"/>
        </w:rPr>
        <w:t xml:space="preserve"> М.В.Вербицкой. – М</w:t>
      </w:r>
      <w:proofErr w:type="gramStart"/>
      <w:r w:rsidRPr="0059597A">
        <w:rPr>
          <w:rFonts w:ascii="Times New Roman" w:hAnsi="Times New Roman"/>
        </w:rPr>
        <w:t xml:space="preserve"> .</w:t>
      </w:r>
      <w:proofErr w:type="gramEnd"/>
      <w:r w:rsidRPr="0059597A">
        <w:rPr>
          <w:rFonts w:ascii="Times New Roman" w:hAnsi="Times New Roman"/>
        </w:rPr>
        <w:t xml:space="preserve">: </w:t>
      </w:r>
      <w:proofErr w:type="spellStart"/>
      <w:r w:rsidRPr="0059597A">
        <w:rPr>
          <w:rFonts w:ascii="Times New Roman" w:hAnsi="Times New Roman"/>
        </w:rPr>
        <w:t>Вентана-Граф</w:t>
      </w:r>
      <w:proofErr w:type="spellEnd"/>
      <w:r w:rsidRPr="0059597A">
        <w:rPr>
          <w:rFonts w:ascii="Times New Roman" w:hAnsi="Times New Roman"/>
        </w:rPr>
        <w:t>,  . (</w:t>
      </w:r>
      <w:r w:rsidRPr="0059597A">
        <w:rPr>
          <w:rFonts w:ascii="Times New Roman" w:hAnsi="Times New Roman"/>
          <w:lang w:val="en-US"/>
        </w:rPr>
        <w:t>FORWARD</w:t>
      </w:r>
      <w:r w:rsidRPr="0059597A">
        <w:rPr>
          <w:rFonts w:ascii="Times New Roman" w:hAnsi="Times New Roman"/>
        </w:rPr>
        <w:t xml:space="preserve">).  </w:t>
      </w:r>
    </w:p>
    <w:p w:rsidR="00521C70" w:rsidRPr="0059597A" w:rsidRDefault="00521C70" w:rsidP="00521C70">
      <w:pPr>
        <w:pStyle w:val="a7"/>
        <w:ind w:left="113" w:right="113"/>
        <w:jc w:val="both"/>
        <w:rPr>
          <w:rFonts w:ascii="Times New Roman" w:hAnsi="Times New Roman"/>
          <w:b/>
          <w:u w:val="single"/>
        </w:rPr>
      </w:pPr>
      <w:r w:rsidRPr="0059597A">
        <w:rPr>
          <w:rFonts w:ascii="Times New Roman" w:hAnsi="Times New Roman"/>
          <w:b/>
        </w:rPr>
        <w:t xml:space="preserve">                                              Цели и задачи обучения английскому языку</w:t>
      </w:r>
    </w:p>
    <w:p w:rsidR="00521C70" w:rsidRPr="0059597A" w:rsidRDefault="00521C70" w:rsidP="00521C70">
      <w:pPr>
        <w:pStyle w:val="a7"/>
        <w:ind w:left="113" w:right="113"/>
        <w:jc w:val="both"/>
        <w:rPr>
          <w:rFonts w:ascii="Times New Roman" w:hAnsi="Times New Roman"/>
        </w:rPr>
      </w:pPr>
      <w:r w:rsidRPr="0059597A">
        <w:rPr>
          <w:rFonts w:ascii="Times New Roman" w:hAnsi="Times New Roman"/>
        </w:rPr>
        <w:t xml:space="preserve">             Изучение иностранного языка  в основной школе направлено на достижение следующих </w:t>
      </w:r>
      <w:r w:rsidRPr="0059597A">
        <w:rPr>
          <w:rFonts w:ascii="Times New Roman" w:hAnsi="Times New Roman"/>
          <w:b/>
        </w:rPr>
        <w:t>целей</w:t>
      </w:r>
      <w:r w:rsidRPr="0059597A">
        <w:rPr>
          <w:rFonts w:ascii="Times New Roman" w:hAnsi="Times New Roman"/>
        </w:rPr>
        <w:t>:</w:t>
      </w:r>
    </w:p>
    <w:p w:rsidR="00521C70" w:rsidRPr="0059597A" w:rsidRDefault="00521C70" w:rsidP="00521C70">
      <w:pPr>
        <w:pStyle w:val="a7"/>
        <w:ind w:left="113" w:right="113"/>
        <w:jc w:val="both"/>
        <w:rPr>
          <w:rFonts w:ascii="Times New Roman" w:hAnsi="Times New Roman"/>
        </w:rPr>
      </w:pPr>
      <w:r w:rsidRPr="0059597A">
        <w:rPr>
          <w:rFonts w:ascii="Times New Roman" w:hAnsi="Times New Roman"/>
          <w:b/>
        </w:rPr>
        <w:t xml:space="preserve">Развитие </w:t>
      </w:r>
      <w:r w:rsidRPr="0059597A">
        <w:rPr>
          <w:rFonts w:ascii="Times New Roman" w:hAnsi="Times New Roman"/>
        </w:rPr>
        <w:t xml:space="preserve">иноязычной </w:t>
      </w:r>
      <w:r w:rsidRPr="0059597A">
        <w:rPr>
          <w:rFonts w:ascii="Times New Roman" w:hAnsi="Times New Roman"/>
          <w:b/>
        </w:rPr>
        <w:t xml:space="preserve">коммуникативной компетенции </w:t>
      </w:r>
      <w:r w:rsidRPr="0059597A">
        <w:rPr>
          <w:rFonts w:ascii="Times New Roman" w:hAnsi="Times New Roman"/>
        </w:rPr>
        <w:t xml:space="preserve">в совокупности ее составляющих – речевой, языковой, </w:t>
      </w:r>
      <w:proofErr w:type="spellStart"/>
      <w:r w:rsidRPr="0059597A">
        <w:rPr>
          <w:rFonts w:ascii="Times New Roman" w:hAnsi="Times New Roman"/>
        </w:rPr>
        <w:t>социокультурной</w:t>
      </w:r>
      <w:proofErr w:type="spellEnd"/>
      <w:r w:rsidRPr="0059597A">
        <w:rPr>
          <w:rFonts w:ascii="Times New Roman" w:hAnsi="Times New Roman"/>
        </w:rPr>
        <w:t>, компенсаторной, учебно-познавательной:</w:t>
      </w:r>
    </w:p>
    <w:p w:rsidR="00521C70" w:rsidRPr="0059597A" w:rsidRDefault="00521C70" w:rsidP="00521C70">
      <w:pPr>
        <w:pStyle w:val="a7"/>
        <w:ind w:left="113" w:right="113"/>
        <w:jc w:val="both"/>
        <w:rPr>
          <w:rFonts w:ascii="Times New Roman" w:hAnsi="Times New Roman"/>
        </w:rPr>
      </w:pPr>
      <w:r w:rsidRPr="0059597A">
        <w:rPr>
          <w:rFonts w:ascii="Times New Roman" w:hAnsi="Times New Roman"/>
          <w:b/>
        </w:rPr>
        <w:t>речевая компетенция</w:t>
      </w:r>
      <w:r w:rsidRPr="0059597A">
        <w:rPr>
          <w:rFonts w:ascii="Times New Roman" w:hAnsi="Times New Roman"/>
        </w:rPr>
        <w:t xml:space="preserve"> – развитие коммуникативных умений в четырех основных видах речевой деятельности (говорении, </w:t>
      </w:r>
      <w:proofErr w:type="spellStart"/>
      <w:r w:rsidRPr="0059597A">
        <w:rPr>
          <w:rFonts w:ascii="Times New Roman" w:hAnsi="Times New Roman"/>
        </w:rPr>
        <w:t>аудировании</w:t>
      </w:r>
      <w:proofErr w:type="spellEnd"/>
      <w:r w:rsidRPr="0059597A">
        <w:rPr>
          <w:rFonts w:ascii="Times New Roman" w:hAnsi="Times New Roman"/>
        </w:rPr>
        <w:t>, чтении, письме);</w:t>
      </w:r>
    </w:p>
    <w:p w:rsidR="00521C70" w:rsidRPr="0059597A" w:rsidRDefault="00521C70" w:rsidP="00521C70">
      <w:pPr>
        <w:pStyle w:val="a7"/>
        <w:ind w:left="113" w:right="113"/>
        <w:jc w:val="both"/>
        <w:rPr>
          <w:rFonts w:ascii="Times New Roman" w:hAnsi="Times New Roman"/>
        </w:rPr>
      </w:pPr>
      <w:r w:rsidRPr="0059597A">
        <w:rPr>
          <w:rFonts w:ascii="Times New Roman" w:hAnsi="Times New Roman"/>
          <w:b/>
        </w:rPr>
        <w:t xml:space="preserve">языковая компетенция </w:t>
      </w:r>
      <w:r w:rsidRPr="0059597A">
        <w:rPr>
          <w:rFonts w:ascii="Times New Roman" w:hAnsi="Times New Roman"/>
        </w:rPr>
        <w:t xml:space="preserve">– овладение новыми языковыми средствами (фонетическими, орфографическими, лексическими, грамматическими) в соответствии </w:t>
      </w:r>
      <w:r w:rsidRPr="0059597A">
        <w:rPr>
          <w:rFonts w:ascii="Times New Roman" w:hAnsi="Times New Roman"/>
          <w:lang w:val="en-US"/>
        </w:rPr>
        <w:t>c</w:t>
      </w:r>
      <w:r w:rsidRPr="0059597A">
        <w:rPr>
          <w:rFonts w:ascii="Times New Roman" w:hAnsi="Times New Roman"/>
        </w:rPr>
        <w:t xml:space="preserve"> темами, сферами и ситуациями общения, отобранными для основной школы; освоение знаний о языковых явлениях изучаемого языка, разных способах выражения мысли </w:t>
      </w:r>
      <w:proofErr w:type="gramStart"/>
      <w:r w:rsidRPr="0059597A">
        <w:rPr>
          <w:rFonts w:ascii="Times New Roman" w:hAnsi="Times New Roman"/>
        </w:rPr>
        <w:t>в</w:t>
      </w:r>
      <w:proofErr w:type="gramEnd"/>
      <w:r w:rsidRPr="0059597A">
        <w:rPr>
          <w:rFonts w:ascii="Times New Roman" w:hAnsi="Times New Roman"/>
        </w:rPr>
        <w:t xml:space="preserve"> родном и изучаемом</w:t>
      </w:r>
    </w:p>
    <w:p w:rsidR="00521C70" w:rsidRPr="0059597A" w:rsidRDefault="00521C70" w:rsidP="00521C70">
      <w:pPr>
        <w:pStyle w:val="a7"/>
        <w:ind w:left="113" w:right="113"/>
        <w:jc w:val="both"/>
        <w:rPr>
          <w:rFonts w:ascii="Times New Roman" w:hAnsi="Times New Roman"/>
        </w:rPr>
      </w:pPr>
      <w:proofErr w:type="gramStart"/>
      <w:r w:rsidRPr="0059597A">
        <w:rPr>
          <w:rFonts w:ascii="Times New Roman" w:hAnsi="Times New Roman"/>
        </w:rPr>
        <w:t>иностранном</w:t>
      </w:r>
      <w:proofErr w:type="gramEnd"/>
      <w:r w:rsidRPr="0059597A">
        <w:rPr>
          <w:rFonts w:ascii="Times New Roman" w:hAnsi="Times New Roman"/>
        </w:rPr>
        <w:t xml:space="preserve">       языках;</w:t>
      </w:r>
    </w:p>
    <w:p w:rsidR="00521C70" w:rsidRPr="0059597A" w:rsidRDefault="00521C70" w:rsidP="00521C70">
      <w:pPr>
        <w:pStyle w:val="a7"/>
        <w:ind w:left="113" w:right="113"/>
        <w:jc w:val="both"/>
        <w:rPr>
          <w:rFonts w:ascii="Times New Roman" w:hAnsi="Times New Roman"/>
        </w:rPr>
      </w:pPr>
      <w:proofErr w:type="spellStart"/>
      <w:r w:rsidRPr="0059597A">
        <w:rPr>
          <w:rFonts w:ascii="Times New Roman" w:hAnsi="Times New Roman"/>
          <w:b/>
        </w:rPr>
        <w:t>социокультурная</w:t>
      </w:r>
      <w:proofErr w:type="spellEnd"/>
      <w:r w:rsidRPr="0059597A">
        <w:rPr>
          <w:rFonts w:ascii="Times New Roman" w:hAnsi="Times New Roman"/>
          <w:b/>
        </w:rPr>
        <w:t xml:space="preserve"> компетенция </w:t>
      </w:r>
      <w:r w:rsidRPr="0059597A">
        <w:rPr>
          <w:rFonts w:ascii="Times New Roman" w:hAnsi="Times New Roman"/>
        </w:rPr>
        <w:t>– приобщение учащихся к культуре, традициям и реалиям стран/страны изучаемого иностранного языка в рамках тем, сфер и ситуаций общения, отвечающих опыту, интересам, психологическим особенностям учащихся основной школы на разных ее этапах  формирование умения представлять свою страну, ее культуру в условиях иноязычного межкультурного общения;</w:t>
      </w:r>
    </w:p>
    <w:p w:rsidR="00521C70" w:rsidRPr="0059597A" w:rsidRDefault="00521C70" w:rsidP="00521C70">
      <w:pPr>
        <w:pStyle w:val="a7"/>
        <w:ind w:left="113" w:right="113"/>
        <w:jc w:val="both"/>
        <w:rPr>
          <w:rFonts w:ascii="Times New Roman" w:hAnsi="Times New Roman"/>
        </w:rPr>
      </w:pPr>
      <w:r w:rsidRPr="0059597A">
        <w:rPr>
          <w:rFonts w:ascii="Times New Roman" w:hAnsi="Times New Roman"/>
          <w:b/>
        </w:rPr>
        <w:t xml:space="preserve">компенсаторная компетенция – </w:t>
      </w:r>
      <w:r w:rsidRPr="0059597A">
        <w:rPr>
          <w:rFonts w:ascii="Times New Roman" w:hAnsi="Times New Roman"/>
        </w:rPr>
        <w:t>развитие умений выходить из положения в условиях дефицита языковых сре</w:t>
      </w:r>
      <w:proofErr w:type="gramStart"/>
      <w:r w:rsidRPr="0059597A">
        <w:rPr>
          <w:rFonts w:ascii="Times New Roman" w:hAnsi="Times New Roman"/>
        </w:rPr>
        <w:t>дств пр</w:t>
      </w:r>
      <w:proofErr w:type="gramEnd"/>
      <w:r w:rsidRPr="0059597A">
        <w:rPr>
          <w:rFonts w:ascii="Times New Roman" w:hAnsi="Times New Roman"/>
        </w:rPr>
        <w:t>и получении и передаче информации;</w:t>
      </w:r>
    </w:p>
    <w:p w:rsidR="00521C70" w:rsidRPr="0059597A" w:rsidRDefault="00521C70" w:rsidP="00521C70">
      <w:pPr>
        <w:pStyle w:val="a7"/>
        <w:ind w:left="113" w:right="113"/>
        <w:jc w:val="both"/>
        <w:rPr>
          <w:rFonts w:ascii="Times New Roman" w:hAnsi="Times New Roman"/>
        </w:rPr>
      </w:pPr>
      <w:r w:rsidRPr="0059597A">
        <w:rPr>
          <w:rFonts w:ascii="Times New Roman" w:hAnsi="Times New Roman"/>
          <w:b/>
        </w:rPr>
        <w:t xml:space="preserve">учебно-познавательная компетенция </w:t>
      </w:r>
      <w:r w:rsidRPr="0059597A">
        <w:rPr>
          <w:rFonts w:ascii="Times New Roman" w:hAnsi="Times New Roman"/>
        </w:rPr>
        <w:t>– дальнейшее развитие общих и специальных учебных умений; ознакомление с доступными учащимся способами и приемами самостоятельного изучения языков и культур, в том числе с использованием новых информационных технологий.</w:t>
      </w:r>
    </w:p>
    <w:p w:rsidR="00521C70" w:rsidRPr="0059597A" w:rsidRDefault="00521C70" w:rsidP="00521C70">
      <w:pPr>
        <w:pStyle w:val="a7"/>
        <w:ind w:left="113" w:right="113"/>
        <w:jc w:val="both"/>
        <w:rPr>
          <w:rFonts w:ascii="Times New Roman" w:hAnsi="Times New Roman"/>
        </w:rPr>
      </w:pPr>
      <w:r w:rsidRPr="0059597A">
        <w:rPr>
          <w:rFonts w:ascii="Times New Roman" w:hAnsi="Times New Roman"/>
        </w:rPr>
        <w:t>Формирование потребностей изучения иностранных языков.</w:t>
      </w:r>
    </w:p>
    <w:p w:rsidR="00521C70" w:rsidRPr="0059597A" w:rsidRDefault="00521C70" w:rsidP="00521C70">
      <w:pPr>
        <w:pStyle w:val="a7"/>
        <w:ind w:left="113" w:right="113"/>
        <w:jc w:val="both"/>
        <w:rPr>
          <w:rFonts w:ascii="Times New Roman" w:hAnsi="Times New Roman"/>
        </w:rPr>
      </w:pPr>
      <w:r w:rsidRPr="0059597A">
        <w:rPr>
          <w:rFonts w:ascii="Times New Roman" w:hAnsi="Times New Roman"/>
        </w:rPr>
        <w:t>Формирование общекультурной идентичности.</w:t>
      </w:r>
    </w:p>
    <w:p w:rsidR="00521C70" w:rsidRPr="0059597A" w:rsidRDefault="00521C70" w:rsidP="00521C70">
      <w:pPr>
        <w:pStyle w:val="a7"/>
        <w:ind w:left="113" w:right="113"/>
        <w:jc w:val="both"/>
        <w:rPr>
          <w:rFonts w:ascii="Times New Roman" w:hAnsi="Times New Roman"/>
        </w:rPr>
      </w:pPr>
      <w:r w:rsidRPr="0059597A">
        <w:rPr>
          <w:rFonts w:ascii="Times New Roman" w:hAnsi="Times New Roman"/>
        </w:rPr>
        <w:t>Развитие стремления к овладению основами  мировой культуры</w:t>
      </w:r>
    </w:p>
    <w:p w:rsidR="00521C70" w:rsidRPr="0059597A" w:rsidRDefault="00521C70" w:rsidP="00521C70">
      <w:pPr>
        <w:pStyle w:val="a7"/>
        <w:ind w:left="113" w:right="113"/>
        <w:jc w:val="both"/>
        <w:rPr>
          <w:rFonts w:ascii="Times New Roman" w:hAnsi="Times New Roman"/>
        </w:rPr>
      </w:pPr>
      <w:r w:rsidRPr="0059597A">
        <w:rPr>
          <w:rFonts w:ascii="Times New Roman" w:hAnsi="Times New Roman"/>
        </w:rPr>
        <w:t>Осознание необходимости вести здоровый образ жизни</w:t>
      </w:r>
      <w:proofErr w:type="gramStart"/>
      <w:r w:rsidRPr="0059597A">
        <w:rPr>
          <w:rFonts w:ascii="Times New Roman" w:hAnsi="Times New Roman"/>
        </w:rPr>
        <w:t>.</w:t>
      </w:r>
      <w:proofErr w:type="gramEnd"/>
      <w:r w:rsidRPr="0059597A">
        <w:rPr>
          <w:rFonts w:ascii="Times New Roman" w:hAnsi="Times New Roman"/>
        </w:rPr>
        <w:t xml:space="preserve"> </w:t>
      </w:r>
      <w:proofErr w:type="gramStart"/>
      <w:r w:rsidRPr="0059597A">
        <w:rPr>
          <w:rStyle w:val="a9"/>
          <w:rFonts w:ascii="Times New Roman" w:hAnsi="Times New Roman"/>
          <w:color w:val="000000"/>
        </w:rPr>
        <w:t>р</w:t>
      </w:r>
      <w:proofErr w:type="gramEnd"/>
      <w:r w:rsidRPr="0059597A">
        <w:rPr>
          <w:rStyle w:val="a9"/>
          <w:rFonts w:ascii="Times New Roman" w:hAnsi="Times New Roman"/>
          <w:color w:val="000000"/>
        </w:rPr>
        <w:t>азвитие информационной компетенции, которое включает:</w:t>
      </w:r>
    </w:p>
    <w:p w:rsidR="00521C70" w:rsidRPr="0059597A" w:rsidRDefault="00521C70" w:rsidP="00521C70">
      <w:pPr>
        <w:pStyle w:val="aa"/>
        <w:tabs>
          <w:tab w:val="left" w:pos="966"/>
        </w:tabs>
        <w:spacing w:before="0" w:line="240" w:lineRule="auto"/>
        <w:ind w:left="113" w:right="113"/>
        <w:jc w:val="both"/>
        <w:rPr>
          <w:rFonts w:ascii="Times New Roman" w:hAnsi="Times New Roman"/>
          <w:sz w:val="24"/>
          <w:szCs w:val="24"/>
        </w:rPr>
      </w:pPr>
      <w:r w:rsidRPr="0059597A">
        <w:rPr>
          <w:rStyle w:val="a9"/>
          <w:rFonts w:ascii="Times New Roman" w:eastAsia="Dotum" w:hAnsi="Times New Roman"/>
          <w:color w:val="000000"/>
          <w:sz w:val="24"/>
          <w:szCs w:val="24"/>
        </w:rPr>
        <w:t>формирование умений сокращать, расширять устную и письменную ин</w:t>
      </w:r>
      <w:r w:rsidRPr="0059597A">
        <w:rPr>
          <w:rStyle w:val="a9"/>
          <w:rFonts w:ascii="Times New Roman" w:eastAsia="Dotum" w:hAnsi="Times New Roman"/>
          <w:color w:val="000000"/>
          <w:sz w:val="24"/>
          <w:szCs w:val="24"/>
        </w:rPr>
        <w:softHyphen/>
        <w:t>формацию, создавать второй текст по аналогии, заполнять таблицы;</w:t>
      </w:r>
    </w:p>
    <w:p w:rsidR="00521C70" w:rsidRPr="0059597A" w:rsidRDefault="00521C70" w:rsidP="00521C70">
      <w:pPr>
        <w:pStyle w:val="aa"/>
        <w:tabs>
          <w:tab w:val="left" w:pos="966"/>
        </w:tabs>
        <w:spacing w:before="0" w:line="240" w:lineRule="auto"/>
        <w:ind w:left="113" w:right="113"/>
        <w:jc w:val="both"/>
        <w:rPr>
          <w:rFonts w:ascii="Times New Roman" w:hAnsi="Times New Roman"/>
          <w:sz w:val="24"/>
          <w:szCs w:val="24"/>
        </w:rPr>
      </w:pPr>
      <w:r w:rsidRPr="0059597A">
        <w:rPr>
          <w:rStyle w:val="a9"/>
          <w:rFonts w:ascii="Times New Roman" w:eastAsia="Dotum" w:hAnsi="Times New Roman"/>
          <w:color w:val="000000"/>
          <w:sz w:val="24"/>
          <w:szCs w:val="24"/>
        </w:rPr>
        <w:t>формирование умений организовывать, сохранять и передавать инфор</w:t>
      </w:r>
      <w:r w:rsidRPr="0059597A">
        <w:rPr>
          <w:rStyle w:val="a9"/>
          <w:rFonts w:ascii="Times New Roman" w:eastAsia="Dotum" w:hAnsi="Times New Roman"/>
          <w:color w:val="000000"/>
          <w:sz w:val="24"/>
          <w:szCs w:val="24"/>
        </w:rPr>
        <w:softHyphen/>
        <w:t>мацию с использованием новых информационных технологий;</w:t>
      </w:r>
    </w:p>
    <w:p w:rsidR="00521C70" w:rsidRPr="0059597A" w:rsidRDefault="00521C70" w:rsidP="00521C70">
      <w:pPr>
        <w:pStyle w:val="aa"/>
        <w:tabs>
          <w:tab w:val="left" w:pos="966"/>
        </w:tabs>
        <w:spacing w:before="0" w:line="240" w:lineRule="auto"/>
        <w:ind w:left="113" w:right="113"/>
        <w:jc w:val="both"/>
        <w:rPr>
          <w:rFonts w:ascii="Times New Roman" w:hAnsi="Times New Roman"/>
          <w:sz w:val="24"/>
          <w:szCs w:val="24"/>
        </w:rPr>
      </w:pPr>
      <w:r w:rsidRPr="0059597A">
        <w:rPr>
          <w:rStyle w:val="a9"/>
          <w:rFonts w:ascii="Times New Roman" w:eastAsia="Dotum" w:hAnsi="Times New Roman"/>
          <w:color w:val="000000"/>
          <w:sz w:val="24"/>
          <w:szCs w:val="24"/>
        </w:rPr>
        <w:t>развитие умения самостоятельно искать, анализировать и отбирать не</w:t>
      </w:r>
      <w:r w:rsidRPr="0059597A">
        <w:rPr>
          <w:rStyle w:val="a9"/>
          <w:rFonts w:ascii="Times New Roman" w:eastAsia="Dotum" w:hAnsi="Times New Roman"/>
          <w:color w:val="000000"/>
          <w:sz w:val="24"/>
          <w:szCs w:val="24"/>
        </w:rPr>
        <w:softHyphen/>
        <w:t>обходимую информацию;</w:t>
      </w:r>
    </w:p>
    <w:p w:rsidR="00521C70" w:rsidRPr="0059597A" w:rsidRDefault="00521C70" w:rsidP="00521C70">
      <w:pPr>
        <w:pStyle w:val="aa"/>
        <w:tabs>
          <w:tab w:val="left" w:pos="966"/>
        </w:tabs>
        <w:spacing w:before="0" w:line="240" w:lineRule="auto"/>
        <w:ind w:left="113" w:right="113"/>
        <w:jc w:val="both"/>
        <w:rPr>
          <w:rFonts w:ascii="Times New Roman" w:hAnsi="Times New Roman"/>
          <w:sz w:val="24"/>
          <w:szCs w:val="24"/>
        </w:rPr>
      </w:pPr>
      <w:r w:rsidRPr="0059597A">
        <w:rPr>
          <w:rStyle w:val="a9"/>
          <w:rFonts w:ascii="Times New Roman" w:eastAsia="Dotum" w:hAnsi="Times New Roman"/>
          <w:color w:val="000000"/>
          <w:sz w:val="24"/>
          <w:szCs w:val="24"/>
        </w:rPr>
        <w:t xml:space="preserve">развитие умения работать с разными источниками на иностранном языке: справочными материалами, словарями, </w:t>
      </w:r>
      <w:proofErr w:type="spellStart"/>
      <w:r w:rsidRPr="0059597A">
        <w:rPr>
          <w:rStyle w:val="a9"/>
          <w:rFonts w:ascii="Times New Roman" w:eastAsia="Dotum" w:hAnsi="Times New Roman"/>
          <w:color w:val="000000"/>
          <w:sz w:val="24"/>
          <w:szCs w:val="24"/>
        </w:rPr>
        <w:t>интернет-ресурсами</w:t>
      </w:r>
      <w:proofErr w:type="spellEnd"/>
      <w:r w:rsidRPr="0059597A">
        <w:rPr>
          <w:rStyle w:val="a9"/>
          <w:rFonts w:ascii="Times New Roman" w:eastAsia="Dotum" w:hAnsi="Times New Roman"/>
          <w:color w:val="000000"/>
          <w:sz w:val="24"/>
          <w:szCs w:val="24"/>
        </w:rPr>
        <w:t>, литературой;</w:t>
      </w:r>
    </w:p>
    <w:p w:rsidR="00521C70" w:rsidRPr="0059597A" w:rsidRDefault="00521C70" w:rsidP="00521C70">
      <w:pPr>
        <w:pStyle w:val="aa"/>
        <w:spacing w:before="0" w:line="240" w:lineRule="auto"/>
        <w:ind w:left="113" w:right="113"/>
        <w:jc w:val="both"/>
        <w:rPr>
          <w:rFonts w:ascii="Times New Roman" w:hAnsi="Times New Roman"/>
          <w:sz w:val="24"/>
          <w:szCs w:val="24"/>
        </w:rPr>
      </w:pPr>
      <w:r w:rsidRPr="0059597A">
        <w:rPr>
          <w:rStyle w:val="a9"/>
          <w:rFonts w:ascii="Times New Roman" w:eastAsia="Dotum" w:hAnsi="Times New Roman"/>
          <w:color w:val="000000"/>
          <w:sz w:val="24"/>
          <w:szCs w:val="24"/>
        </w:rPr>
        <w:t>развитие общекультурной компетенции посредством реализации воспита</w:t>
      </w:r>
      <w:r w:rsidRPr="0059597A">
        <w:rPr>
          <w:rStyle w:val="a9"/>
          <w:rFonts w:ascii="Times New Roman" w:eastAsia="Dotum" w:hAnsi="Times New Roman"/>
          <w:color w:val="000000"/>
          <w:sz w:val="24"/>
          <w:szCs w:val="24"/>
        </w:rPr>
        <w:softHyphen/>
        <w:t>тельного потенциала иностранного языка:</w:t>
      </w:r>
    </w:p>
    <w:p w:rsidR="00521C70" w:rsidRPr="0059597A" w:rsidRDefault="00521C70" w:rsidP="00521C70">
      <w:pPr>
        <w:pStyle w:val="aa"/>
        <w:tabs>
          <w:tab w:val="left" w:pos="971"/>
          <w:tab w:val="left" w:pos="8100"/>
        </w:tabs>
        <w:spacing w:before="0" w:line="240" w:lineRule="auto"/>
        <w:ind w:left="113" w:right="113"/>
        <w:jc w:val="both"/>
        <w:rPr>
          <w:rFonts w:ascii="Times New Roman" w:hAnsi="Times New Roman"/>
          <w:sz w:val="24"/>
          <w:szCs w:val="24"/>
        </w:rPr>
      </w:pPr>
      <w:r w:rsidRPr="0059597A">
        <w:rPr>
          <w:rStyle w:val="a9"/>
          <w:rFonts w:ascii="Times New Roman" w:eastAsia="Dotum" w:hAnsi="Times New Roman"/>
          <w:color w:val="000000"/>
          <w:sz w:val="24"/>
          <w:szCs w:val="24"/>
        </w:rPr>
        <w:lastRenderedPageBreak/>
        <w:t>формирование общекультурной и этнической идентичности как состав</w:t>
      </w:r>
      <w:r w:rsidRPr="0059597A">
        <w:rPr>
          <w:rStyle w:val="a9"/>
          <w:rFonts w:ascii="Times New Roman" w:eastAsia="Dotum" w:hAnsi="Times New Roman"/>
          <w:color w:val="000000"/>
          <w:sz w:val="24"/>
          <w:szCs w:val="24"/>
        </w:rPr>
        <w:softHyphen/>
        <w:t xml:space="preserve">ляющих гражданской идентичности </w:t>
      </w:r>
      <w:proofErr w:type="spellStart"/>
      <w:r w:rsidRPr="0059597A">
        <w:rPr>
          <w:rStyle w:val="a9"/>
          <w:rFonts w:ascii="Times New Roman" w:eastAsia="Dotum" w:hAnsi="Times New Roman"/>
          <w:color w:val="000000"/>
          <w:sz w:val="24"/>
          <w:szCs w:val="24"/>
        </w:rPr>
        <w:t>личности</w:t>
      </w:r>
      <w:proofErr w:type="gramStart"/>
      <w:r w:rsidRPr="0059597A">
        <w:rPr>
          <w:rStyle w:val="a9"/>
          <w:rFonts w:ascii="Times New Roman" w:eastAsia="Dotum" w:hAnsi="Times New Roman"/>
          <w:color w:val="000000"/>
          <w:sz w:val="24"/>
          <w:szCs w:val="24"/>
        </w:rPr>
        <w:t>;в</w:t>
      </w:r>
      <w:proofErr w:type="gramEnd"/>
      <w:r w:rsidRPr="0059597A">
        <w:rPr>
          <w:rStyle w:val="a9"/>
          <w:rFonts w:ascii="Times New Roman" w:eastAsia="Dotum" w:hAnsi="Times New Roman"/>
          <w:color w:val="000000"/>
          <w:sz w:val="24"/>
          <w:szCs w:val="24"/>
        </w:rPr>
        <w:t>оспитание</w:t>
      </w:r>
      <w:proofErr w:type="spellEnd"/>
      <w:r w:rsidRPr="0059597A">
        <w:rPr>
          <w:rStyle w:val="a9"/>
          <w:rFonts w:ascii="Times New Roman" w:eastAsia="Dotum" w:hAnsi="Times New Roman"/>
          <w:color w:val="000000"/>
          <w:sz w:val="24"/>
          <w:szCs w:val="24"/>
        </w:rPr>
        <w:t xml:space="preserve"> качеств гражданина, патриота;</w:t>
      </w:r>
    </w:p>
    <w:p w:rsidR="00521C70" w:rsidRPr="0059597A" w:rsidRDefault="00521C70" w:rsidP="00521C70">
      <w:pPr>
        <w:pStyle w:val="aa"/>
        <w:tabs>
          <w:tab w:val="left" w:pos="971"/>
        </w:tabs>
        <w:spacing w:before="0" w:line="240" w:lineRule="auto"/>
        <w:ind w:left="113" w:right="113"/>
        <w:jc w:val="both"/>
        <w:rPr>
          <w:rFonts w:ascii="Times New Roman" w:hAnsi="Times New Roman"/>
          <w:sz w:val="24"/>
          <w:szCs w:val="24"/>
        </w:rPr>
      </w:pPr>
      <w:r w:rsidRPr="0059597A">
        <w:rPr>
          <w:rStyle w:val="a9"/>
          <w:rFonts w:ascii="Times New Roman" w:eastAsia="Dotum" w:hAnsi="Times New Roman"/>
          <w:color w:val="000000"/>
          <w:sz w:val="24"/>
          <w:szCs w:val="24"/>
        </w:rPr>
        <w:t>развитие национального самосознания, лучшее осознание своей собст</w:t>
      </w:r>
      <w:r w:rsidRPr="0059597A">
        <w:rPr>
          <w:rStyle w:val="a9"/>
          <w:rFonts w:ascii="Times New Roman" w:eastAsia="Dotum" w:hAnsi="Times New Roman"/>
          <w:color w:val="000000"/>
          <w:sz w:val="24"/>
          <w:szCs w:val="24"/>
        </w:rPr>
        <w:softHyphen/>
        <w:t>венной культуры  развитие стремления к овладению основами мировой культуры средст</w:t>
      </w:r>
      <w:r w:rsidRPr="0059597A">
        <w:rPr>
          <w:rStyle w:val="a9"/>
          <w:rFonts w:ascii="Times New Roman" w:eastAsia="Dotum" w:hAnsi="Times New Roman"/>
          <w:color w:val="000000"/>
          <w:sz w:val="24"/>
          <w:szCs w:val="24"/>
        </w:rPr>
        <w:softHyphen/>
        <w:t>вами иностранного языка;</w:t>
      </w:r>
      <w:r w:rsidRPr="0059597A">
        <w:rPr>
          <w:rFonts w:ascii="Times New Roman" w:hAnsi="Times New Roman"/>
          <w:sz w:val="24"/>
          <w:szCs w:val="24"/>
        </w:rPr>
        <w:t xml:space="preserve"> </w:t>
      </w:r>
      <w:r w:rsidRPr="0059597A">
        <w:rPr>
          <w:rStyle w:val="a9"/>
          <w:rFonts w:ascii="Times New Roman" w:eastAsia="Dotum" w:hAnsi="Times New Roman"/>
          <w:color w:val="000000"/>
          <w:sz w:val="24"/>
          <w:szCs w:val="24"/>
        </w:rPr>
        <w:t>развитие стремления к взаимопониманию между людьми разных сооб</w:t>
      </w:r>
      <w:r w:rsidRPr="0059597A">
        <w:rPr>
          <w:rStyle w:val="a9"/>
          <w:rFonts w:ascii="Times New Roman" w:eastAsia="Dotum" w:hAnsi="Times New Roman"/>
          <w:color w:val="000000"/>
          <w:sz w:val="24"/>
          <w:szCs w:val="24"/>
        </w:rPr>
        <w:softHyphen/>
        <w:t>ществ, толерантного отношения к проявлениям иной культуры;</w:t>
      </w:r>
      <w:r w:rsidRPr="0059597A">
        <w:rPr>
          <w:rFonts w:ascii="Times New Roman" w:hAnsi="Times New Roman"/>
          <w:sz w:val="24"/>
          <w:szCs w:val="24"/>
        </w:rPr>
        <w:t xml:space="preserve">  </w:t>
      </w:r>
      <w:r w:rsidRPr="0059597A">
        <w:rPr>
          <w:rStyle w:val="a9"/>
          <w:rFonts w:ascii="Times New Roman" w:eastAsia="Dotum" w:hAnsi="Times New Roman"/>
          <w:color w:val="000000"/>
          <w:sz w:val="24"/>
          <w:szCs w:val="24"/>
        </w:rPr>
        <w:t>развитие компетенции личностного самосовершенствования, направлен</w:t>
      </w:r>
      <w:r w:rsidRPr="0059597A">
        <w:rPr>
          <w:rStyle w:val="a9"/>
          <w:rFonts w:ascii="Times New Roman" w:eastAsia="Dotum" w:hAnsi="Times New Roman"/>
          <w:color w:val="000000"/>
          <w:sz w:val="24"/>
          <w:szCs w:val="24"/>
        </w:rPr>
        <w:softHyphen/>
        <w:t xml:space="preserve">ной </w:t>
      </w:r>
      <w:proofErr w:type="gramStart"/>
      <w:r w:rsidRPr="0059597A">
        <w:rPr>
          <w:rStyle w:val="a9"/>
          <w:rFonts w:ascii="Times New Roman" w:eastAsia="Dotum" w:hAnsi="Times New Roman"/>
          <w:color w:val="000000"/>
          <w:sz w:val="24"/>
          <w:szCs w:val="24"/>
        </w:rPr>
        <w:t>на</w:t>
      </w:r>
      <w:proofErr w:type="gramEnd"/>
      <w:r w:rsidRPr="0059597A">
        <w:rPr>
          <w:rStyle w:val="a9"/>
          <w:rFonts w:ascii="Times New Roman" w:eastAsia="Dotum" w:hAnsi="Times New Roman"/>
          <w:color w:val="000000"/>
          <w:sz w:val="24"/>
          <w:szCs w:val="24"/>
        </w:rPr>
        <w:t>:</w:t>
      </w:r>
    </w:p>
    <w:p w:rsidR="00521C70" w:rsidRPr="0059597A" w:rsidRDefault="00521C70" w:rsidP="00521C70">
      <w:pPr>
        <w:pStyle w:val="aa"/>
        <w:tabs>
          <w:tab w:val="left" w:pos="971"/>
        </w:tabs>
        <w:spacing w:before="0" w:line="240" w:lineRule="auto"/>
        <w:ind w:left="113" w:right="113"/>
        <w:jc w:val="both"/>
        <w:rPr>
          <w:rStyle w:val="a9"/>
          <w:rFonts w:ascii="Times New Roman" w:eastAsia="Dotum" w:hAnsi="Times New Roman"/>
          <w:color w:val="000000"/>
          <w:sz w:val="24"/>
          <w:szCs w:val="24"/>
        </w:rPr>
      </w:pPr>
      <w:r w:rsidRPr="0059597A">
        <w:rPr>
          <w:rStyle w:val="a9"/>
          <w:rFonts w:ascii="Times New Roman" w:eastAsia="Dotum" w:hAnsi="Times New Roman"/>
          <w:color w:val="000000"/>
          <w:sz w:val="24"/>
          <w:szCs w:val="24"/>
        </w:rPr>
        <w:t xml:space="preserve">  формирование у обучающихся потребности изучения иностранных языков и    овладения ими как средством общения, познания, самореали</w:t>
      </w:r>
      <w:r w:rsidRPr="0059597A">
        <w:rPr>
          <w:rStyle w:val="a9"/>
          <w:rFonts w:ascii="Times New Roman" w:eastAsia="Dotum" w:hAnsi="Times New Roman"/>
          <w:color w:val="000000"/>
          <w:sz w:val="24"/>
          <w:szCs w:val="24"/>
        </w:rPr>
        <w:softHyphen/>
        <w:t xml:space="preserve">зации и социальной адаптации в поликультурном, </w:t>
      </w:r>
      <w:proofErr w:type="spellStart"/>
      <w:r w:rsidRPr="0059597A">
        <w:rPr>
          <w:rStyle w:val="a9"/>
          <w:rFonts w:ascii="Times New Roman" w:eastAsia="Dotum" w:hAnsi="Times New Roman"/>
          <w:color w:val="000000"/>
          <w:sz w:val="24"/>
          <w:szCs w:val="24"/>
        </w:rPr>
        <w:t>полиэтническом</w:t>
      </w:r>
      <w:proofErr w:type="spellEnd"/>
      <w:r w:rsidRPr="0059597A">
        <w:rPr>
          <w:rStyle w:val="a9"/>
          <w:rFonts w:ascii="Times New Roman" w:eastAsia="Dotum" w:hAnsi="Times New Roman"/>
          <w:color w:val="000000"/>
          <w:sz w:val="24"/>
          <w:szCs w:val="24"/>
        </w:rPr>
        <w:t xml:space="preserve"> ми</w:t>
      </w:r>
      <w:r w:rsidRPr="0059597A">
        <w:rPr>
          <w:rStyle w:val="a9"/>
          <w:rFonts w:ascii="Times New Roman" w:eastAsia="Dotum" w:hAnsi="Times New Roman"/>
          <w:color w:val="000000"/>
          <w:sz w:val="24"/>
          <w:szCs w:val="24"/>
        </w:rPr>
        <w:softHyphen/>
        <w:t>ре в условиях глобализации на основе осознания важности изучения иностранного языка и родного языка как средства общения и познания в современном мире;</w:t>
      </w:r>
    </w:p>
    <w:p w:rsidR="00521C70" w:rsidRPr="00B13F99" w:rsidRDefault="00521C70" w:rsidP="00521C70">
      <w:pPr>
        <w:pStyle w:val="aa"/>
        <w:tabs>
          <w:tab w:val="left" w:pos="971"/>
        </w:tabs>
        <w:spacing w:before="0" w:line="240" w:lineRule="auto"/>
        <w:ind w:left="113" w:right="113"/>
        <w:jc w:val="both"/>
        <w:rPr>
          <w:rStyle w:val="a9"/>
          <w:rFonts w:ascii="Times New Roman" w:eastAsia="Dotum" w:hAnsi="Times New Roman"/>
          <w:b/>
          <w:color w:val="000000"/>
          <w:sz w:val="24"/>
          <w:szCs w:val="24"/>
        </w:rPr>
      </w:pPr>
      <w:r>
        <w:rPr>
          <w:rStyle w:val="a9"/>
          <w:rFonts w:ascii="Times New Roman" w:eastAsia="Dotum" w:hAnsi="Times New Roman"/>
          <w:b/>
          <w:color w:val="000000"/>
          <w:sz w:val="24"/>
          <w:szCs w:val="24"/>
        </w:rPr>
        <w:t xml:space="preserve">            </w:t>
      </w:r>
    </w:p>
    <w:p w:rsidR="00521C70" w:rsidRPr="00521C70" w:rsidRDefault="00521C70" w:rsidP="00521C70">
      <w:pPr>
        <w:pStyle w:val="aa"/>
        <w:tabs>
          <w:tab w:val="left" w:pos="971"/>
        </w:tabs>
        <w:spacing w:before="0" w:line="240" w:lineRule="auto"/>
        <w:ind w:left="113" w:right="113"/>
        <w:jc w:val="center"/>
        <w:rPr>
          <w:rFonts w:ascii="Times New Roman" w:eastAsia="Dotum" w:hAnsi="Times New Roman"/>
          <w:color w:val="000000"/>
          <w:sz w:val="24"/>
          <w:szCs w:val="24"/>
          <w:shd w:val="clear" w:color="auto" w:fill="FFFFFF"/>
        </w:rPr>
      </w:pPr>
      <w:r w:rsidRPr="003A2E66">
        <w:rPr>
          <w:rStyle w:val="a9"/>
          <w:rFonts w:ascii="Times New Roman" w:eastAsia="Dotum" w:hAnsi="Times New Roman"/>
          <w:b/>
          <w:color w:val="000000"/>
          <w:sz w:val="24"/>
          <w:szCs w:val="24"/>
        </w:rPr>
        <w:t>Общая характеристика учебного</w:t>
      </w:r>
      <w:r w:rsidRPr="00521C70">
        <w:rPr>
          <w:rStyle w:val="a9"/>
          <w:rFonts w:ascii="Times New Roman" w:eastAsia="Dotum" w:hAnsi="Times New Roman"/>
          <w:b/>
          <w:color w:val="000000"/>
          <w:sz w:val="24"/>
          <w:szCs w:val="24"/>
        </w:rPr>
        <w:t xml:space="preserve"> </w:t>
      </w:r>
      <w:r w:rsidRPr="003A2E66">
        <w:rPr>
          <w:rStyle w:val="a9"/>
          <w:rFonts w:ascii="Times New Roman" w:eastAsia="Dotum" w:hAnsi="Times New Roman"/>
          <w:b/>
          <w:color w:val="000000"/>
          <w:sz w:val="24"/>
          <w:szCs w:val="24"/>
        </w:rPr>
        <w:t>предмета Английский язык</w:t>
      </w:r>
    </w:p>
    <w:p w:rsidR="00521C70" w:rsidRPr="0059597A" w:rsidRDefault="00521C70" w:rsidP="00521C70">
      <w:pPr>
        <w:pStyle w:val="aa"/>
        <w:framePr w:w="9537" w:h="12172" w:hRule="exact" w:wrap="none" w:vAnchor="page" w:hAnchor="page" w:x="1021" w:y="3931"/>
        <w:spacing w:before="0" w:line="240" w:lineRule="auto"/>
        <w:ind w:right="113"/>
        <w:jc w:val="both"/>
        <w:rPr>
          <w:rStyle w:val="a9"/>
          <w:rFonts w:ascii="Times New Roman" w:eastAsia="Dotum" w:hAnsi="Times New Roman"/>
          <w:bCs/>
          <w:color w:val="000000"/>
          <w:sz w:val="24"/>
          <w:szCs w:val="24"/>
        </w:rPr>
      </w:pPr>
      <w:r w:rsidRPr="00521C70">
        <w:rPr>
          <w:rStyle w:val="a9"/>
          <w:rFonts w:ascii="Times New Roman" w:eastAsia="Dotum" w:hAnsi="Times New Roman"/>
          <w:color w:val="000000"/>
          <w:sz w:val="24"/>
          <w:szCs w:val="24"/>
        </w:rPr>
        <w:t xml:space="preserve">           </w:t>
      </w:r>
      <w:r w:rsidRPr="0059597A">
        <w:rPr>
          <w:rStyle w:val="a9"/>
          <w:rFonts w:ascii="Times New Roman" w:eastAsia="Dotum" w:hAnsi="Times New Roman"/>
          <w:color w:val="000000"/>
          <w:sz w:val="24"/>
          <w:szCs w:val="24"/>
        </w:rPr>
        <w:t>Содержание учебного предмета «Английский язык» в основной школе обуслов</w:t>
      </w:r>
      <w:r w:rsidRPr="0059597A">
        <w:rPr>
          <w:rStyle w:val="a9"/>
          <w:rFonts w:ascii="Times New Roman" w:eastAsia="Dotum" w:hAnsi="Times New Roman"/>
          <w:color w:val="000000"/>
          <w:sz w:val="24"/>
          <w:szCs w:val="24"/>
        </w:rPr>
        <w:softHyphen/>
        <w:t xml:space="preserve">лено общей нацеленностью образовательного процесса на достижение </w:t>
      </w:r>
      <w:proofErr w:type="spellStart"/>
      <w:r w:rsidRPr="0059597A">
        <w:rPr>
          <w:rStyle w:val="a9"/>
          <w:rFonts w:ascii="Times New Roman" w:eastAsia="Dotum" w:hAnsi="Times New Roman"/>
          <w:color w:val="000000"/>
          <w:sz w:val="24"/>
          <w:szCs w:val="24"/>
        </w:rPr>
        <w:t>метапредме</w:t>
      </w:r>
      <w:proofErr w:type="gramStart"/>
      <w:r w:rsidRPr="0059597A">
        <w:rPr>
          <w:rStyle w:val="a9"/>
          <w:rFonts w:ascii="Times New Roman" w:eastAsia="Dotum" w:hAnsi="Times New Roman"/>
          <w:color w:val="000000"/>
          <w:sz w:val="24"/>
          <w:szCs w:val="24"/>
        </w:rPr>
        <w:t>т</w:t>
      </w:r>
      <w:proofErr w:type="spellEnd"/>
      <w:r w:rsidRPr="0059597A">
        <w:rPr>
          <w:rStyle w:val="a9"/>
          <w:rFonts w:ascii="Times New Roman" w:eastAsia="Dotum" w:hAnsi="Times New Roman"/>
          <w:color w:val="000000"/>
          <w:sz w:val="24"/>
          <w:szCs w:val="24"/>
        </w:rPr>
        <w:t>-</w:t>
      </w:r>
      <w:proofErr w:type="gramEnd"/>
      <w:r w:rsidRPr="0059597A">
        <w:rPr>
          <w:rStyle w:val="a9"/>
          <w:rFonts w:ascii="Times New Roman" w:eastAsia="Dotum" w:hAnsi="Times New Roman"/>
          <w:color w:val="000000"/>
          <w:sz w:val="24"/>
          <w:szCs w:val="24"/>
        </w:rPr>
        <w:t xml:space="preserve"> </w:t>
      </w:r>
      <w:proofErr w:type="spellStart"/>
      <w:r w:rsidRPr="0059597A">
        <w:rPr>
          <w:rStyle w:val="a9"/>
          <w:rFonts w:ascii="Times New Roman" w:eastAsia="Dotum" w:hAnsi="Times New Roman"/>
          <w:color w:val="000000"/>
          <w:sz w:val="24"/>
          <w:szCs w:val="24"/>
        </w:rPr>
        <w:t>ных</w:t>
      </w:r>
      <w:proofErr w:type="spellEnd"/>
      <w:r w:rsidRPr="0059597A">
        <w:rPr>
          <w:rStyle w:val="a9"/>
          <w:rFonts w:ascii="Times New Roman" w:eastAsia="Dotum" w:hAnsi="Times New Roman"/>
          <w:color w:val="000000"/>
          <w:sz w:val="24"/>
          <w:szCs w:val="24"/>
        </w:rPr>
        <w:t xml:space="preserve"> и предметных целей обучения. Это возможно на основе </w:t>
      </w:r>
      <w:proofErr w:type="spellStart"/>
      <w:r w:rsidRPr="0059597A">
        <w:rPr>
          <w:rStyle w:val="a9"/>
          <w:rFonts w:ascii="Times New Roman" w:eastAsia="Dotum" w:hAnsi="Times New Roman"/>
          <w:color w:val="000000"/>
          <w:sz w:val="24"/>
          <w:szCs w:val="24"/>
        </w:rPr>
        <w:t>компетентностного</w:t>
      </w:r>
      <w:proofErr w:type="spellEnd"/>
      <w:r w:rsidRPr="0059597A">
        <w:rPr>
          <w:rStyle w:val="a9"/>
          <w:rFonts w:ascii="Times New Roman" w:eastAsia="Dotum" w:hAnsi="Times New Roman"/>
          <w:color w:val="000000"/>
          <w:sz w:val="24"/>
          <w:szCs w:val="24"/>
        </w:rPr>
        <w:t xml:space="preserve"> подхода и выделения общих содержательных линий образовательной области «Филология», в которую иностранный язык входит наряду с родным языком и ли</w:t>
      </w:r>
      <w:r w:rsidRPr="0059597A">
        <w:rPr>
          <w:rStyle w:val="a9"/>
          <w:rFonts w:ascii="Times New Roman" w:eastAsia="Dotum" w:hAnsi="Times New Roman"/>
          <w:color w:val="000000"/>
          <w:sz w:val="24"/>
          <w:szCs w:val="24"/>
        </w:rPr>
        <w:softHyphen/>
        <w:t>тературой. Как учебный предмет английский язык играет важную роль в дальней</w:t>
      </w:r>
      <w:r w:rsidRPr="0059597A">
        <w:rPr>
          <w:rStyle w:val="a9"/>
          <w:rFonts w:ascii="Times New Roman" w:eastAsia="Dotum" w:hAnsi="Times New Roman"/>
          <w:color w:val="000000"/>
          <w:sz w:val="24"/>
          <w:szCs w:val="24"/>
        </w:rPr>
        <w:softHyphen/>
        <w:t>шем формировании общей речевой культуры школьников, в расширении их лин</w:t>
      </w:r>
      <w:r w:rsidRPr="0059597A">
        <w:rPr>
          <w:rStyle w:val="a9"/>
          <w:rFonts w:ascii="Times New Roman" w:eastAsia="Dotum" w:hAnsi="Times New Roman"/>
          <w:color w:val="000000"/>
          <w:sz w:val="24"/>
          <w:szCs w:val="24"/>
        </w:rPr>
        <w:softHyphen/>
        <w:t>гвистического кругозора и лексического запаса, в систематизации знаний о языке.</w:t>
      </w:r>
      <w:r w:rsidRPr="0059597A">
        <w:rPr>
          <w:rFonts w:ascii="Times New Roman" w:hAnsi="Times New Roman"/>
          <w:sz w:val="24"/>
          <w:szCs w:val="24"/>
        </w:rPr>
        <w:t xml:space="preserve"> </w:t>
      </w:r>
      <w:r w:rsidRPr="0059597A">
        <w:rPr>
          <w:rStyle w:val="a9"/>
          <w:rFonts w:ascii="Times New Roman" w:eastAsia="Dotum" w:hAnsi="Times New Roman"/>
          <w:color w:val="000000"/>
          <w:sz w:val="24"/>
          <w:szCs w:val="24"/>
        </w:rPr>
        <w:t>Иностранный язык носит междисциплинарный характер, объединяя знания предметной области «Филология» с другими областями: историей, искусством, естественными науками, а также знаниями о социальных сферах жизни разных стран.</w:t>
      </w:r>
      <w:r w:rsidRPr="0059597A">
        <w:rPr>
          <w:rFonts w:ascii="Times New Roman" w:hAnsi="Times New Roman"/>
          <w:sz w:val="24"/>
          <w:szCs w:val="24"/>
        </w:rPr>
        <w:t xml:space="preserve"> </w:t>
      </w:r>
      <w:r w:rsidRPr="0059597A">
        <w:rPr>
          <w:rStyle w:val="a9"/>
          <w:rFonts w:ascii="Times New Roman" w:eastAsia="Dotum" w:hAnsi="Times New Roman"/>
          <w:color w:val="000000"/>
          <w:sz w:val="24"/>
          <w:szCs w:val="24"/>
        </w:rPr>
        <w:t>В программе представлен раздел «</w:t>
      </w:r>
      <w:r w:rsidRPr="0059597A">
        <w:rPr>
          <w:rStyle w:val="23"/>
          <w:color w:val="000000"/>
          <w:sz w:val="24"/>
          <w:szCs w:val="24"/>
          <w:lang w:val="ru-RU"/>
        </w:rPr>
        <w:t>Предметное содержание речи»,</w:t>
      </w:r>
      <w:r w:rsidRPr="0059597A">
        <w:rPr>
          <w:rStyle w:val="a9"/>
          <w:rFonts w:ascii="Times New Roman" w:eastAsia="Dotum" w:hAnsi="Times New Roman"/>
          <w:color w:val="000000"/>
          <w:sz w:val="24"/>
          <w:szCs w:val="24"/>
        </w:rPr>
        <w:t xml:space="preserve"> в кото</w:t>
      </w:r>
      <w:r w:rsidRPr="0059597A">
        <w:rPr>
          <w:rStyle w:val="a9"/>
          <w:rFonts w:ascii="Times New Roman" w:eastAsia="Dotum" w:hAnsi="Times New Roman"/>
          <w:color w:val="000000"/>
          <w:sz w:val="24"/>
          <w:szCs w:val="24"/>
        </w:rPr>
        <w:softHyphen/>
        <w:t>ром отражается роль английского языка как средства, стимулирующего процесс познания и развития личности обучающегося. Восемь тематических подразделов расширяют и углубляют сферы общения и примерную тематику текстов по сравне</w:t>
      </w:r>
      <w:r w:rsidRPr="0059597A">
        <w:rPr>
          <w:rStyle w:val="a9"/>
          <w:rFonts w:ascii="Times New Roman" w:eastAsia="Dotum" w:hAnsi="Times New Roman"/>
          <w:color w:val="000000"/>
          <w:sz w:val="24"/>
          <w:szCs w:val="24"/>
        </w:rPr>
        <w:softHyphen/>
        <w:t>нию с начальной школой, обеспечивая развитие общих представлений о мире у школьников на второй ступени образования. В свою очередь, данное предметное содержание речи обеспечит преемственность обучения со старшей школой.</w:t>
      </w:r>
      <w:r w:rsidRPr="0059597A">
        <w:rPr>
          <w:rFonts w:ascii="Times New Roman" w:hAnsi="Times New Roman"/>
          <w:sz w:val="24"/>
          <w:szCs w:val="24"/>
        </w:rPr>
        <w:t xml:space="preserve"> </w:t>
      </w:r>
      <w:r w:rsidRPr="0059597A">
        <w:rPr>
          <w:rStyle w:val="a9"/>
          <w:rFonts w:ascii="Times New Roman" w:eastAsia="Dotum" w:hAnsi="Times New Roman"/>
          <w:color w:val="000000"/>
          <w:sz w:val="24"/>
          <w:szCs w:val="24"/>
        </w:rPr>
        <w:t xml:space="preserve">Иностранный язык как важная часть филологического образования необходим для формирования у </w:t>
      </w:r>
      <w:proofErr w:type="gramStart"/>
      <w:r w:rsidRPr="0059597A">
        <w:rPr>
          <w:rStyle w:val="a9"/>
          <w:rFonts w:ascii="Times New Roman" w:eastAsia="Dotum" w:hAnsi="Times New Roman"/>
          <w:color w:val="000000"/>
          <w:sz w:val="24"/>
          <w:szCs w:val="24"/>
        </w:rPr>
        <w:t>обучающихся</w:t>
      </w:r>
      <w:proofErr w:type="gramEnd"/>
      <w:r w:rsidRPr="0059597A">
        <w:rPr>
          <w:rStyle w:val="a9"/>
          <w:rFonts w:ascii="Times New Roman" w:eastAsia="Dotum" w:hAnsi="Times New Roman"/>
          <w:color w:val="000000"/>
          <w:sz w:val="24"/>
          <w:szCs w:val="24"/>
        </w:rPr>
        <w:t xml:space="preserve"> коммуникативной компетенции, носящей </w:t>
      </w:r>
      <w:proofErr w:type="spellStart"/>
      <w:r w:rsidRPr="0059597A">
        <w:rPr>
          <w:rStyle w:val="a9"/>
          <w:rFonts w:ascii="Times New Roman" w:eastAsia="Dotum" w:hAnsi="Times New Roman"/>
          <w:color w:val="000000"/>
          <w:sz w:val="24"/>
          <w:szCs w:val="24"/>
        </w:rPr>
        <w:t>мета</w:t>
      </w:r>
      <w:r w:rsidRPr="0059597A">
        <w:rPr>
          <w:rStyle w:val="a9"/>
          <w:rFonts w:ascii="Times New Roman" w:eastAsia="Dotum" w:hAnsi="Times New Roman"/>
          <w:color w:val="000000"/>
          <w:sz w:val="24"/>
          <w:szCs w:val="24"/>
        </w:rPr>
        <w:softHyphen/>
        <w:t>пред</w:t>
      </w:r>
      <w:proofErr w:type="spellEnd"/>
      <w:r w:rsidRPr="0059597A">
        <w:rPr>
          <w:rStyle w:val="a9"/>
          <w:rFonts w:ascii="Times New Roman" w:eastAsia="Dotum" w:hAnsi="Times New Roman"/>
          <w:color w:val="000000"/>
          <w:sz w:val="24"/>
          <w:szCs w:val="24"/>
        </w:rPr>
        <w:t xml:space="preserve"> </w:t>
      </w:r>
      <w:proofErr w:type="spellStart"/>
      <w:r w:rsidRPr="0059597A">
        <w:rPr>
          <w:rStyle w:val="a9"/>
          <w:rFonts w:ascii="Times New Roman" w:eastAsia="Dotum" w:hAnsi="Times New Roman"/>
          <w:color w:val="000000"/>
          <w:sz w:val="24"/>
          <w:szCs w:val="24"/>
        </w:rPr>
        <w:t>метный</w:t>
      </w:r>
      <w:proofErr w:type="spellEnd"/>
      <w:r w:rsidRPr="0059597A">
        <w:rPr>
          <w:rStyle w:val="a9"/>
          <w:rFonts w:ascii="Times New Roman" w:eastAsia="Dotum" w:hAnsi="Times New Roman"/>
          <w:color w:val="000000"/>
          <w:sz w:val="24"/>
          <w:szCs w:val="24"/>
        </w:rPr>
        <w:t xml:space="preserve"> характер. Коммуникативная компетенция предполагает овладение </w:t>
      </w:r>
      <w:r w:rsidRPr="0059597A">
        <w:rPr>
          <w:rStyle w:val="23"/>
          <w:color w:val="000000"/>
          <w:sz w:val="24"/>
          <w:szCs w:val="24"/>
          <w:lang w:val="ru-RU"/>
        </w:rPr>
        <w:t>речевой компетенцией,</w:t>
      </w:r>
      <w:r w:rsidRPr="0059597A">
        <w:rPr>
          <w:rStyle w:val="a9"/>
          <w:rFonts w:ascii="Times New Roman" w:eastAsia="Dotum" w:hAnsi="Times New Roman"/>
          <w:color w:val="000000"/>
          <w:sz w:val="24"/>
          <w:szCs w:val="24"/>
        </w:rPr>
        <w:t xml:space="preserve"> то есть видами речевой деятельности и основами культу</w:t>
      </w:r>
      <w:r w:rsidRPr="0059597A">
        <w:rPr>
          <w:rStyle w:val="a9"/>
          <w:rFonts w:ascii="Times New Roman" w:eastAsia="Dotum" w:hAnsi="Times New Roman"/>
          <w:color w:val="000000"/>
          <w:sz w:val="24"/>
          <w:szCs w:val="24"/>
        </w:rPr>
        <w:softHyphen/>
        <w:t>ры устной и письменной речи в процессе говорения, аудирования, чтения и письма.</w:t>
      </w:r>
      <w:r w:rsidRPr="0059597A">
        <w:rPr>
          <w:rFonts w:ascii="Times New Roman" w:hAnsi="Times New Roman"/>
          <w:sz w:val="24"/>
          <w:szCs w:val="24"/>
        </w:rPr>
        <w:t xml:space="preserve"> </w:t>
      </w:r>
      <w:r w:rsidRPr="0059597A">
        <w:rPr>
          <w:rStyle w:val="a9"/>
          <w:rFonts w:ascii="Times New Roman" w:eastAsia="Dotum" w:hAnsi="Times New Roman"/>
          <w:color w:val="000000"/>
          <w:sz w:val="24"/>
          <w:szCs w:val="24"/>
        </w:rPr>
        <w:t>Формирование коммуникативных умений предполагает овладение языковыми средствами, а также навыками оперирования ими в жизненно важных для данно</w:t>
      </w:r>
      <w:r w:rsidRPr="0059597A">
        <w:rPr>
          <w:rStyle w:val="a9"/>
          <w:rFonts w:ascii="Times New Roman" w:eastAsia="Dotum" w:hAnsi="Times New Roman"/>
          <w:color w:val="000000"/>
          <w:sz w:val="24"/>
          <w:szCs w:val="24"/>
        </w:rPr>
        <w:softHyphen/>
        <w:t xml:space="preserve">го возраста сферах и ситуациях общения. Таким образом, </w:t>
      </w:r>
      <w:r w:rsidRPr="0059597A">
        <w:rPr>
          <w:rStyle w:val="23"/>
          <w:color w:val="000000"/>
          <w:sz w:val="24"/>
          <w:szCs w:val="24"/>
          <w:lang w:val="ru-RU"/>
        </w:rPr>
        <w:t>языковая компетен</w:t>
      </w:r>
      <w:r w:rsidRPr="0059597A">
        <w:rPr>
          <w:rStyle w:val="23"/>
          <w:color w:val="000000"/>
          <w:sz w:val="24"/>
          <w:szCs w:val="24"/>
          <w:lang w:val="ru-RU"/>
        </w:rPr>
        <w:softHyphen/>
        <w:t>ция</w:t>
      </w:r>
      <w:r w:rsidRPr="0059597A">
        <w:rPr>
          <w:rStyle w:val="a9"/>
          <w:rFonts w:ascii="Times New Roman" w:eastAsia="Dotum" w:hAnsi="Times New Roman"/>
          <w:color w:val="000000"/>
          <w:sz w:val="24"/>
          <w:szCs w:val="24"/>
        </w:rPr>
        <w:t xml:space="preserve"> обеспечивает часть названных выше сложных коммуникативных умений.</w:t>
      </w:r>
      <w:r w:rsidRPr="0059597A">
        <w:rPr>
          <w:rFonts w:ascii="Times New Roman" w:hAnsi="Times New Roman"/>
          <w:sz w:val="24"/>
          <w:szCs w:val="24"/>
        </w:rPr>
        <w:t xml:space="preserve"> </w:t>
      </w:r>
      <w:r w:rsidRPr="0059597A">
        <w:rPr>
          <w:rStyle w:val="a9"/>
          <w:rFonts w:ascii="Times New Roman" w:eastAsia="Dotum" w:hAnsi="Times New Roman"/>
          <w:color w:val="000000"/>
          <w:sz w:val="24"/>
          <w:szCs w:val="24"/>
        </w:rPr>
        <w:t xml:space="preserve">Изучая иностранный язык, учащиеся познают вторую культурную реальность осваивая культурные нормы и отношения, традиции, специфику речевого </w:t>
      </w:r>
      <w:proofErr w:type="gramStart"/>
      <w:r w:rsidRPr="0059597A">
        <w:rPr>
          <w:rStyle w:val="a9"/>
          <w:rFonts w:ascii="Times New Roman" w:eastAsia="Dotum" w:hAnsi="Times New Roman"/>
          <w:color w:val="000000"/>
          <w:sz w:val="24"/>
          <w:szCs w:val="24"/>
        </w:rPr>
        <w:t xml:space="preserve">обще </w:t>
      </w:r>
      <w:proofErr w:type="spellStart"/>
      <w:r w:rsidRPr="0059597A">
        <w:rPr>
          <w:rStyle w:val="a9"/>
          <w:rFonts w:ascii="Times New Roman" w:eastAsia="Dotum" w:hAnsi="Times New Roman"/>
          <w:color w:val="000000"/>
          <w:sz w:val="24"/>
          <w:szCs w:val="24"/>
        </w:rPr>
        <w:t>ния</w:t>
      </w:r>
      <w:proofErr w:type="spellEnd"/>
      <w:proofErr w:type="gramEnd"/>
      <w:r w:rsidRPr="0059597A">
        <w:rPr>
          <w:rStyle w:val="a9"/>
          <w:rFonts w:ascii="Times New Roman" w:eastAsia="Dotum" w:hAnsi="Times New Roman"/>
          <w:color w:val="000000"/>
          <w:sz w:val="24"/>
          <w:szCs w:val="24"/>
        </w:rPr>
        <w:t xml:space="preserve"> страны изучаемого языка. Коммуникативная компетенция неразрывно </w:t>
      </w:r>
      <w:proofErr w:type="spellStart"/>
      <w:r w:rsidRPr="0059597A">
        <w:rPr>
          <w:rStyle w:val="a9"/>
          <w:rFonts w:ascii="Times New Roman" w:eastAsia="Dotum" w:hAnsi="Times New Roman"/>
          <w:color w:val="000000"/>
          <w:sz w:val="24"/>
          <w:szCs w:val="24"/>
        </w:rPr>
        <w:t>свя</w:t>
      </w:r>
      <w:proofErr w:type="spellEnd"/>
      <w:r w:rsidRPr="0059597A">
        <w:rPr>
          <w:rStyle w:val="a9"/>
          <w:rFonts w:ascii="Times New Roman" w:eastAsia="Dotum" w:hAnsi="Times New Roman"/>
          <w:color w:val="000000"/>
          <w:sz w:val="24"/>
          <w:szCs w:val="24"/>
        </w:rPr>
        <w:t xml:space="preserve"> </w:t>
      </w:r>
      <w:proofErr w:type="spellStart"/>
      <w:r w:rsidRPr="0059597A">
        <w:rPr>
          <w:rStyle w:val="a9"/>
          <w:rFonts w:ascii="Times New Roman" w:eastAsia="Dotum" w:hAnsi="Times New Roman"/>
          <w:color w:val="000000"/>
          <w:sz w:val="24"/>
          <w:szCs w:val="24"/>
        </w:rPr>
        <w:t>зана</w:t>
      </w:r>
      <w:proofErr w:type="spellEnd"/>
      <w:r w:rsidRPr="0059597A">
        <w:rPr>
          <w:rStyle w:val="a9"/>
          <w:rFonts w:ascii="Times New Roman" w:eastAsia="Dotum" w:hAnsi="Times New Roman"/>
          <w:color w:val="000000"/>
          <w:sz w:val="24"/>
          <w:szCs w:val="24"/>
        </w:rPr>
        <w:t xml:space="preserve"> с </w:t>
      </w:r>
      <w:proofErr w:type="spellStart"/>
      <w:r w:rsidRPr="0059597A">
        <w:rPr>
          <w:rStyle w:val="23"/>
          <w:color w:val="000000"/>
          <w:sz w:val="24"/>
          <w:szCs w:val="24"/>
          <w:lang w:val="ru-RU"/>
        </w:rPr>
        <w:t>социокультурными</w:t>
      </w:r>
      <w:proofErr w:type="spellEnd"/>
      <w:r w:rsidRPr="0059597A">
        <w:rPr>
          <w:rStyle w:val="23"/>
          <w:color w:val="000000"/>
          <w:sz w:val="24"/>
          <w:szCs w:val="24"/>
          <w:lang w:val="ru-RU"/>
        </w:rPr>
        <w:t xml:space="preserve"> знаниями и умениями,</w:t>
      </w:r>
      <w:r w:rsidRPr="0059597A">
        <w:rPr>
          <w:rStyle w:val="a9"/>
          <w:rFonts w:ascii="Times New Roman" w:eastAsia="Dotum" w:hAnsi="Times New Roman"/>
          <w:color w:val="000000"/>
          <w:sz w:val="24"/>
          <w:szCs w:val="24"/>
        </w:rPr>
        <w:t xml:space="preserve"> которые составляют </w:t>
      </w:r>
      <w:proofErr w:type="spellStart"/>
      <w:r w:rsidRPr="0059597A">
        <w:rPr>
          <w:rStyle w:val="a9"/>
          <w:rFonts w:ascii="Times New Roman" w:eastAsia="Dotum" w:hAnsi="Times New Roman"/>
          <w:color w:val="000000"/>
          <w:sz w:val="24"/>
          <w:szCs w:val="24"/>
        </w:rPr>
        <w:t>пре</w:t>
      </w:r>
      <w:proofErr w:type="gramStart"/>
      <w:r w:rsidRPr="0059597A">
        <w:rPr>
          <w:rStyle w:val="a9"/>
          <w:rFonts w:ascii="Times New Roman" w:eastAsia="Dotum" w:hAnsi="Times New Roman"/>
          <w:color w:val="000000"/>
          <w:sz w:val="24"/>
          <w:szCs w:val="24"/>
        </w:rPr>
        <w:t>,п</w:t>
      </w:r>
      <w:proofErr w:type="spellEnd"/>
      <w:proofErr w:type="gramEnd"/>
      <w:r w:rsidRPr="0059597A">
        <w:rPr>
          <w:rStyle w:val="a9"/>
          <w:rFonts w:ascii="Times New Roman" w:eastAsia="Dotum" w:hAnsi="Times New Roman"/>
          <w:color w:val="000000"/>
          <w:sz w:val="24"/>
          <w:szCs w:val="24"/>
        </w:rPr>
        <w:t xml:space="preserve"> мет содержания речи и обеспечивают взаимопонимание в условиях </w:t>
      </w:r>
      <w:proofErr w:type="spellStart"/>
      <w:r w:rsidRPr="0059597A">
        <w:rPr>
          <w:rStyle w:val="a9"/>
          <w:rFonts w:ascii="Times New Roman" w:eastAsia="Dotum" w:hAnsi="Times New Roman"/>
          <w:color w:val="000000"/>
          <w:sz w:val="24"/>
          <w:szCs w:val="24"/>
        </w:rPr>
        <w:t>социокуль</w:t>
      </w:r>
      <w:proofErr w:type="spellEnd"/>
      <w:r w:rsidRPr="0059597A">
        <w:rPr>
          <w:rStyle w:val="a9"/>
          <w:rFonts w:ascii="Times New Roman" w:eastAsia="Dotum" w:hAnsi="Times New Roman"/>
          <w:color w:val="000000"/>
          <w:sz w:val="24"/>
          <w:szCs w:val="24"/>
        </w:rPr>
        <w:t xml:space="preserve"> </w:t>
      </w:r>
      <w:proofErr w:type="spellStart"/>
      <w:r w:rsidRPr="0059597A">
        <w:rPr>
          <w:rStyle w:val="a9"/>
          <w:rFonts w:ascii="Times New Roman" w:eastAsia="Dotum" w:hAnsi="Times New Roman"/>
          <w:color w:val="000000"/>
          <w:sz w:val="24"/>
          <w:szCs w:val="24"/>
        </w:rPr>
        <w:t>турной</w:t>
      </w:r>
      <w:proofErr w:type="spellEnd"/>
      <w:r w:rsidRPr="0059597A">
        <w:rPr>
          <w:rStyle w:val="a9"/>
          <w:rFonts w:ascii="Times New Roman" w:eastAsia="Dotum" w:hAnsi="Times New Roman"/>
          <w:color w:val="000000"/>
          <w:sz w:val="24"/>
          <w:szCs w:val="24"/>
        </w:rPr>
        <w:t>/межкультурной коммуникации.</w:t>
      </w:r>
      <w:r w:rsidRPr="0059597A">
        <w:rPr>
          <w:rFonts w:ascii="Times New Roman" w:hAnsi="Times New Roman"/>
          <w:sz w:val="24"/>
          <w:szCs w:val="24"/>
        </w:rPr>
        <w:t xml:space="preserve"> </w:t>
      </w:r>
      <w:r w:rsidRPr="0059597A">
        <w:rPr>
          <w:rStyle w:val="a9"/>
          <w:rFonts w:ascii="Times New Roman" w:eastAsia="Dotum" w:hAnsi="Times New Roman"/>
          <w:color w:val="000000"/>
          <w:sz w:val="24"/>
          <w:szCs w:val="24"/>
        </w:rPr>
        <w:t xml:space="preserve">Формирование коммуникативной компетенции определяет основные содержательные линии учебного предмета «Английский язык» как части предметно области «Филология»:1) коммуникативные умения в основных видах речевой деятельности (в </w:t>
      </w:r>
      <w:proofErr w:type="spellStart"/>
      <w:r w:rsidRPr="0059597A">
        <w:rPr>
          <w:rStyle w:val="a9"/>
          <w:rFonts w:ascii="Times New Roman" w:eastAsia="Dotum" w:hAnsi="Times New Roman"/>
          <w:color w:val="000000"/>
          <w:sz w:val="24"/>
          <w:szCs w:val="24"/>
        </w:rPr>
        <w:t>гов</w:t>
      </w:r>
      <w:proofErr w:type="spellEnd"/>
      <w:r w:rsidRPr="0059597A">
        <w:rPr>
          <w:rStyle w:val="a9"/>
          <w:rFonts w:ascii="Times New Roman" w:eastAsia="Dotum" w:hAnsi="Times New Roman"/>
          <w:color w:val="000000"/>
          <w:sz w:val="24"/>
          <w:szCs w:val="24"/>
        </w:rPr>
        <w:t xml:space="preserve">» рении, </w:t>
      </w:r>
      <w:proofErr w:type="spellStart"/>
      <w:r w:rsidRPr="0059597A">
        <w:rPr>
          <w:rStyle w:val="a9"/>
          <w:rFonts w:ascii="Times New Roman" w:eastAsia="Dotum" w:hAnsi="Times New Roman"/>
          <w:color w:val="000000"/>
          <w:sz w:val="24"/>
          <w:szCs w:val="24"/>
        </w:rPr>
        <w:t>аудировании</w:t>
      </w:r>
      <w:proofErr w:type="spellEnd"/>
      <w:r w:rsidRPr="0059597A">
        <w:rPr>
          <w:rStyle w:val="a9"/>
          <w:rFonts w:ascii="Times New Roman" w:eastAsia="Dotum" w:hAnsi="Times New Roman"/>
          <w:color w:val="000000"/>
          <w:sz w:val="24"/>
          <w:szCs w:val="24"/>
        </w:rPr>
        <w:t xml:space="preserve">, чтении, </w:t>
      </w:r>
      <w:proofErr w:type="spellStart"/>
      <w:r w:rsidRPr="0059597A">
        <w:rPr>
          <w:rStyle w:val="a9"/>
          <w:rFonts w:ascii="Times New Roman" w:eastAsia="Dotum" w:hAnsi="Times New Roman"/>
          <w:color w:val="000000"/>
          <w:sz w:val="24"/>
          <w:szCs w:val="24"/>
        </w:rPr>
        <w:t>пцсьме</w:t>
      </w:r>
      <w:proofErr w:type="spellEnd"/>
      <w:r w:rsidRPr="0059597A">
        <w:rPr>
          <w:rStyle w:val="a9"/>
          <w:rFonts w:ascii="Times New Roman" w:eastAsia="Dotum" w:hAnsi="Times New Roman"/>
          <w:color w:val="000000"/>
          <w:sz w:val="24"/>
          <w:szCs w:val="24"/>
        </w:rPr>
        <w:t>);</w:t>
      </w:r>
      <w:r w:rsidRPr="0059597A">
        <w:rPr>
          <w:rStyle w:val="a9"/>
          <w:rFonts w:ascii="Times New Roman" w:eastAsia="Dotum" w:hAnsi="Times New Roman"/>
          <w:b/>
          <w:bCs/>
          <w:color w:val="000000"/>
          <w:sz w:val="24"/>
          <w:szCs w:val="24"/>
        </w:rPr>
        <w:t xml:space="preserve"> </w:t>
      </w:r>
      <w:r w:rsidRPr="0059597A">
        <w:rPr>
          <w:rStyle w:val="a9"/>
          <w:rFonts w:ascii="Times New Roman" w:eastAsia="Dotum" w:hAnsi="Times New Roman"/>
          <w:bCs/>
          <w:color w:val="000000"/>
          <w:sz w:val="24"/>
          <w:szCs w:val="24"/>
        </w:rPr>
        <w:t>языковые знания и навыки оперирования ими;</w:t>
      </w:r>
    </w:p>
    <w:p w:rsidR="00521C70" w:rsidRPr="0059597A" w:rsidRDefault="00521C70" w:rsidP="00521C70">
      <w:pPr>
        <w:pStyle w:val="aa"/>
        <w:framePr w:w="9537" w:h="12172" w:hRule="exact" w:wrap="none" w:vAnchor="page" w:hAnchor="page" w:x="1021" w:y="3931"/>
        <w:spacing w:before="0" w:line="240" w:lineRule="auto"/>
        <w:ind w:left="113" w:right="113"/>
        <w:jc w:val="both"/>
        <w:rPr>
          <w:rFonts w:ascii="Times New Roman" w:hAnsi="Times New Roman"/>
          <w:sz w:val="24"/>
          <w:szCs w:val="24"/>
        </w:rPr>
      </w:pPr>
      <w:proofErr w:type="spellStart"/>
      <w:r w:rsidRPr="0059597A">
        <w:rPr>
          <w:rStyle w:val="a9"/>
          <w:rFonts w:ascii="Times New Roman" w:eastAsia="Dotum" w:hAnsi="Times New Roman"/>
          <w:bCs/>
          <w:color w:val="000000"/>
          <w:sz w:val="24"/>
          <w:szCs w:val="24"/>
        </w:rPr>
        <w:t>Социокультурные</w:t>
      </w:r>
      <w:proofErr w:type="spellEnd"/>
      <w:r w:rsidRPr="0059597A">
        <w:rPr>
          <w:rStyle w:val="a9"/>
          <w:rFonts w:ascii="Times New Roman" w:eastAsia="Dotum" w:hAnsi="Times New Roman"/>
          <w:bCs/>
          <w:color w:val="000000"/>
          <w:sz w:val="24"/>
          <w:szCs w:val="24"/>
        </w:rPr>
        <w:t xml:space="preserve"> знания и умения.</w:t>
      </w:r>
      <w:r w:rsidRPr="0059597A">
        <w:rPr>
          <w:rFonts w:ascii="Times New Roman" w:hAnsi="Times New Roman"/>
          <w:sz w:val="24"/>
          <w:szCs w:val="24"/>
        </w:rPr>
        <w:t xml:space="preserve"> </w:t>
      </w:r>
      <w:r w:rsidRPr="0059597A">
        <w:rPr>
          <w:rStyle w:val="a9"/>
          <w:rFonts w:ascii="Times New Roman" w:eastAsia="Dotum" w:hAnsi="Times New Roman"/>
          <w:bCs/>
          <w:color w:val="000000"/>
          <w:sz w:val="24"/>
          <w:szCs w:val="24"/>
        </w:rPr>
        <w:t>Линия коммуникативных умений представлена четырьмя разделами, пред</w:t>
      </w:r>
      <w:r w:rsidRPr="0059597A">
        <w:rPr>
          <w:rStyle w:val="a9"/>
          <w:rFonts w:ascii="Times New Roman" w:eastAsia="Dotum" w:hAnsi="Times New Roman"/>
          <w:bCs/>
          <w:color w:val="000000"/>
          <w:sz w:val="24"/>
          <w:szCs w:val="24"/>
        </w:rPr>
        <w:softHyphen/>
        <w:t>ставляющими четыре вида речевой деятельности. В содержании, обеспечиваю</w:t>
      </w:r>
      <w:r w:rsidRPr="0059597A">
        <w:rPr>
          <w:rStyle w:val="a9"/>
          <w:rFonts w:ascii="Times New Roman" w:eastAsia="Dotum" w:hAnsi="Times New Roman"/>
          <w:bCs/>
          <w:color w:val="000000"/>
          <w:sz w:val="24"/>
          <w:szCs w:val="24"/>
        </w:rPr>
        <w:softHyphen/>
        <w:t xml:space="preserve">щем формирование языковой компетенции, выделяются следующие подразделы: «Орфография», «Фонетическая сторона речи», «Грамматическая сторона речи», «Лексическая сторона речи».  В силу специфики предмета «Иностранный язык» </w:t>
      </w:r>
    </w:p>
    <w:p w:rsidR="00521C70" w:rsidRPr="00C17287" w:rsidRDefault="00521C70" w:rsidP="00521C70">
      <w:pPr>
        <w:pStyle w:val="aa"/>
        <w:framePr w:w="9537" w:h="12172" w:hRule="exact" w:wrap="none" w:vAnchor="page" w:hAnchor="page" w:x="1021" w:y="3931"/>
        <w:spacing w:after="563"/>
        <w:ind w:right="20"/>
      </w:pPr>
    </w:p>
    <w:p w:rsidR="00521C70" w:rsidRDefault="00521C70" w:rsidP="00521C70">
      <w:pPr>
        <w:pStyle w:val="aa"/>
        <w:framePr w:w="9537" w:h="12172" w:hRule="exact" w:wrap="none" w:vAnchor="page" w:hAnchor="page" w:x="1021" w:y="3931"/>
        <w:ind w:left="20" w:right="40" w:firstLine="280"/>
      </w:pPr>
    </w:p>
    <w:p w:rsidR="00521C70" w:rsidRDefault="00521C70" w:rsidP="00521C70">
      <w:pPr>
        <w:pStyle w:val="aa"/>
        <w:tabs>
          <w:tab w:val="left" w:pos="971"/>
        </w:tabs>
        <w:spacing w:line="269" w:lineRule="exact"/>
        <w:ind w:right="20"/>
        <w:rPr>
          <w:b/>
          <w:sz w:val="28"/>
          <w:szCs w:val="28"/>
        </w:rPr>
      </w:pPr>
    </w:p>
    <w:p w:rsidR="00521C70" w:rsidRDefault="00521C70" w:rsidP="00521C70">
      <w:pPr>
        <w:pStyle w:val="aa"/>
        <w:tabs>
          <w:tab w:val="left" w:pos="971"/>
        </w:tabs>
        <w:spacing w:line="269" w:lineRule="exact"/>
        <w:ind w:right="20"/>
        <w:rPr>
          <w:b/>
          <w:sz w:val="28"/>
          <w:szCs w:val="28"/>
        </w:rPr>
      </w:pPr>
    </w:p>
    <w:p w:rsidR="00521C70" w:rsidRDefault="00521C70" w:rsidP="00521C70">
      <w:pPr>
        <w:pStyle w:val="aa"/>
        <w:tabs>
          <w:tab w:val="left" w:pos="971"/>
        </w:tabs>
        <w:spacing w:line="269" w:lineRule="exact"/>
        <w:ind w:right="20"/>
        <w:rPr>
          <w:b/>
          <w:sz w:val="28"/>
          <w:szCs w:val="28"/>
        </w:rPr>
      </w:pPr>
    </w:p>
    <w:p w:rsidR="00521C70" w:rsidRDefault="00521C70" w:rsidP="00521C70">
      <w:pPr>
        <w:pStyle w:val="aa"/>
        <w:tabs>
          <w:tab w:val="left" w:pos="971"/>
        </w:tabs>
        <w:spacing w:line="269" w:lineRule="exact"/>
        <w:ind w:right="20"/>
        <w:rPr>
          <w:b/>
          <w:sz w:val="28"/>
          <w:szCs w:val="28"/>
        </w:rPr>
      </w:pPr>
    </w:p>
    <w:p w:rsidR="00521C70" w:rsidRDefault="00521C70" w:rsidP="00521C70">
      <w:pPr>
        <w:pStyle w:val="aa"/>
        <w:tabs>
          <w:tab w:val="left" w:pos="971"/>
        </w:tabs>
        <w:spacing w:line="269" w:lineRule="exact"/>
        <w:ind w:right="20"/>
        <w:rPr>
          <w:b/>
          <w:sz w:val="28"/>
          <w:szCs w:val="28"/>
        </w:rPr>
      </w:pPr>
    </w:p>
    <w:p w:rsidR="00521C70" w:rsidRDefault="00521C70" w:rsidP="00521C70">
      <w:pPr>
        <w:pStyle w:val="aa"/>
        <w:tabs>
          <w:tab w:val="left" w:pos="971"/>
        </w:tabs>
        <w:spacing w:line="269" w:lineRule="exact"/>
        <w:ind w:right="20"/>
        <w:rPr>
          <w:b/>
          <w:sz w:val="28"/>
          <w:szCs w:val="28"/>
        </w:rPr>
      </w:pPr>
    </w:p>
    <w:p w:rsidR="00521C70" w:rsidRDefault="00521C70" w:rsidP="00521C70">
      <w:pPr>
        <w:pStyle w:val="aa"/>
        <w:tabs>
          <w:tab w:val="left" w:pos="971"/>
        </w:tabs>
        <w:spacing w:line="269" w:lineRule="exact"/>
        <w:ind w:right="20"/>
        <w:rPr>
          <w:b/>
          <w:sz w:val="28"/>
          <w:szCs w:val="28"/>
        </w:rPr>
      </w:pPr>
    </w:p>
    <w:p w:rsidR="00521C70" w:rsidRDefault="00521C70" w:rsidP="00521C70">
      <w:pPr>
        <w:pStyle w:val="aa"/>
        <w:tabs>
          <w:tab w:val="left" w:pos="971"/>
        </w:tabs>
        <w:spacing w:line="269" w:lineRule="exact"/>
        <w:ind w:right="20"/>
        <w:rPr>
          <w:b/>
          <w:sz w:val="28"/>
          <w:szCs w:val="28"/>
        </w:rPr>
      </w:pPr>
    </w:p>
    <w:p w:rsidR="00521C70" w:rsidRDefault="00521C70" w:rsidP="00521C70">
      <w:pPr>
        <w:pStyle w:val="aa"/>
        <w:tabs>
          <w:tab w:val="left" w:pos="971"/>
        </w:tabs>
        <w:spacing w:line="269" w:lineRule="exact"/>
        <w:ind w:right="20"/>
        <w:rPr>
          <w:b/>
          <w:sz w:val="28"/>
          <w:szCs w:val="28"/>
        </w:rPr>
      </w:pPr>
    </w:p>
    <w:p w:rsidR="00521C70" w:rsidRDefault="00521C70" w:rsidP="00521C70">
      <w:pPr>
        <w:pStyle w:val="aa"/>
        <w:tabs>
          <w:tab w:val="left" w:pos="971"/>
        </w:tabs>
        <w:spacing w:line="269" w:lineRule="exact"/>
        <w:ind w:right="20"/>
        <w:rPr>
          <w:b/>
          <w:sz w:val="28"/>
          <w:szCs w:val="28"/>
        </w:rPr>
      </w:pPr>
    </w:p>
    <w:p w:rsidR="00521C70" w:rsidRDefault="00521C70" w:rsidP="00521C70">
      <w:pPr>
        <w:pStyle w:val="aa"/>
        <w:tabs>
          <w:tab w:val="left" w:pos="971"/>
        </w:tabs>
        <w:spacing w:line="269" w:lineRule="exact"/>
        <w:ind w:right="20"/>
        <w:rPr>
          <w:b/>
          <w:sz w:val="28"/>
          <w:szCs w:val="28"/>
        </w:rPr>
      </w:pPr>
    </w:p>
    <w:p w:rsidR="00521C70" w:rsidRDefault="00521C70" w:rsidP="00521C70">
      <w:pPr>
        <w:pStyle w:val="aa"/>
        <w:tabs>
          <w:tab w:val="left" w:pos="971"/>
        </w:tabs>
        <w:spacing w:line="269" w:lineRule="exact"/>
        <w:ind w:right="20"/>
        <w:rPr>
          <w:b/>
          <w:sz w:val="28"/>
          <w:szCs w:val="28"/>
        </w:rPr>
      </w:pPr>
    </w:p>
    <w:p w:rsidR="00521C70" w:rsidRDefault="00521C70" w:rsidP="00521C70">
      <w:pPr>
        <w:pStyle w:val="aa"/>
        <w:tabs>
          <w:tab w:val="left" w:pos="971"/>
        </w:tabs>
        <w:spacing w:line="269" w:lineRule="exact"/>
        <w:ind w:right="20"/>
        <w:rPr>
          <w:b/>
          <w:sz w:val="28"/>
          <w:szCs w:val="28"/>
        </w:rPr>
      </w:pPr>
    </w:p>
    <w:p w:rsidR="00521C70" w:rsidRDefault="00521C70" w:rsidP="00521C70">
      <w:pPr>
        <w:pStyle w:val="aa"/>
        <w:tabs>
          <w:tab w:val="left" w:pos="971"/>
        </w:tabs>
        <w:spacing w:line="269" w:lineRule="exact"/>
        <w:ind w:right="20"/>
        <w:rPr>
          <w:b/>
          <w:sz w:val="28"/>
          <w:szCs w:val="28"/>
        </w:rPr>
      </w:pPr>
    </w:p>
    <w:p w:rsidR="00521C70" w:rsidRPr="003A2E66" w:rsidRDefault="00521C70" w:rsidP="00521C70">
      <w:pPr>
        <w:pStyle w:val="aa"/>
        <w:tabs>
          <w:tab w:val="left" w:pos="971"/>
        </w:tabs>
        <w:spacing w:line="269" w:lineRule="exact"/>
        <w:ind w:right="20"/>
        <w:rPr>
          <w:sz w:val="20"/>
          <w:szCs w:val="20"/>
        </w:rPr>
      </w:pPr>
      <w:r>
        <w:rPr>
          <w:b/>
          <w:sz w:val="28"/>
          <w:szCs w:val="28"/>
        </w:rPr>
        <w:t xml:space="preserve">                 Общая характеристика учебного предмета "Английский яз</w:t>
      </w:r>
    </w:p>
    <w:p w:rsidR="00521C70" w:rsidRDefault="00521C70" w:rsidP="00521C70">
      <w:pPr>
        <w:pStyle w:val="a7"/>
        <w:spacing w:line="360" w:lineRule="auto"/>
        <w:jc w:val="both"/>
        <w:rPr>
          <w:rFonts w:ascii="Times New Roman" w:hAnsi="Times New Roman"/>
        </w:rPr>
      </w:pPr>
    </w:p>
    <w:p w:rsidR="00521C70" w:rsidRDefault="00521C70" w:rsidP="00521C70">
      <w:pPr>
        <w:pStyle w:val="af1"/>
        <w:framePr w:wrap="none" w:vAnchor="page" w:hAnchor="page" w:x="1385" w:y="14907"/>
        <w:shd w:val="clear" w:color="auto" w:fill="auto"/>
        <w:spacing w:line="180" w:lineRule="exact"/>
        <w:ind w:left="20"/>
        <w:rPr>
          <w:rFonts w:hAnsi="Times New Roman"/>
        </w:rPr>
      </w:pPr>
    </w:p>
    <w:p w:rsidR="00521C70" w:rsidRDefault="00521C70" w:rsidP="00521C70">
      <w:pPr>
        <w:pStyle w:val="aa"/>
        <w:rPr>
          <w:rStyle w:val="a9"/>
          <w:rFonts w:ascii="Times New Roman" w:eastAsia="Dotum" w:hAnsi="Times New Roman"/>
          <w:color w:val="000000"/>
          <w:sz w:val="24"/>
          <w:szCs w:val="24"/>
        </w:rPr>
      </w:pPr>
    </w:p>
    <w:p w:rsidR="00521C70" w:rsidRDefault="00521C70" w:rsidP="00521C70">
      <w:pPr>
        <w:pStyle w:val="aa"/>
        <w:spacing w:before="0" w:line="240" w:lineRule="auto"/>
        <w:ind w:left="113" w:right="113"/>
        <w:jc w:val="both"/>
        <w:rPr>
          <w:rStyle w:val="a9"/>
          <w:rFonts w:ascii="Times New Roman" w:eastAsia="Dotum" w:hAnsi="Times New Roman"/>
          <w:color w:val="000000"/>
          <w:sz w:val="24"/>
          <w:szCs w:val="24"/>
        </w:rPr>
      </w:pPr>
      <w:proofErr w:type="gramStart"/>
      <w:r>
        <w:rPr>
          <w:rStyle w:val="a9"/>
          <w:rFonts w:ascii="Times New Roman" w:eastAsia="Dotum" w:hAnsi="Times New Roman"/>
          <w:color w:val="000000"/>
          <w:sz w:val="24"/>
          <w:szCs w:val="24"/>
        </w:rPr>
        <w:t>Содержание</w:t>
      </w:r>
      <w:proofErr w:type="gramEnd"/>
      <w:r>
        <w:rPr>
          <w:rStyle w:val="a9"/>
          <w:rFonts w:ascii="Times New Roman" w:eastAsia="Dotum" w:hAnsi="Times New Roman"/>
          <w:color w:val="000000"/>
          <w:sz w:val="24"/>
          <w:szCs w:val="24"/>
        </w:rPr>
        <w:t xml:space="preserve"> обеспечивающее формирование иноязычной коммуникативной компетенции дополняется умением выбирать адекватные стратегии коммуникации готовностью к гибкой регуляции собственного речевого поведения в условиях дефицита языковых средств что </w:t>
      </w:r>
      <w:proofErr w:type="spellStart"/>
      <w:r>
        <w:rPr>
          <w:rStyle w:val="a9"/>
          <w:rFonts w:ascii="Times New Roman" w:eastAsia="Dotum" w:hAnsi="Times New Roman"/>
          <w:color w:val="000000"/>
          <w:sz w:val="24"/>
          <w:szCs w:val="24"/>
        </w:rPr>
        <w:t>состовляет</w:t>
      </w:r>
      <w:proofErr w:type="spellEnd"/>
      <w:r>
        <w:rPr>
          <w:rStyle w:val="a9"/>
          <w:rFonts w:ascii="Times New Roman" w:eastAsia="Dotum" w:hAnsi="Times New Roman"/>
          <w:color w:val="000000"/>
          <w:sz w:val="24"/>
          <w:szCs w:val="24"/>
        </w:rPr>
        <w:t xml:space="preserve"> линию программы обеспечивающую формирование коммуникативной компетенции.</w:t>
      </w:r>
    </w:p>
    <w:p w:rsidR="00521C70" w:rsidRPr="00B8459B" w:rsidRDefault="00521C70" w:rsidP="00521C70">
      <w:pPr>
        <w:pStyle w:val="aa"/>
        <w:shd w:val="clear" w:color="auto" w:fill="auto"/>
        <w:spacing w:before="0" w:line="240" w:lineRule="auto"/>
        <w:ind w:left="113" w:right="113"/>
        <w:jc w:val="both"/>
        <w:rPr>
          <w:rFonts w:ascii="Times New Roman" w:hAnsi="Times New Roman"/>
          <w:sz w:val="24"/>
          <w:szCs w:val="24"/>
        </w:rPr>
      </w:pPr>
      <w:r w:rsidRPr="00B8459B">
        <w:rPr>
          <w:rStyle w:val="a9"/>
          <w:rFonts w:ascii="Times New Roman" w:hAnsi="Times New Roman"/>
          <w:bCs/>
          <w:color w:val="000000"/>
          <w:sz w:val="24"/>
          <w:szCs w:val="24"/>
        </w:rPr>
        <w:lastRenderedPageBreak/>
        <w:t xml:space="preserve">Все основные содержательные линии взаимосвязаны, и отсутствие одной из них </w:t>
      </w:r>
      <w:r>
        <w:rPr>
          <w:rStyle w:val="a9"/>
          <w:rFonts w:ascii="Times New Roman" w:hAnsi="Times New Roman"/>
          <w:bCs/>
          <w:color w:val="000000"/>
          <w:sz w:val="24"/>
          <w:szCs w:val="24"/>
        </w:rPr>
        <w:t xml:space="preserve">   </w:t>
      </w:r>
      <w:r w:rsidRPr="00B8459B">
        <w:rPr>
          <w:rStyle w:val="a9"/>
          <w:rFonts w:ascii="Times New Roman" w:hAnsi="Times New Roman"/>
          <w:bCs/>
          <w:color w:val="000000"/>
          <w:sz w:val="24"/>
          <w:szCs w:val="24"/>
        </w:rPr>
        <w:t xml:space="preserve">нарушает единство учебного предмета «Иностранный язык». Они отражают </w:t>
      </w:r>
      <w:proofErr w:type="spellStart"/>
      <w:r w:rsidRPr="00B8459B">
        <w:rPr>
          <w:rStyle w:val="a9"/>
          <w:rFonts w:ascii="Times New Roman" w:hAnsi="Times New Roman"/>
          <w:bCs/>
          <w:color w:val="000000"/>
          <w:sz w:val="24"/>
          <w:szCs w:val="24"/>
        </w:rPr>
        <w:t>содержательно-деятельностную</w:t>
      </w:r>
      <w:proofErr w:type="spellEnd"/>
      <w:r w:rsidRPr="00B8459B">
        <w:rPr>
          <w:rStyle w:val="a9"/>
          <w:rFonts w:ascii="Times New Roman" w:hAnsi="Times New Roman"/>
          <w:bCs/>
          <w:color w:val="000000"/>
          <w:sz w:val="24"/>
          <w:szCs w:val="24"/>
        </w:rPr>
        <w:t xml:space="preserve"> основу иноязычной коммуникативной компетенции</w:t>
      </w:r>
      <w:r w:rsidRPr="00B8459B">
        <w:rPr>
          <w:rStyle w:val="0pt"/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B8459B">
        <w:rPr>
          <w:rStyle w:val="a9"/>
          <w:rFonts w:ascii="Times New Roman" w:hAnsi="Times New Roman"/>
          <w:bCs/>
          <w:color w:val="000000"/>
          <w:sz w:val="24"/>
          <w:szCs w:val="24"/>
        </w:rPr>
        <w:t xml:space="preserve">в совокупности её составляющих: речевой, языковой, </w:t>
      </w:r>
      <w:proofErr w:type="spellStart"/>
      <w:r w:rsidRPr="00B8459B">
        <w:rPr>
          <w:rStyle w:val="a9"/>
          <w:rFonts w:ascii="Times New Roman" w:hAnsi="Times New Roman"/>
          <w:bCs/>
          <w:color w:val="000000"/>
          <w:sz w:val="24"/>
          <w:szCs w:val="24"/>
        </w:rPr>
        <w:t>социокультурной</w:t>
      </w:r>
      <w:proofErr w:type="spellEnd"/>
      <w:r w:rsidRPr="00B8459B">
        <w:rPr>
          <w:rStyle w:val="a9"/>
          <w:rFonts w:ascii="Times New Roman" w:hAnsi="Times New Roman"/>
          <w:bCs/>
          <w:color w:val="000000"/>
          <w:sz w:val="24"/>
          <w:szCs w:val="24"/>
        </w:rPr>
        <w:t>, ком</w:t>
      </w:r>
      <w:r w:rsidRPr="00B8459B">
        <w:rPr>
          <w:rStyle w:val="a9"/>
          <w:rFonts w:ascii="Times New Roman" w:hAnsi="Times New Roman"/>
          <w:bCs/>
          <w:color w:val="000000"/>
          <w:sz w:val="24"/>
          <w:szCs w:val="24"/>
        </w:rPr>
        <w:softHyphen/>
        <w:t>пенсаторной.</w:t>
      </w:r>
    </w:p>
    <w:p w:rsidR="00521C70" w:rsidRPr="00B8459B" w:rsidRDefault="00521C70" w:rsidP="00521C70">
      <w:pPr>
        <w:pStyle w:val="aa"/>
        <w:shd w:val="clear" w:color="auto" w:fill="auto"/>
        <w:spacing w:before="0" w:line="240" w:lineRule="auto"/>
        <w:ind w:left="113" w:right="113"/>
        <w:jc w:val="both"/>
        <w:rPr>
          <w:rFonts w:ascii="Times New Roman" w:hAnsi="Times New Roman"/>
          <w:sz w:val="24"/>
          <w:szCs w:val="24"/>
        </w:rPr>
      </w:pPr>
      <w:proofErr w:type="gramStart"/>
      <w:r w:rsidRPr="00B8459B">
        <w:rPr>
          <w:rStyle w:val="a9"/>
          <w:rFonts w:ascii="Times New Roman" w:hAnsi="Times New Roman"/>
          <w:bCs/>
          <w:color w:val="000000"/>
          <w:sz w:val="24"/>
          <w:szCs w:val="24"/>
        </w:rPr>
        <w:t>Развитие учебно-познавательной и информационной компетенций обеспечи</w:t>
      </w:r>
      <w:r w:rsidRPr="00B8459B">
        <w:rPr>
          <w:rStyle w:val="a9"/>
          <w:rFonts w:ascii="Times New Roman" w:hAnsi="Times New Roman"/>
          <w:bCs/>
          <w:color w:val="000000"/>
          <w:sz w:val="24"/>
          <w:szCs w:val="24"/>
        </w:rPr>
        <w:softHyphen/>
        <w:t xml:space="preserve">вается формированием </w:t>
      </w:r>
      <w:proofErr w:type="spellStart"/>
      <w:r w:rsidRPr="00B8459B">
        <w:rPr>
          <w:rStyle w:val="ab"/>
          <w:rFonts w:ascii="Times New Roman" w:eastAsia="SimSun" w:hAnsi="Times New Roman"/>
          <w:bCs/>
          <w:color w:val="000000"/>
          <w:sz w:val="24"/>
          <w:szCs w:val="24"/>
        </w:rPr>
        <w:t>общеучебных</w:t>
      </w:r>
      <w:proofErr w:type="spellEnd"/>
      <w:r w:rsidRPr="00B8459B">
        <w:rPr>
          <w:rStyle w:val="ab"/>
          <w:rFonts w:ascii="Times New Roman" w:eastAsia="SimSun" w:hAnsi="Times New Roman"/>
          <w:bCs/>
          <w:color w:val="000000"/>
          <w:sz w:val="24"/>
          <w:szCs w:val="24"/>
        </w:rPr>
        <w:t xml:space="preserve"> умений</w:t>
      </w:r>
      <w:r w:rsidRPr="00B8459B">
        <w:rPr>
          <w:rStyle w:val="a9"/>
          <w:rFonts w:ascii="Times New Roman" w:hAnsi="Times New Roman"/>
          <w:bCs/>
          <w:color w:val="000000"/>
          <w:sz w:val="24"/>
          <w:szCs w:val="24"/>
        </w:rPr>
        <w:t xml:space="preserve"> и </w:t>
      </w:r>
      <w:r w:rsidRPr="00B8459B">
        <w:rPr>
          <w:rStyle w:val="ab"/>
          <w:rFonts w:ascii="Times New Roman" w:eastAsia="SimSun" w:hAnsi="Times New Roman"/>
          <w:bCs/>
          <w:color w:val="000000"/>
          <w:sz w:val="24"/>
          <w:szCs w:val="24"/>
        </w:rPr>
        <w:t xml:space="preserve">универсальных </w:t>
      </w:r>
      <w:proofErr w:type="spellStart"/>
      <w:r w:rsidRPr="00B8459B">
        <w:rPr>
          <w:rStyle w:val="ab"/>
          <w:rFonts w:ascii="Times New Roman" w:eastAsia="SimSun" w:hAnsi="Times New Roman"/>
          <w:bCs/>
          <w:color w:val="000000"/>
          <w:sz w:val="24"/>
          <w:szCs w:val="24"/>
        </w:rPr>
        <w:t>спдсобов</w:t>
      </w:r>
      <w:proofErr w:type="spellEnd"/>
      <w:r w:rsidRPr="00B8459B">
        <w:rPr>
          <w:rStyle w:val="ab"/>
          <w:rFonts w:ascii="Times New Roman" w:eastAsia="SimSun" w:hAnsi="Times New Roman"/>
          <w:bCs/>
          <w:color w:val="000000"/>
          <w:sz w:val="24"/>
          <w:szCs w:val="24"/>
        </w:rPr>
        <w:t xml:space="preserve"> деятельности,</w:t>
      </w:r>
      <w:r w:rsidRPr="00B8459B">
        <w:rPr>
          <w:rStyle w:val="a9"/>
          <w:rFonts w:ascii="Times New Roman" w:hAnsi="Times New Roman"/>
          <w:bCs/>
          <w:color w:val="000000"/>
          <w:sz w:val="24"/>
          <w:szCs w:val="24"/>
        </w:rPr>
        <w:t xml:space="preserve"> а также </w:t>
      </w:r>
      <w:r w:rsidRPr="00B8459B">
        <w:rPr>
          <w:rStyle w:val="ab"/>
          <w:rFonts w:ascii="Times New Roman" w:eastAsia="SimSun" w:hAnsi="Times New Roman"/>
          <w:bCs/>
          <w:color w:val="000000"/>
          <w:sz w:val="24"/>
          <w:szCs w:val="24"/>
        </w:rPr>
        <w:t>специальных умений,</w:t>
      </w:r>
      <w:r w:rsidRPr="00B8459B">
        <w:rPr>
          <w:rStyle w:val="a9"/>
          <w:rFonts w:ascii="Times New Roman" w:hAnsi="Times New Roman"/>
          <w:bCs/>
          <w:color w:val="000000"/>
          <w:sz w:val="24"/>
          <w:szCs w:val="24"/>
        </w:rPr>
        <w:t xml:space="preserve"> направленных на достижение предметных целей обучения и выделенных в два особых раздела программы.</w:t>
      </w:r>
      <w:proofErr w:type="gramEnd"/>
    </w:p>
    <w:p w:rsidR="00521C70" w:rsidRPr="00B13F99" w:rsidRDefault="00521C70" w:rsidP="00521C70">
      <w:pPr>
        <w:pStyle w:val="aa"/>
        <w:spacing w:before="0" w:line="240" w:lineRule="auto"/>
        <w:ind w:left="113" w:right="113"/>
        <w:jc w:val="both"/>
        <w:rPr>
          <w:rStyle w:val="a9"/>
          <w:rFonts w:ascii="Times New Roman" w:eastAsia="Dotum" w:hAnsi="Times New Roman"/>
          <w:color w:val="000000"/>
          <w:sz w:val="24"/>
          <w:szCs w:val="24"/>
        </w:rPr>
      </w:pPr>
      <w:r>
        <w:rPr>
          <w:rStyle w:val="a9"/>
          <w:rFonts w:ascii="Times New Roman" w:eastAsia="Dotum" w:hAnsi="Times New Roman"/>
          <w:color w:val="000000"/>
          <w:sz w:val="24"/>
          <w:szCs w:val="24"/>
        </w:rPr>
        <w:t xml:space="preserve">  </w:t>
      </w:r>
      <w:r w:rsidRPr="003A2E66">
        <w:rPr>
          <w:rStyle w:val="a9"/>
          <w:rFonts w:ascii="Times New Roman" w:eastAsia="Dotum" w:hAnsi="Times New Roman"/>
          <w:color w:val="000000"/>
          <w:sz w:val="24"/>
          <w:szCs w:val="24"/>
        </w:rPr>
        <w:t>Основная школа — вторая ступень общего образования. Она является важным звеном, которое соединяет все три сту</w:t>
      </w:r>
      <w:r w:rsidRPr="003A2E66">
        <w:rPr>
          <w:rStyle w:val="a9"/>
          <w:rFonts w:ascii="Times New Roman" w:eastAsia="Dotum" w:hAnsi="Times New Roman"/>
          <w:color w:val="000000"/>
          <w:sz w:val="24"/>
          <w:szCs w:val="24"/>
        </w:rPr>
        <w:softHyphen/>
        <w:t xml:space="preserve">пени общего образования: начальную, основную и старшую. </w:t>
      </w:r>
      <w:proofErr w:type="gramStart"/>
      <w:r w:rsidRPr="003A2E66">
        <w:rPr>
          <w:rStyle w:val="a9"/>
          <w:rFonts w:ascii="Times New Roman" w:eastAsia="Dotum" w:hAnsi="Times New Roman"/>
          <w:color w:val="000000"/>
          <w:sz w:val="24"/>
          <w:szCs w:val="24"/>
        </w:rPr>
        <w:t>Данная ступень характеризуется наличием значительных изме</w:t>
      </w:r>
      <w:r w:rsidRPr="003A2E66">
        <w:rPr>
          <w:rStyle w:val="a9"/>
          <w:rFonts w:ascii="Times New Roman" w:eastAsia="Dotum" w:hAnsi="Times New Roman"/>
          <w:color w:val="000000"/>
          <w:sz w:val="24"/>
          <w:szCs w:val="24"/>
        </w:rPr>
        <w:softHyphen/>
        <w:t>нений в развитии школьников, так как к моменту начала обучения в основной школе у них расширился кругозор и об</w:t>
      </w:r>
      <w:r w:rsidRPr="003A2E66">
        <w:rPr>
          <w:rStyle w:val="a9"/>
          <w:rFonts w:ascii="Times New Roman" w:eastAsia="Dotum" w:hAnsi="Times New Roman"/>
          <w:color w:val="000000"/>
          <w:sz w:val="24"/>
          <w:szCs w:val="24"/>
        </w:rPr>
        <w:softHyphen/>
        <w:t>щее представление о мире, сформированы элементарные ком</w:t>
      </w:r>
      <w:r w:rsidRPr="003A2E66">
        <w:rPr>
          <w:rStyle w:val="a9"/>
          <w:rFonts w:ascii="Times New Roman" w:eastAsia="Dotum" w:hAnsi="Times New Roman"/>
          <w:color w:val="000000"/>
          <w:sz w:val="24"/>
          <w:szCs w:val="24"/>
        </w:rPr>
        <w:softHyphen/>
        <w:t>муникативные умения на иностранном языке в четырех видах</w:t>
      </w:r>
      <w:r w:rsidRPr="003A2E66">
        <w:rPr>
          <w:rFonts w:ascii="Times New Roman" w:hAnsi="Times New Roman"/>
          <w:sz w:val="24"/>
          <w:szCs w:val="24"/>
        </w:rPr>
        <w:t xml:space="preserve"> </w:t>
      </w:r>
      <w:r w:rsidRPr="003A2E66">
        <w:rPr>
          <w:rStyle w:val="a9"/>
          <w:rFonts w:ascii="Times New Roman" w:eastAsia="Dotum" w:hAnsi="Times New Roman"/>
          <w:color w:val="000000"/>
          <w:sz w:val="24"/>
          <w:szCs w:val="24"/>
        </w:rPr>
        <w:t xml:space="preserve">речевой деятельности, а также </w:t>
      </w:r>
      <w:proofErr w:type="spellStart"/>
      <w:r w:rsidRPr="003A2E66">
        <w:rPr>
          <w:rStyle w:val="a9"/>
          <w:rFonts w:ascii="Times New Roman" w:eastAsia="Dotum" w:hAnsi="Times New Roman"/>
          <w:color w:val="000000"/>
          <w:sz w:val="24"/>
          <w:szCs w:val="24"/>
        </w:rPr>
        <w:t>общеучебные</w:t>
      </w:r>
      <w:proofErr w:type="spellEnd"/>
      <w:r w:rsidRPr="003A2E66">
        <w:rPr>
          <w:rStyle w:val="a9"/>
          <w:rFonts w:ascii="Times New Roman" w:eastAsia="Dotum" w:hAnsi="Times New Roman"/>
          <w:color w:val="000000"/>
          <w:sz w:val="24"/>
          <w:szCs w:val="24"/>
        </w:rPr>
        <w:t xml:space="preserve"> умения, необхо</w:t>
      </w:r>
      <w:r w:rsidRPr="003A2E66">
        <w:rPr>
          <w:rStyle w:val="a9"/>
          <w:rFonts w:ascii="Times New Roman" w:eastAsia="Dotum" w:hAnsi="Times New Roman"/>
          <w:color w:val="000000"/>
          <w:sz w:val="24"/>
          <w:szCs w:val="24"/>
        </w:rPr>
        <w:softHyphen/>
        <w:t>димые для изучения иностранного языка как учебного предме</w:t>
      </w:r>
      <w:r w:rsidRPr="003A2E66">
        <w:rPr>
          <w:rStyle w:val="a9"/>
          <w:rFonts w:ascii="Times New Roman" w:eastAsia="Dotum" w:hAnsi="Times New Roman"/>
          <w:color w:val="000000"/>
          <w:sz w:val="24"/>
          <w:szCs w:val="24"/>
        </w:rPr>
        <w:softHyphen/>
        <w:t>та;</w:t>
      </w:r>
      <w:proofErr w:type="gramEnd"/>
      <w:r w:rsidRPr="003A2E66">
        <w:rPr>
          <w:rStyle w:val="a9"/>
          <w:rFonts w:ascii="Times New Roman" w:eastAsia="Dotum" w:hAnsi="Times New Roman"/>
          <w:color w:val="000000"/>
          <w:sz w:val="24"/>
          <w:szCs w:val="24"/>
        </w:rPr>
        <w:t xml:space="preserve"> накоплены некоторые знания о правилах речевого поведе</w:t>
      </w:r>
      <w:r w:rsidRPr="003A2E66">
        <w:rPr>
          <w:rStyle w:val="a9"/>
          <w:rFonts w:ascii="Times New Roman" w:eastAsia="Dotum" w:hAnsi="Times New Roman"/>
          <w:color w:val="000000"/>
          <w:sz w:val="24"/>
          <w:szCs w:val="24"/>
        </w:rPr>
        <w:softHyphen/>
        <w:t xml:space="preserve">ния на родном и иностранном </w:t>
      </w:r>
      <w:proofErr w:type="spellStart"/>
      <w:r w:rsidRPr="003A2E66">
        <w:rPr>
          <w:rStyle w:val="a9"/>
          <w:rFonts w:ascii="Times New Roman" w:eastAsia="Dotum" w:hAnsi="Times New Roman"/>
          <w:color w:val="000000"/>
          <w:sz w:val="24"/>
          <w:szCs w:val="24"/>
        </w:rPr>
        <w:t>языках</w:t>
      </w:r>
      <w:proofErr w:type="gramStart"/>
      <w:r w:rsidRPr="003A2E66">
        <w:rPr>
          <w:rStyle w:val="a9"/>
          <w:rFonts w:ascii="Times New Roman" w:eastAsia="Dotum" w:hAnsi="Times New Roman"/>
          <w:color w:val="000000"/>
          <w:sz w:val="24"/>
          <w:szCs w:val="24"/>
        </w:rPr>
        <w:t>.Н</w:t>
      </w:r>
      <w:proofErr w:type="gramEnd"/>
      <w:r w:rsidRPr="003A2E66">
        <w:rPr>
          <w:rStyle w:val="a9"/>
          <w:rFonts w:ascii="Times New Roman" w:eastAsia="Dotum" w:hAnsi="Times New Roman"/>
          <w:color w:val="000000"/>
          <w:sz w:val="24"/>
          <w:szCs w:val="24"/>
        </w:rPr>
        <w:t>а</w:t>
      </w:r>
      <w:proofErr w:type="spellEnd"/>
      <w:r w:rsidRPr="003A2E66">
        <w:rPr>
          <w:rStyle w:val="a9"/>
          <w:rFonts w:ascii="Times New Roman" w:eastAsia="Dotum" w:hAnsi="Times New Roman"/>
          <w:color w:val="000000"/>
          <w:sz w:val="24"/>
          <w:szCs w:val="24"/>
        </w:rPr>
        <w:t xml:space="preserve"> этой ступени совершенствуются приобретенные ранее знания, навыки и умения, увеличивается объем используемых учащимися языковых и речевых средств, улучшается качество практического владения иностранным языком, возрастает степень самостоятельности </w:t>
      </w:r>
      <w:r w:rsidRPr="003A2E66">
        <w:rPr>
          <w:rFonts w:ascii="Times New Roman" w:hAnsi="Times New Roman"/>
          <w:color w:val="000000"/>
          <w:sz w:val="24"/>
          <w:szCs w:val="24"/>
          <w:u w:val="single"/>
        </w:rPr>
        <w:t>шк</w:t>
      </w:r>
      <w:r w:rsidRPr="003A2E66">
        <w:rPr>
          <w:rStyle w:val="a9"/>
          <w:rFonts w:ascii="Times New Roman" w:eastAsia="Dotum" w:hAnsi="Times New Roman"/>
          <w:color w:val="000000"/>
          <w:sz w:val="24"/>
          <w:szCs w:val="24"/>
        </w:rPr>
        <w:t>ольников и их творческой активности.</w:t>
      </w:r>
      <w:r w:rsidRPr="003A2E66">
        <w:rPr>
          <w:rFonts w:ascii="Times New Roman" w:hAnsi="Times New Roman"/>
          <w:sz w:val="24"/>
          <w:szCs w:val="24"/>
        </w:rPr>
        <w:t xml:space="preserve"> </w:t>
      </w:r>
      <w:r w:rsidRPr="003A2E66">
        <w:rPr>
          <w:rStyle w:val="a9"/>
          <w:rFonts w:ascii="Times New Roman" w:eastAsia="Dotum" w:hAnsi="Times New Roman"/>
          <w:color w:val="000000"/>
          <w:sz w:val="24"/>
          <w:szCs w:val="24"/>
        </w:rPr>
        <w:t>В основной школе усиливается роль принципов когнитив</w:t>
      </w:r>
      <w:r w:rsidRPr="003A2E66">
        <w:rPr>
          <w:rStyle w:val="a9"/>
          <w:rFonts w:ascii="Times New Roman" w:eastAsia="Dotum" w:hAnsi="Times New Roman"/>
          <w:color w:val="000000"/>
          <w:sz w:val="24"/>
          <w:szCs w:val="24"/>
        </w:rPr>
        <w:softHyphen/>
        <w:t>ной направленности учебного процесса, индивидуализации и дифференциации обучения, большее значение приобретает освоение современных технологий изучения иностранного язы</w:t>
      </w:r>
      <w:r w:rsidRPr="003A2E66">
        <w:rPr>
          <w:rStyle w:val="a9"/>
          <w:rFonts w:ascii="Times New Roman" w:eastAsia="Dotum" w:hAnsi="Times New Roman"/>
          <w:color w:val="000000"/>
          <w:sz w:val="24"/>
          <w:szCs w:val="24"/>
        </w:rPr>
        <w:softHyphen/>
        <w:t xml:space="preserve">ка, формирование учебно-исследовательских умений, осознание места и роли родного и иностранных языков в целостном поликультурном, </w:t>
      </w:r>
      <w:proofErr w:type="spellStart"/>
      <w:r w:rsidRPr="003A2E66">
        <w:rPr>
          <w:rStyle w:val="a9"/>
          <w:rFonts w:ascii="Times New Roman" w:eastAsia="Dotum" w:hAnsi="Times New Roman"/>
          <w:color w:val="000000"/>
          <w:sz w:val="24"/>
          <w:szCs w:val="24"/>
        </w:rPr>
        <w:t>полиязычном</w:t>
      </w:r>
      <w:proofErr w:type="spellEnd"/>
      <w:r w:rsidRPr="003A2E66">
        <w:rPr>
          <w:rStyle w:val="a9"/>
          <w:rFonts w:ascii="Times New Roman" w:eastAsia="Dotum" w:hAnsi="Times New Roman"/>
          <w:color w:val="000000"/>
          <w:sz w:val="24"/>
          <w:szCs w:val="24"/>
        </w:rPr>
        <w:t xml:space="preserve"> мире как средств общения, познания, самореализации и социальной адаптации. Развитие средствами учебного предмета таких качеств личности, как гражданственность, национальная идентичность, патриотизм, толерантное отношение к проявлениям иной культуры.</w:t>
      </w:r>
      <w:r w:rsidRPr="003A2E66">
        <w:rPr>
          <w:rFonts w:ascii="Times New Roman" w:hAnsi="Times New Roman"/>
          <w:sz w:val="24"/>
          <w:szCs w:val="24"/>
        </w:rPr>
        <w:t xml:space="preserve"> </w:t>
      </w:r>
      <w:r w:rsidRPr="003A2E66">
        <w:rPr>
          <w:rStyle w:val="23"/>
          <w:color w:val="000000"/>
          <w:sz w:val="24"/>
          <w:szCs w:val="24"/>
          <w:lang w:val="ru-RU"/>
        </w:rPr>
        <w:t>Особенности содержания обучения иностранному язы</w:t>
      </w:r>
      <w:r w:rsidRPr="003A2E66">
        <w:rPr>
          <w:rStyle w:val="23"/>
          <w:color w:val="000000"/>
          <w:sz w:val="24"/>
          <w:szCs w:val="24"/>
          <w:lang w:val="ru-RU"/>
        </w:rPr>
        <w:softHyphen/>
        <w:t xml:space="preserve">ку </w:t>
      </w:r>
      <w:r w:rsidRPr="003A2E66">
        <w:rPr>
          <w:rStyle w:val="a9"/>
          <w:rFonts w:ascii="Times New Roman" w:eastAsia="Dotum" w:hAnsi="Times New Roman"/>
          <w:color w:val="000000"/>
          <w:sz w:val="24"/>
          <w:szCs w:val="24"/>
        </w:rPr>
        <w:t>в основной школе обусловлены динамикой развития школь</w:t>
      </w:r>
      <w:r w:rsidRPr="003A2E66">
        <w:rPr>
          <w:rStyle w:val="a9"/>
          <w:rFonts w:ascii="Times New Roman" w:eastAsia="Dotum" w:hAnsi="Times New Roman"/>
          <w:color w:val="000000"/>
          <w:sz w:val="24"/>
          <w:szCs w:val="24"/>
        </w:rPr>
        <w:softHyphen/>
        <w:t>ников. Выделяются два возрастных этапа: 5—7 и 8—9 классы. К концу обучения в основной школе (8—9 классы) усиливает</w:t>
      </w:r>
      <w:r w:rsidRPr="003A2E66">
        <w:rPr>
          <w:rStyle w:val="a9"/>
          <w:rFonts w:ascii="Times New Roman" w:eastAsia="Dotum" w:hAnsi="Times New Roman"/>
          <w:color w:val="000000"/>
          <w:sz w:val="24"/>
          <w:szCs w:val="24"/>
        </w:rPr>
        <w:softHyphen/>
        <w:t>ся стремление школьников к самоопределению. У них с неиз</w:t>
      </w:r>
      <w:r w:rsidRPr="003A2E66">
        <w:rPr>
          <w:rStyle w:val="a9"/>
          <w:rFonts w:ascii="Times New Roman" w:eastAsia="Dotum" w:hAnsi="Times New Roman"/>
          <w:color w:val="000000"/>
          <w:sz w:val="24"/>
          <w:szCs w:val="24"/>
        </w:rPr>
        <w:softHyphen/>
        <w:t xml:space="preserve">бежностью возникают </w:t>
      </w:r>
      <w:proofErr w:type="spellStart"/>
      <w:r w:rsidRPr="003A2E66">
        <w:rPr>
          <w:rStyle w:val="a9"/>
          <w:rFonts w:ascii="Times New Roman" w:eastAsia="Dotum" w:hAnsi="Times New Roman"/>
          <w:color w:val="000000"/>
          <w:sz w:val="24"/>
          <w:szCs w:val="24"/>
        </w:rPr>
        <w:t>вопросы</w:t>
      </w:r>
      <w:proofErr w:type="gramStart"/>
      <w:r w:rsidRPr="003A2E66">
        <w:rPr>
          <w:rStyle w:val="a9"/>
          <w:rFonts w:ascii="Times New Roman" w:eastAsia="Dotum" w:hAnsi="Times New Roman"/>
          <w:color w:val="000000"/>
          <w:sz w:val="24"/>
          <w:szCs w:val="24"/>
        </w:rPr>
        <w:t>:п</w:t>
      </w:r>
      <w:proofErr w:type="gramEnd"/>
      <w:r w:rsidRPr="003A2E66">
        <w:rPr>
          <w:rStyle w:val="a9"/>
          <w:rFonts w:ascii="Times New Roman" w:eastAsia="Dotum" w:hAnsi="Times New Roman"/>
          <w:color w:val="000000"/>
          <w:sz w:val="24"/>
          <w:szCs w:val="24"/>
        </w:rPr>
        <w:t>родолжать</w:t>
      </w:r>
      <w:proofErr w:type="spellEnd"/>
      <w:r w:rsidRPr="003A2E66">
        <w:rPr>
          <w:rStyle w:val="a9"/>
          <w:rFonts w:ascii="Times New Roman" w:eastAsia="Dotum" w:hAnsi="Times New Roman"/>
          <w:color w:val="000000"/>
          <w:sz w:val="24"/>
          <w:szCs w:val="24"/>
        </w:rPr>
        <w:t xml:space="preserve"> ли образование в полной средней школе (10—11 классы) или в начальном профессиональном учебном заведении (колледже, техникуме и др.);если продолжать образование в полной средней школе, то на каком уровне — базовом или </w:t>
      </w:r>
      <w:proofErr w:type="spellStart"/>
      <w:r w:rsidRPr="003A2E66">
        <w:rPr>
          <w:rStyle w:val="a9"/>
          <w:rFonts w:ascii="Times New Roman" w:eastAsia="Dotum" w:hAnsi="Times New Roman"/>
          <w:color w:val="000000"/>
          <w:sz w:val="24"/>
          <w:szCs w:val="24"/>
        </w:rPr>
        <w:t>профильном;если</w:t>
      </w:r>
      <w:proofErr w:type="spellEnd"/>
      <w:r w:rsidRPr="003A2E66">
        <w:rPr>
          <w:rStyle w:val="a9"/>
          <w:rFonts w:ascii="Times New Roman" w:eastAsia="Dotum" w:hAnsi="Times New Roman"/>
          <w:color w:val="000000"/>
          <w:sz w:val="24"/>
          <w:szCs w:val="24"/>
        </w:rPr>
        <w:t xml:space="preserve"> на профильном уровне, то какой профиль (из пред</w:t>
      </w:r>
      <w:r w:rsidRPr="003A2E66">
        <w:rPr>
          <w:rStyle w:val="a9"/>
          <w:rFonts w:ascii="Times New Roman" w:eastAsia="Dotum" w:hAnsi="Times New Roman"/>
          <w:color w:val="000000"/>
          <w:sz w:val="24"/>
          <w:szCs w:val="24"/>
        </w:rPr>
        <w:softHyphen/>
        <w:t>лагаемых школой) выбрать?</w:t>
      </w:r>
      <w:r w:rsidRPr="003A2E66">
        <w:rPr>
          <w:rFonts w:ascii="Times New Roman" w:hAnsi="Times New Roman"/>
          <w:sz w:val="24"/>
          <w:szCs w:val="24"/>
        </w:rPr>
        <w:t xml:space="preserve"> </w:t>
      </w:r>
      <w:r w:rsidRPr="003A2E66">
        <w:rPr>
          <w:rStyle w:val="a9"/>
          <w:rFonts w:ascii="Times New Roman" w:eastAsia="Dotum" w:hAnsi="Times New Roman"/>
          <w:color w:val="000000"/>
          <w:sz w:val="24"/>
          <w:szCs w:val="24"/>
        </w:rPr>
        <w:t xml:space="preserve">Помочь самоопределению школьников призвана </w:t>
      </w:r>
      <w:proofErr w:type="spellStart"/>
      <w:r w:rsidRPr="003A2E66">
        <w:rPr>
          <w:rStyle w:val="a9"/>
          <w:rFonts w:ascii="Times New Roman" w:eastAsia="Dotum" w:hAnsi="Times New Roman"/>
          <w:color w:val="000000"/>
          <w:sz w:val="24"/>
          <w:szCs w:val="24"/>
        </w:rPr>
        <w:t>предпр</w:t>
      </w:r>
      <w:proofErr w:type="gramStart"/>
      <w:r w:rsidRPr="003A2E66">
        <w:rPr>
          <w:rStyle w:val="a9"/>
          <w:rFonts w:ascii="Times New Roman" w:eastAsia="Dotum" w:hAnsi="Times New Roman"/>
          <w:color w:val="000000"/>
          <w:sz w:val="24"/>
          <w:szCs w:val="24"/>
        </w:rPr>
        <w:t>о</w:t>
      </w:r>
      <w:proofErr w:type="spellEnd"/>
      <w:r w:rsidRPr="003A2E66">
        <w:rPr>
          <w:rStyle w:val="a9"/>
          <w:rFonts w:ascii="Times New Roman" w:eastAsia="Dotum" w:hAnsi="Times New Roman"/>
          <w:color w:val="000000"/>
          <w:sz w:val="24"/>
          <w:szCs w:val="24"/>
        </w:rPr>
        <w:t>-</w:t>
      </w:r>
      <w:proofErr w:type="gramEnd"/>
      <w:r w:rsidRPr="003A2E66">
        <w:rPr>
          <w:rStyle w:val="a9"/>
          <w:rFonts w:ascii="Times New Roman" w:eastAsia="Dotum" w:hAnsi="Times New Roman"/>
          <w:color w:val="000000"/>
          <w:sz w:val="24"/>
          <w:szCs w:val="24"/>
        </w:rPr>
        <w:t xml:space="preserve"> </w:t>
      </w:r>
      <w:proofErr w:type="spellStart"/>
      <w:r w:rsidRPr="003A2E66">
        <w:rPr>
          <w:rStyle w:val="a9"/>
          <w:rFonts w:ascii="Times New Roman" w:eastAsia="Dotum" w:hAnsi="Times New Roman"/>
          <w:color w:val="000000"/>
          <w:sz w:val="24"/>
          <w:szCs w:val="24"/>
        </w:rPr>
        <w:t>фильная</w:t>
      </w:r>
      <w:proofErr w:type="spellEnd"/>
      <w:r w:rsidRPr="003A2E66">
        <w:rPr>
          <w:rStyle w:val="a9"/>
          <w:rFonts w:ascii="Times New Roman" w:eastAsia="Dotum" w:hAnsi="Times New Roman"/>
          <w:color w:val="000000"/>
          <w:sz w:val="24"/>
          <w:szCs w:val="24"/>
        </w:rPr>
        <w:t xml:space="preserve"> подготовка, которая начинается в конце 8 класса и про</w:t>
      </w:r>
      <w:r w:rsidRPr="003A2E66">
        <w:rPr>
          <w:rStyle w:val="a9"/>
          <w:rFonts w:ascii="Times New Roman" w:eastAsia="Dotum" w:hAnsi="Times New Roman"/>
          <w:color w:val="000000"/>
          <w:sz w:val="24"/>
          <w:szCs w:val="24"/>
        </w:rPr>
        <w:softHyphen/>
        <w:t>должается в 9 классе. Она способствует выявлению их потенци</w:t>
      </w:r>
      <w:r w:rsidRPr="003A2E66">
        <w:rPr>
          <w:rStyle w:val="a9"/>
          <w:rFonts w:ascii="Times New Roman" w:eastAsia="Dotum" w:hAnsi="Times New Roman"/>
          <w:color w:val="000000"/>
          <w:sz w:val="24"/>
          <w:szCs w:val="24"/>
        </w:rPr>
        <w:softHyphen/>
        <w:t>альных склонностей, способностей, готовности к выбору даль</w:t>
      </w:r>
      <w:r w:rsidRPr="003A2E66">
        <w:rPr>
          <w:rStyle w:val="a9"/>
          <w:rFonts w:ascii="Times New Roman" w:eastAsia="Dotum" w:hAnsi="Times New Roman"/>
          <w:color w:val="000000"/>
          <w:sz w:val="24"/>
          <w:szCs w:val="24"/>
        </w:rPr>
        <w:softHyphen/>
        <w:t>нейшего направления своего образования и к определению в нем места иностранного языка: либо в качестве одного из базо</w:t>
      </w:r>
      <w:r w:rsidRPr="003A2E66">
        <w:rPr>
          <w:rStyle w:val="a9"/>
          <w:rFonts w:ascii="Times New Roman" w:eastAsia="Dotum" w:hAnsi="Times New Roman"/>
          <w:color w:val="000000"/>
          <w:sz w:val="24"/>
          <w:szCs w:val="24"/>
        </w:rPr>
        <w:softHyphen/>
        <w:t>вых учебных предметов, либо в качестве профильного. Продол</w:t>
      </w:r>
      <w:r w:rsidRPr="003A2E66">
        <w:rPr>
          <w:rStyle w:val="a9"/>
          <w:rFonts w:ascii="Times New Roman" w:eastAsia="Dotum" w:hAnsi="Times New Roman"/>
          <w:color w:val="000000"/>
          <w:sz w:val="24"/>
          <w:szCs w:val="24"/>
        </w:rPr>
        <w:softHyphen/>
        <w:t xml:space="preserve">жается развитие иноязычной коммуникативной компетенции в единстве всех ее составляющих: языковой, речевой, </w:t>
      </w:r>
      <w:proofErr w:type="spellStart"/>
      <w:r w:rsidRPr="003A2E66">
        <w:rPr>
          <w:rStyle w:val="a9"/>
          <w:rFonts w:ascii="Times New Roman" w:eastAsia="Dotum" w:hAnsi="Times New Roman"/>
          <w:color w:val="000000"/>
          <w:sz w:val="24"/>
          <w:szCs w:val="24"/>
        </w:rPr>
        <w:t>социокул</w:t>
      </w:r>
      <w:proofErr w:type="gramStart"/>
      <w:r w:rsidRPr="003A2E66">
        <w:rPr>
          <w:rStyle w:val="a9"/>
          <w:rFonts w:ascii="Times New Roman" w:eastAsia="Dotum" w:hAnsi="Times New Roman"/>
          <w:color w:val="000000"/>
          <w:sz w:val="24"/>
          <w:szCs w:val="24"/>
        </w:rPr>
        <w:t>ь</w:t>
      </w:r>
      <w:proofErr w:type="spellEnd"/>
      <w:r w:rsidRPr="003A2E66">
        <w:rPr>
          <w:rStyle w:val="a9"/>
          <w:rFonts w:ascii="Times New Roman" w:eastAsia="Dotum" w:hAnsi="Times New Roman"/>
          <w:color w:val="000000"/>
          <w:sz w:val="24"/>
          <w:szCs w:val="24"/>
        </w:rPr>
        <w:t>-</w:t>
      </w:r>
      <w:proofErr w:type="gramEnd"/>
      <w:r w:rsidRPr="003A2E66">
        <w:rPr>
          <w:rStyle w:val="a9"/>
          <w:rFonts w:ascii="Times New Roman" w:eastAsia="Dotum" w:hAnsi="Times New Roman"/>
          <w:color w:val="000000"/>
          <w:sz w:val="24"/>
          <w:szCs w:val="24"/>
        </w:rPr>
        <w:t xml:space="preserve"> </w:t>
      </w:r>
      <w:proofErr w:type="spellStart"/>
      <w:r w:rsidRPr="003A2E66">
        <w:rPr>
          <w:rStyle w:val="a9"/>
          <w:rFonts w:ascii="Times New Roman" w:eastAsia="Dotum" w:hAnsi="Times New Roman"/>
          <w:color w:val="000000"/>
          <w:sz w:val="24"/>
          <w:szCs w:val="24"/>
        </w:rPr>
        <w:t>турной</w:t>
      </w:r>
      <w:proofErr w:type="spellEnd"/>
      <w:r w:rsidRPr="003A2E66">
        <w:rPr>
          <w:rStyle w:val="a9"/>
          <w:rFonts w:ascii="Times New Roman" w:eastAsia="Dotum" w:hAnsi="Times New Roman"/>
          <w:color w:val="000000"/>
          <w:sz w:val="24"/>
          <w:szCs w:val="24"/>
        </w:rPr>
        <w:t xml:space="preserve">/межкультурной, компенсаторной и </w:t>
      </w:r>
      <w:proofErr w:type="spellStart"/>
      <w:r w:rsidRPr="003A2E66">
        <w:rPr>
          <w:rStyle w:val="a9"/>
          <w:rFonts w:ascii="Times New Roman" w:eastAsia="Dotum" w:hAnsi="Times New Roman"/>
          <w:color w:val="000000"/>
          <w:sz w:val="24"/>
          <w:szCs w:val="24"/>
        </w:rPr>
        <w:t>учебно-познаватель</w:t>
      </w:r>
      <w:proofErr w:type="spellEnd"/>
      <w:r w:rsidRPr="003A2E66">
        <w:rPr>
          <w:rStyle w:val="a9"/>
          <w:rFonts w:ascii="Times New Roman" w:eastAsia="Dotum" w:hAnsi="Times New Roman"/>
          <w:color w:val="000000"/>
          <w:sz w:val="24"/>
          <w:szCs w:val="24"/>
        </w:rPr>
        <w:t xml:space="preserve">- ной компетенций. Однако еще большее значение приобретают принципы дифференциации и индивидуализации обучения. Школьники все чаще оказываются в ситуации выбора, в том числе предлагаемых в рамках </w:t>
      </w:r>
      <w:proofErr w:type="spellStart"/>
      <w:r w:rsidRPr="003A2E66">
        <w:rPr>
          <w:rStyle w:val="a9"/>
          <w:rFonts w:ascii="Times New Roman" w:eastAsia="Dotum" w:hAnsi="Times New Roman"/>
          <w:color w:val="000000"/>
          <w:sz w:val="24"/>
          <w:szCs w:val="24"/>
        </w:rPr>
        <w:lastRenderedPageBreak/>
        <w:t>предпрофильной</w:t>
      </w:r>
      <w:proofErr w:type="spellEnd"/>
      <w:r w:rsidRPr="003A2E66">
        <w:rPr>
          <w:rStyle w:val="a9"/>
          <w:rFonts w:ascii="Times New Roman" w:eastAsia="Dotum" w:hAnsi="Times New Roman"/>
          <w:color w:val="000000"/>
          <w:sz w:val="24"/>
          <w:szCs w:val="24"/>
        </w:rPr>
        <w:t xml:space="preserve"> подготовки, элек</w:t>
      </w:r>
      <w:r w:rsidRPr="003A2E66">
        <w:rPr>
          <w:rStyle w:val="a9"/>
          <w:rFonts w:ascii="Times New Roman" w:eastAsia="Dotum" w:hAnsi="Times New Roman"/>
          <w:color w:val="000000"/>
          <w:sz w:val="24"/>
          <w:szCs w:val="24"/>
        </w:rPr>
        <w:softHyphen/>
        <w:t>тивных курсов, так называемых профессиональных проб и т. п</w:t>
      </w:r>
      <w:proofErr w:type="gramStart"/>
      <w:r w:rsidRPr="003A2E66">
        <w:rPr>
          <w:rStyle w:val="a9"/>
          <w:rFonts w:ascii="Times New Roman" w:eastAsia="Dotum" w:hAnsi="Times New Roman"/>
          <w:color w:val="000000"/>
          <w:sz w:val="24"/>
          <w:szCs w:val="24"/>
        </w:rPr>
        <w:t>.Э</w:t>
      </w:r>
      <w:proofErr w:type="gramEnd"/>
      <w:r w:rsidRPr="003A2E66">
        <w:rPr>
          <w:rStyle w:val="a9"/>
          <w:rFonts w:ascii="Times New Roman" w:eastAsia="Dotum" w:hAnsi="Times New Roman"/>
          <w:color w:val="000000"/>
          <w:sz w:val="24"/>
          <w:szCs w:val="24"/>
        </w:rPr>
        <w:t xml:space="preserve">то придает обучению ярко выраженный </w:t>
      </w:r>
      <w:proofErr w:type="spellStart"/>
      <w:r w:rsidRPr="003A2E66">
        <w:rPr>
          <w:rStyle w:val="a9"/>
          <w:rFonts w:ascii="Times New Roman" w:eastAsia="Dotum" w:hAnsi="Times New Roman"/>
          <w:color w:val="000000"/>
          <w:sz w:val="24"/>
          <w:szCs w:val="24"/>
        </w:rPr>
        <w:t>практико-ориен</w:t>
      </w:r>
      <w:proofErr w:type="spellEnd"/>
      <w:r w:rsidRPr="003A2E66">
        <w:rPr>
          <w:rStyle w:val="a9"/>
          <w:rFonts w:ascii="Times New Roman" w:eastAsia="Dotum" w:hAnsi="Times New Roman"/>
          <w:color w:val="000000"/>
          <w:sz w:val="24"/>
          <w:szCs w:val="24"/>
        </w:rPr>
        <w:t>- тированный характер, проявляющийся в том числе в форми</w:t>
      </w:r>
      <w:r w:rsidRPr="003A2E66">
        <w:rPr>
          <w:rStyle w:val="a9"/>
          <w:rFonts w:ascii="Times New Roman" w:eastAsia="Dotum" w:hAnsi="Times New Roman"/>
          <w:color w:val="000000"/>
          <w:sz w:val="24"/>
          <w:szCs w:val="24"/>
        </w:rPr>
        <w:softHyphen/>
        <w:t xml:space="preserve">ровании </w:t>
      </w:r>
      <w:proofErr w:type="spellStart"/>
      <w:r w:rsidRPr="003A2E66">
        <w:rPr>
          <w:rStyle w:val="a9"/>
          <w:rFonts w:ascii="Times New Roman" w:eastAsia="Dotum" w:hAnsi="Times New Roman"/>
          <w:color w:val="000000"/>
          <w:sz w:val="24"/>
          <w:szCs w:val="24"/>
        </w:rPr>
        <w:t>надпредметных</w:t>
      </w:r>
      <w:proofErr w:type="spellEnd"/>
      <w:r w:rsidRPr="003A2E66">
        <w:rPr>
          <w:rStyle w:val="a9"/>
          <w:rFonts w:ascii="Times New Roman" w:eastAsia="Dotum" w:hAnsi="Times New Roman"/>
          <w:color w:val="000000"/>
          <w:sz w:val="24"/>
          <w:szCs w:val="24"/>
        </w:rPr>
        <w:t xml:space="preserve"> ключевых компетенций — готовности учащихся использовать усвоенные знания, умения и способы деятельности в реальной жизни для решения практических задач и развития творческого потенциала. Это должно дать возможность учащимся основной школы достичь общеевро</w:t>
      </w:r>
      <w:r w:rsidRPr="003A2E66">
        <w:rPr>
          <w:rStyle w:val="a9"/>
          <w:rFonts w:ascii="Times New Roman" w:eastAsia="Dotum" w:hAnsi="Times New Roman"/>
          <w:color w:val="000000"/>
          <w:sz w:val="24"/>
          <w:szCs w:val="24"/>
        </w:rPr>
        <w:softHyphen/>
        <w:t xml:space="preserve">пейского </w:t>
      </w:r>
      <w:proofErr w:type="spellStart"/>
      <w:r w:rsidRPr="003A2E66">
        <w:rPr>
          <w:rStyle w:val="a9"/>
          <w:rFonts w:ascii="Times New Roman" w:eastAsia="Dotum" w:hAnsi="Times New Roman"/>
          <w:color w:val="000000"/>
          <w:sz w:val="24"/>
          <w:szCs w:val="24"/>
        </w:rPr>
        <w:t>допорогового</w:t>
      </w:r>
      <w:proofErr w:type="spellEnd"/>
      <w:r w:rsidRPr="003A2E66">
        <w:rPr>
          <w:rStyle w:val="a9"/>
          <w:rFonts w:ascii="Times New Roman" w:eastAsia="Dotum" w:hAnsi="Times New Roman"/>
          <w:color w:val="000000"/>
          <w:sz w:val="24"/>
          <w:szCs w:val="24"/>
        </w:rPr>
        <w:t xml:space="preserve"> уровня иноязычной коммуникативной компетенции (уровня А</w:t>
      </w:r>
      <w:proofErr w:type="gramStart"/>
      <w:r w:rsidRPr="003A2E66">
        <w:rPr>
          <w:rStyle w:val="a9"/>
          <w:rFonts w:ascii="Times New Roman" w:eastAsia="Dotum" w:hAnsi="Times New Roman"/>
          <w:color w:val="000000"/>
          <w:sz w:val="24"/>
          <w:szCs w:val="24"/>
        </w:rPr>
        <w:t>2</w:t>
      </w:r>
      <w:proofErr w:type="gramEnd"/>
      <w:r w:rsidRPr="003A2E66">
        <w:rPr>
          <w:rStyle w:val="a9"/>
          <w:rFonts w:ascii="Times New Roman" w:eastAsia="Dotum" w:hAnsi="Times New Roman"/>
          <w:color w:val="000000"/>
          <w:sz w:val="24"/>
          <w:szCs w:val="24"/>
        </w:rPr>
        <w:t xml:space="preserve"> в терминах Совета Европы). Данный уровень позволит выпускникам основной школы использовать иностранный язык для продолжения образования на старшей ступени обучения в школе и для дальнейшего </w:t>
      </w:r>
      <w:proofErr w:type="spellStart"/>
      <w:r w:rsidRPr="003A2E66">
        <w:rPr>
          <w:rStyle w:val="a9"/>
          <w:rFonts w:ascii="Times New Roman" w:eastAsia="Dotum" w:hAnsi="Times New Roman"/>
          <w:color w:val="000000"/>
          <w:sz w:val="24"/>
          <w:szCs w:val="24"/>
        </w:rPr>
        <w:t>самообразо</w:t>
      </w:r>
      <w:r w:rsidRPr="003A2E66">
        <w:rPr>
          <w:rStyle w:val="a9"/>
          <w:rFonts w:ascii="Times New Roman" w:eastAsia="Dotum" w:hAnsi="Times New Roman"/>
          <w:color w:val="000000"/>
          <w:sz w:val="24"/>
          <w:szCs w:val="24"/>
        </w:rPr>
        <w:softHyphen/>
        <w:t>вания</w:t>
      </w:r>
      <w:proofErr w:type="gramStart"/>
      <w:r w:rsidRPr="003A2E66">
        <w:rPr>
          <w:rStyle w:val="a9"/>
          <w:rFonts w:ascii="Times New Roman" w:eastAsia="Dotum" w:hAnsi="Times New Roman"/>
          <w:color w:val="000000"/>
          <w:sz w:val="24"/>
          <w:szCs w:val="24"/>
        </w:rPr>
        <w:t>.</w:t>
      </w:r>
      <w:r w:rsidRPr="003A2E66">
        <w:rPr>
          <w:rStyle w:val="23"/>
          <w:color w:val="000000"/>
          <w:sz w:val="24"/>
          <w:szCs w:val="24"/>
          <w:lang w:val="ru-RU"/>
        </w:rPr>
        <w:t>О</w:t>
      </w:r>
      <w:proofErr w:type="gramEnd"/>
      <w:r w:rsidRPr="003A2E66">
        <w:rPr>
          <w:rStyle w:val="23"/>
          <w:color w:val="000000"/>
          <w:sz w:val="24"/>
          <w:szCs w:val="24"/>
          <w:lang w:val="ru-RU"/>
        </w:rPr>
        <w:t>сновные</w:t>
      </w:r>
      <w:proofErr w:type="spellEnd"/>
      <w:r w:rsidRPr="003A2E66">
        <w:rPr>
          <w:rStyle w:val="23"/>
          <w:color w:val="000000"/>
          <w:sz w:val="24"/>
          <w:szCs w:val="24"/>
          <w:lang w:val="ru-RU"/>
        </w:rPr>
        <w:t xml:space="preserve"> содержательные линии. </w:t>
      </w:r>
      <w:r w:rsidRPr="003A2E66">
        <w:rPr>
          <w:rStyle w:val="a9"/>
          <w:rFonts w:ascii="Times New Roman" w:eastAsia="Dotum" w:hAnsi="Times New Roman"/>
          <w:color w:val="000000"/>
          <w:sz w:val="24"/>
          <w:szCs w:val="24"/>
        </w:rPr>
        <w:t>Первой содержатель</w:t>
      </w:r>
      <w:r w:rsidRPr="003A2E66">
        <w:rPr>
          <w:rStyle w:val="a9"/>
          <w:rFonts w:ascii="Times New Roman" w:eastAsia="Dotum" w:hAnsi="Times New Roman"/>
          <w:color w:val="000000"/>
          <w:sz w:val="24"/>
          <w:szCs w:val="24"/>
        </w:rPr>
        <w:softHyphen/>
        <w:t xml:space="preserve">ной линией учебного предмета «Иностранный язык» являются </w:t>
      </w:r>
      <w:r w:rsidRPr="003A2E66">
        <w:rPr>
          <w:rStyle w:val="ab"/>
          <w:rFonts w:ascii="Times New Roman" w:hAnsi="Times New Roman"/>
          <w:color w:val="000000"/>
          <w:sz w:val="24"/>
          <w:szCs w:val="24"/>
        </w:rPr>
        <w:t>коммуникативные умения</w:t>
      </w:r>
      <w:r w:rsidRPr="003A2E66">
        <w:rPr>
          <w:rStyle w:val="0pt"/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A2E66">
        <w:rPr>
          <w:rStyle w:val="a9"/>
          <w:rFonts w:ascii="Times New Roman" w:eastAsia="Dotum" w:hAnsi="Times New Roman"/>
          <w:color w:val="000000"/>
          <w:sz w:val="24"/>
          <w:szCs w:val="24"/>
        </w:rPr>
        <w:t>в основных видах речевой деятель</w:t>
      </w:r>
      <w:r w:rsidRPr="003A2E66">
        <w:rPr>
          <w:rStyle w:val="a9"/>
          <w:rFonts w:ascii="Times New Roman" w:eastAsia="Dotum" w:hAnsi="Times New Roman"/>
          <w:color w:val="000000"/>
          <w:sz w:val="24"/>
          <w:szCs w:val="24"/>
        </w:rPr>
        <w:softHyphen/>
        <w:t xml:space="preserve">ности, второй — </w:t>
      </w:r>
      <w:r w:rsidRPr="003A2E66">
        <w:rPr>
          <w:rStyle w:val="ab"/>
          <w:rFonts w:ascii="Times New Roman" w:hAnsi="Times New Roman"/>
          <w:color w:val="000000"/>
          <w:sz w:val="24"/>
          <w:szCs w:val="24"/>
        </w:rPr>
        <w:t>языковые средства</w:t>
      </w:r>
      <w:r w:rsidRPr="003A2E66">
        <w:rPr>
          <w:rStyle w:val="0pt"/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A2E66">
        <w:rPr>
          <w:rStyle w:val="a9"/>
          <w:rFonts w:ascii="Times New Roman" w:eastAsia="Dotum" w:hAnsi="Times New Roman"/>
          <w:color w:val="000000"/>
          <w:sz w:val="24"/>
          <w:szCs w:val="24"/>
        </w:rPr>
        <w:t xml:space="preserve">и навыки оперирования ими, третьей — </w:t>
      </w:r>
      <w:proofErr w:type="spellStart"/>
      <w:r w:rsidRPr="003A2E66">
        <w:rPr>
          <w:rStyle w:val="ab"/>
          <w:rFonts w:ascii="Times New Roman" w:hAnsi="Times New Roman"/>
          <w:color w:val="000000"/>
          <w:sz w:val="24"/>
          <w:szCs w:val="24"/>
        </w:rPr>
        <w:t>социокультурные</w:t>
      </w:r>
      <w:proofErr w:type="spellEnd"/>
      <w:r w:rsidRPr="003A2E66">
        <w:rPr>
          <w:rStyle w:val="ab"/>
          <w:rFonts w:ascii="Times New Roman" w:hAnsi="Times New Roman"/>
          <w:color w:val="000000"/>
          <w:sz w:val="24"/>
          <w:szCs w:val="24"/>
        </w:rPr>
        <w:t xml:space="preserve"> знания и </w:t>
      </w:r>
      <w:proofErr w:type="spellStart"/>
      <w:r w:rsidRPr="003A2E66">
        <w:rPr>
          <w:rStyle w:val="ab"/>
          <w:rFonts w:ascii="Times New Roman" w:hAnsi="Times New Roman"/>
          <w:color w:val="000000"/>
          <w:sz w:val="24"/>
          <w:szCs w:val="24"/>
        </w:rPr>
        <w:t>умения</w:t>
      </w:r>
      <w:proofErr w:type="gramStart"/>
      <w:r w:rsidRPr="003A2E66">
        <w:rPr>
          <w:rStyle w:val="ab"/>
          <w:rFonts w:ascii="Times New Roman" w:hAnsi="Times New Roman"/>
          <w:color w:val="000000"/>
          <w:sz w:val="24"/>
          <w:szCs w:val="24"/>
        </w:rPr>
        <w:t>.</w:t>
      </w:r>
      <w:r w:rsidRPr="003A2E66">
        <w:rPr>
          <w:rStyle w:val="a9"/>
          <w:rFonts w:ascii="Times New Roman" w:eastAsia="Dotum" w:hAnsi="Times New Roman"/>
          <w:color w:val="000000"/>
          <w:sz w:val="24"/>
          <w:szCs w:val="24"/>
        </w:rPr>
        <w:t>У</w:t>
      </w:r>
      <w:proofErr w:type="gramEnd"/>
      <w:r w:rsidRPr="003A2E66">
        <w:rPr>
          <w:rStyle w:val="a9"/>
          <w:rFonts w:ascii="Times New Roman" w:eastAsia="Dotum" w:hAnsi="Times New Roman"/>
          <w:color w:val="000000"/>
          <w:sz w:val="24"/>
          <w:szCs w:val="24"/>
        </w:rPr>
        <w:t>казанные</w:t>
      </w:r>
      <w:proofErr w:type="spellEnd"/>
      <w:r w:rsidRPr="003A2E66">
        <w:rPr>
          <w:rStyle w:val="a9"/>
          <w:rFonts w:ascii="Times New Roman" w:eastAsia="Dotum" w:hAnsi="Times New Roman"/>
          <w:color w:val="000000"/>
          <w:sz w:val="24"/>
          <w:szCs w:val="24"/>
        </w:rPr>
        <w:t xml:space="preserve"> содержательные линии находятся в тесной вза</w:t>
      </w:r>
      <w:r w:rsidRPr="003A2E66">
        <w:rPr>
          <w:rStyle w:val="a9"/>
          <w:rFonts w:ascii="Times New Roman" w:eastAsia="Dotum" w:hAnsi="Times New Roman"/>
          <w:color w:val="000000"/>
          <w:sz w:val="24"/>
          <w:szCs w:val="24"/>
        </w:rPr>
        <w:softHyphen/>
        <w:t>имосвязи, что обусловлено единством составляющих коммуни</w:t>
      </w:r>
      <w:r w:rsidRPr="003A2E66">
        <w:rPr>
          <w:rStyle w:val="a9"/>
          <w:rFonts w:ascii="Times New Roman" w:eastAsia="Dotum" w:hAnsi="Times New Roman"/>
          <w:color w:val="000000"/>
          <w:sz w:val="24"/>
          <w:szCs w:val="24"/>
        </w:rPr>
        <w:softHyphen/>
        <w:t xml:space="preserve">кативной компетенции как цели обучения: речевой, языковой, </w:t>
      </w:r>
      <w:proofErr w:type="spellStart"/>
      <w:r w:rsidRPr="003A2E66">
        <w:rPr>
          <w:rStyle w:val="a9"/>
          <w:rFonts w:ascii="Times New Roman" w:eastAsia="Dotum" w:hAnsi="Times New Roman"/>
          <w:color w:val="000000"/>
          <w:sz w:val="24"/>
          <w:szCs w:val="24"/>
        </w:rPr>
        <w:t>социокультурной.Основной</w:t>
      </w:r>
      <w:proofErr w:type="spellEnd"/>
      <w:r w:rsidRPr="003A2E66">
        <w:rPr>
          <w:rStyle w:val="a9"/>
          <w:rFonts w:ascii="Times New Roman" w:eastAsia="Dotum" w:hAnsi="Times New Roman"/>
          <w:color w:val="000000"/>
          <w:sz w:val="24"/>
          <w:szCs w:val="24"/>
        </w:rPr>
        <w:t xml:space="preserve"> линией следует считать коммуникативные уме</w:t>
      </w:r>
      <w:r w:rsidRPr="003A2E66">
        <w:rPr>
          <w:rStyle w:val="a9"/>
          <w:rFonts w:ascii="Times New Roman" w:eastAsia="Dotum" w:hAnsi="Times New Roman"/>
          <w:color w:val="000000"/>
          <w:sz w:val="24"/>
          <w:szCs w:val="24"/>
        </w:rPr>
        <w:softHyphen/>
        <w:t>ния, которые представляют собой результат овладения ино</w:t>
      </w:r>
      <w:r w:rsidRPr="003A2E66">
        <w:rPr>
          <w:rStyle w:val="a9"/>
          <w:rFonts w:ascii="Times New Roman" w:eastAsia="Dotum" w:hAnsi="Times New Roman"/>
          <w:color w:val="000000"/>
          <w:sz w:val="24"/>
          <w:szCs w:val="24"/>
        </w:rPr>
        <w:softHyphen/>
        <w:t xml:space="preserve">странным языком на данном </w:t>
      </w:r>
      <w:proofErr w:type="gramStart"/>
      <w:r w:rsidRPr="003A2E66">
        <w:rPr>
          <w:rStyle w:val="a9"/>
          <w:rFonts w:ascii="Times New Roman" w:eastAsia="Dotum" w:hAnsi="Times New Roman"/>
          <w:color w:val="000000"/>
          <w:sz w:val="24"/>
          <w:szCs w:val="24"/>
        </w:rPr>
        <w:t>этапе</w:t>
      </w:r>
      <w:proofErr w:type="gramEnd"/>
      <w:r w:rsidRPr="003A2E66">
        <w:rPr>
          <w:rStyle w:val="a9"/>
          <w:rFonts w:ascii="Times New Roman" w:eastAsia="Dotum" w:hAnsi="Times New Roman"/>
          <w:color w:val="000000"/>
          <w:sz w:val="24"/>
          <w:szCs w:val="24"/>
        </w:rPr>
        <w:t xml:space="preserve"> обучения. Формирование коммуникативных умений предполагает овладение языковыми </w:t>
      </w:r>
      <w:r w:rsidRPr="003A2E66">
        <w:rPr>
          <w:rStyle w:val="7"/>
          <w:rFonts w:ascii="Times New Roman" w:hAnsi="Times New Roman" w:cs="Times New Roman"/>
          <w:color w:val="000000"/>
          <w:sz w:val="24"/>
          <w:szCs w:val="24"/>
        </w:rPr>
        <w:t xml:space="preserve">Средствами, </w:t>
      </w:r>
      <w:r w:rsidRPr="003A2E66">
        <w:rPr>
          <w:rStyle w:val="a9"/>
          <w:rFonts w:ascii="Times New Roman" w:eastAsia="Dotum" w:hAnsi="Times New Roman"/>
          <w:color w:val="000000"/>
          <w:sz w:val="24"/>
          <w:szCs w:val="24"/>
        </w:rPr>
        <w:t xml:space="preserve">а </w:t>
      </w:r>
      <w:r w:rsidRPr="003A2E66">
        <w:rPr>
          <w:rStyle w:val="7"/>
          <w:rFonts w:ascii="Times New Roman" w:hAnsi="Times New Roman" w:cs="Times New Roman"/>
          <w:color w:val="000000"/>
          <w:sz w:val="24"/>
          <w:szCs w:val="24"/>
        </w:rPr>
        <w:t xml:space="preserve">также </w:t>
      </w:r>
      <w:r w:rsidRPr="003A2E66">
        <w:rPr>
          <w:rStyle w:val="a9"/>
          <w:rFonts w:ascii="Times New Roman" w:eastAsia="Dotum" w:hAnsi="Times New Roman"/>
          <w:color w:val="000000"/>
          <w:sz w:val="24"/>
          <w:szCs w:val="24"/>
        </w:rPr>
        <w:t xml:space="preserve">навыками оперирования ими в </w:t>
      </w:r>
      <w:r w:rsidRPr="003A2E66">
        <w:rPr>
          <w:rStyle w:val="7"/>
          <w:rFonts w:ascii="Times New Roman" w:hAnsi="Times New Roman" w:cs="Times New Roman"/>
          <w:color w:val="000000"/>
          <w:sz w:val="24"/>
          <w:szCs w:val="24"/>
        </w:rPr>
        <w:t xml:space="preserve">процессе </w:t>
      </w:r>
      <w:r w:rsidRPr="003A2E66">
        <w:rPr>
          <w:rStyle w:val="a9"/>
          <w:rFonts w:ascii="Times New Roman" w:eastAsia="Dotum" w:hAnsi="Times New Roman"/>
          <w:color w:val="000000"/>
          <w:sz w:val="24"/>
          <w:szCs w:val="24"/>
        </w:rPr>
        <w:t>го</w:t>
      </w:r>
      <w:r w:rsidRPr="003A2E66">
        <w:rPr>
          <w:rStyle w:val="a9"/>
          <w:rFonts w:ascii="Times New Roman" w:eastAsia="Dotum" w:hAnsi="Times New Roman"/>
          <w:color w:val="000000"/>
          <w:sz w:val="24"/>
          <w:szCs w:val="24"/>
        </w:rPr>
        <w:softHyphen/>
        <w:t>ворения, аудирования, чтения и письма. Таким образом, языко</w:t>
      </w:r>
      <w:r w:rsidRPr="003A2E66">
        <w:rPr>
          <w:rStyle w:val="a9"/>
          <w:rFonts w:ascii="Times New Roman" w:eastAsia="Dotum" w:hAnsi="Times New Roman"/>
          <w:color w:val="000000"/>
          <w:sz w:val="24"/>
          <w:szCs w:val="24"/>
        </w:rPr>
        <w:softHyphen/>
        <w:t xml:space="preserve">вые знания и навыки представляют собой часть названных </w:t>
      </w:r>
      <w:r w:rsidRPr="003A2E66">
        <w:rPr>
          <w:rStyle w:val="7"/>
          <w:rFonts w:ascii="Times New Roman" w:hAnsi="Times New Roman" w:cs="Times New Roman"/>
          <w:color w:val="000000"/>
          <w:sz w:val="24"/>
          <w:szCs w:val="24"/>
        </w:rPr>
        <w:t xml:space="preserve">Выше </w:t>
      </w:r>
      <w:r w:rsidRPr="003A2E66">
        <w:rPr>
          <w:rStyle w:val="a9"/>
          <w:rFonts w:ascii="Times New Roman" w:eastAsia="Dotum" w:hAnsi="Times New Roman"/>
          <w:color w:val="000000"/>
          <w:sz w:val="24"/>
          <w:szCs w:val="24"/>
        </w:rPr>
        <w:t>сложных коммуникативных умений. Формирование ком</w:t>
      </w:r>
      <w:r w:rsidRPr="003A2E66">
        <w:rPr>
          <w:rStyle w:val="a9"/>
          <w:rFonts w:ascii="Times New Roman" w:eastAsia="Dotum" w:hAnsi="Times New Roman"/>
          <w:color w:val="000000"/>
          <w:sz w:val="24"/>
          <w:szCs w:val="24"/>
        </w:rPr>
        <w:softHyphen/>
        <w:t xml:space="preserve">муникативной компетенции </w:t>
      </w:r>
      <w:r w:rsidRPr="003A2E66">
        <w:rPr>
          <w:rStyle w:val="7"/>
          <w:rFonts w:ascii="Times New Roman" w:hAnsi="Times New Roman" w:cs="Times New Roman"/>
          <w:color w:val="000000"/>
          <w:sz w:val="24"/>
          <w:szCs w:val="24"/>
        </w:rPr>
        <w:t xml:space="preserve">неразрывно </w:t>
      </w:r>
      <w:r w:rsidRPr="003A2E66">
        <w:rPr>
          <w:rStyle w:val="a9"/>
          <w:rFonts w:ascii="Times New Roman" w:eastAsia="Dotum" w:hAnsi="Times New Roman"/>
          <w:color w:val="000000"/>
          <w:sz w:val="24"/>
          <w:szCs w:val="24"/>
        </w:rPr>
        <w:t xml:space="preserve">связано </w:t>
      </w:r>
      <w:r w:rsidRPr="003A2E66">
        <w:rPr>
          <w:rStyle w:val="7"/>
          <w:rFonts w:ascii="Times New Roman" w:hAnsi="Times New Roman" w:cs="Times New Roman"/>
          <w:color w:val="000000"/>
          <w:sz w:val="24"/>
          <w:szCs w:val="24"/>
        </w:rPr>
        <w:t xml:space="preserve">с </w:t>
      </w:r>
      <w:proofErr w:type="spellStart"/>
      <w:r w:rsidRPr="003A2E66">
        <w:rPr>
          <w:rStyle w:val="a9"/>
          <w:rFonts w:ascii="Times New Roman" w:eastAsia="Dotum" w:hAnsi="Times New Roman"/>
          <w:color w:val="000000"/>
          <w:sz w:val="24"/>
          <w:szCs w:val="24"/>
        </w:rPr>
        <w:t>социокуль</w:t>
      </w:r>
      <w:r w:rsidRPr="003A2E66">
        <w:rPr>
          <w:rStyle w:val="a9"/>
          <w:rFonts w:ascii="Times New Roman" w:eastAsia="Dotum" w:hAnsi="Times New Roman"/>
          <w:color w:val="000000"/>
          <w:sz w:val="24"/>
          <w:szCs w:val="24"/>
        </w:rPr>
        <w:softHyphen/>
        <w:t>турными</w:t>
      </w:r>
      <w:proofErr w:type="spellEnd"/>
      <w:r w:rsidRPr="003A2E66">
        <w:rPr>
          <w:rStyle w:val="a9"/>
          <w:rFonts w:ascii="Times New Roman" w:eastAsia="Dotum" w:hAnsi="Times New Roman"/>
          <w:color w:val="000000"/>
          <w:sz w:val="24"/>
          <w:szCs w:val="24"/>
        </w:rPr>
        <w:t xml:space="preserve"> знаниями, которые составляют предмет содержания речи и обеспечивают взаимопонимание в </w:t>
      </w:r>
      <w:proofErr w:type="spellStart"/>
      <w:r w:rsidRPr="003A2E66">
        <w:rPr>
          <w:rStyle w:val="a9"/>
          <w:rFonts w:ascii="Times New Roman" w:eastAsia="Dotum" w:hAnsi="Times New Roman"/>
          <w:color w:val="000000"/>
          <w:sz w:val="24"/>
          <w:szCs w:val="24"/>
        </w:rPr>
        <w:t>социокультурной</w:t>
      </w:r>
      <w:proofErr w:type="spellEnd"/>
      <w:r w:rsidRPr="003A2E66">
        <w:rPr>
          <w:rStyle w:val="a9"/>
          <w:rFonts w:ascii="Times New Roman" w:eastAsia="Dotum" w:hAnsi="Times New Roman"/>
          <w:color w:val="000000"/>
          <w:sz w:val="24"/>
          <w:szCs w:val="24"/>
        </w:rPr>
        <w:t>/ме</w:t>
      </w:r>
      <w:proofErr w:type="gramStart"/>
      <w:r w:rsidRPr="003A2E66">
        <w:rPr>
          <w:rStyle w:val="a9"/>
          <w:rFonts w:ascii="Times New Roman" w:eastAsia="Dotum" w:hAnsi="Times New Roman"/>
          <w:color w:val="000000"/>
          <w:sz w:val="24"/>
          <w:szCs w:val="24"/>
        </w:rPr>
        <w:t>ж-</w:t>
      </w:r>
      <w:proofErr w:type="gramEnd"/>
      <w:r w:rsidRPr="003A2E66">
        <w:rPr>
          <w:rStyle w:val="a9"/>
          <w:rFonts w:ascii="Times New Roman" w:eastAsia="Dotum" w:hAnsi="Times New Roman"/>
          <w:color w:val="000000"/>
          <w:sz w:val="24"/>
          <w:szCs w:val="24"/>
        </w:rPr>
        <w:t xml:space="preserve"> Культурной коммуникации. Все три указанные основные содер</w:t>
      </w:r>
      <w:r w:rsidRPr="003A2E66">
        <w:rPr>
          <w:rStyle w:val="a9"/>
          <w:rFonts w:ascii="Times New Roman" w:eastAsia="Dotum" w:hAnsi="Times New Roman"/>
          <w:color w:val="000000"/>
          <w:sz w:val="24"/>
          <w:szCs w:val="24"/>
        </w:rPr>
        <w:softHyphen/>
        <w:t>жательные линии взаимосвязаны, и отсутствие одной из них на</w:t>
      </w:r>
      <w:r w:rsidRPr="003A2E66">
        <w:rPr>
          <w:rStyle w:val="a9"/>
          <w:rFonts w:ascii="Times New Roman" w:eastAsia="Dotum" w:hAnsi="Times New Roman"/>
          <w:color w:val="000000"/>
          <w:sz w:val="24"/>
          <w:szCs w:val="24"/>
        </w:rPr>
        <w:softHyphen/>
        <w:t xml:space="preserve">жигает единство учебного предмета «Иностранный язык». </w:t>
      </w:r>
    </w:p>
    <w:p w:rsidR="003A523D" w:rsidRPr="00B13F99" w:rsidRDefault="003A523D" w:rsidP="00521C70">
      <w:pPr>
        <w:pStyle w:val="aa"/>
        <w:spacing w:before="0" w:line="240" w:lineRule="auto"/>
        <w:ind w:left="113" w:right="113"/>
        <w:jc w:val="both"/>
        <w:rPr>
          <w:rFonts w:ascii="Times New Roman" w:hAnsi="Times New Roman"/>
          <w:sz w:val="24"/>
          <w:szCs w:val="24"/>
        </w:rPr>
      </w:pPr>
    </w:p>
    <w:p w:rsidR="00521C70" w:rsidRPr="001A57E1" w:rsidRDefault="00521C70" w:rsidP="00521C70">
      <w:pPr>
        <w:pStyle w:val="a7"/>
        <w:ind w:left="113" w:right="113"/>
        <w:jc w:val="both"/>
        <w:rPr>
          <w:rFonts w:ascii="Times New Roman" w:hAnsi="Times New Roman"/>
          <w:b/>
        </w:rPr>
      </w:pPr>
      <w:r w:rsidRPr="003A2E66"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b/>
        </w:rPr>
        <w:t xml:space="preserve">                          </w:t>
      </w:r>
      <w:proofErr w:type="gramStart"/>
      <w:r w:rsidRPr="001A57E1">
        <w:rPr>
          <w:rFonts w:ascii="Times New Roman" w:hAnsi="Times New Roman"/>
          <w:b/>
        </w:rPr>
        <w:t>Описание места в учебного предмета в учебном  плане</w:t>
      </w:r>
      <w:proofErr w:type="gramEnd"/>
    </w:p>
    <w:p w:rsidR="00521C70" w:rsidRDefault="00521C70" w:rsidP="00521C70">
      <w:pPr>
        <w:ind w:left="113" w:right="113" w:firstLine="708"/>
        <w:jc w:val="both"/>
        <w:rPr>
          <w:snapToGrid w:val="0"/>
          <w:lang w:val="en-US"/>
        </w:rPr>
      </w:pPr>
      <w:r w:rsidRPr="00FC1917">
        <w:rPr>
          <w:rStyle w:val="c1"/>
        </w:rPr>
        <w:t>Федеральный базисный учебный план для образовательных учреждений Российской Федерации отводит 510 часов для обязательного изучения английского языка на ступени основного общего образования. Согласно  учебному плану Синицынской ООШ н</w:t>
      </w:r>
      <w:r w:rsidR="003A523D">
        <w:rPr>
          <w:rStyle w:val="c1"/>
        </w:rPr>
        <w:t xml:space="preserve">а изучение английского языка в </w:t>
      </w:r>
      <w:r w:rsidR="003A523D" w:rsidRPr="003A523D">
        <w:rPr>
          <w:rStyle w:val="c1"/>
        </w:rPr>
        <w:t>7</w:t>
      </w:r>
      <w:r w:rsidRPr="00FC1917">
        <w:rPr>
          <w:rStyle w:val="c1"/>
        </w:rPr>
        <w:t xml:space="preserve"> классе отводится 3 часа в неделю 102 часа в год. </w:t>
      </w:r>
      <w:r w:rsidRPr="00FC1917">
        <w:rPr>
          <w:snapToGrid w:val="0"/>
        </w:rPr>
        <w:t xml:space="preserve"> </w:t>
      </w:r>
    </w:p>
    <w:p w:rsidR="007E5C67" w:rsidRPr="007E5C67" w:rsidRDefault="007E5C67" w:rsidP="00521C70">
      <w:pPr>
        <w:ind w:left="113" w:right="113" w:firstLine="708"/>
        <w:jc w:val="both"/>
        <w:rPr>
          <w:snapToGrid w:val="0"/>
          <w:lang w:val="en-US"/>
        </w:rPr>
      </w:pPr>
    </w:p>
    <w:p w:rsidR="00521C70" w:rsidRPr="001A57E1" w:rsidRDefault="00521C70" w:rsidP="00521C70">
      <w:pPr>
        <w:pStyle w:val="a7"/>
        <w:ind w:left="113" w:right="11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</w:t>
      </w:r>
      <w:r w:rsidRPr="001A57E1">
        <w:rPr>
          <w:rFonts w:ascii="Times New Roman" w:hAnsi="Times New Roman"/>
          <w:b/>
        </w:rPr>
        <w:t>Описание ценностных ориентиров содержания учебного предмета</w:t>
      </w:r>
    </w:p>
    <w:p w:rsidR="00521C70" w:rsidRPr="001A57E1" w:rsidRDefault="00521C70" w:rsidP="00521C70">
      <w:pPr>
        <w:pStyle w:val="c2"/>
        <w:spacing w:before="0" w:beforeAutospacing="0" w:after="0" w:afterAutospacing="0"/>
        <w:ind w:left="113" w:right="113" w:firstLine="708"/>
        <w:jc w:val="both"/>
        <w:rPr>
          <w:rFonts w:eastAsia="Calibri"/>
          <w:lang w:eastAsia="en-US"/>
        </w:rPr>
      </w:pPr>
      <w:r w:rsidRPr="001A57E1">
        <w:rPr>
          <w:rFonts w:eastAsia="Calibri"/>
          <w:lang w:eastAsia="en-US"/>
        </w:rPr>
        <w:t xml:space="preserve">Ценностные ориентиры содержания учебного предмета «Иностранный язык» основываются на концепции духовно-нравственного развития и воспитания личности гражданина России, являющейся методологической основой реализации ФГОС общего образования. В соответствии с данной концепцией «духовно-нравственное воспитание личности гражданина России — педагогически организованный процесс усвоения и принятия </w:t>
      </w:r>
      <w:proofErr w:type="gramStart"/>
      <w:r w:rsidRPr="001A57E1">
        <w:rPr>
          <w:rFonts w:eastAsia="Calibri"/>
          <w:lang w:eastAsia="en-US"/>
        </w:rPr>
        <w:t>обучающимся</w:t>
      </w:r>
      <w:proofErr w:type="gramEnd"/>
      <w:r w:rsidRPr="001A57E1">
        <w:rPr>
          <w:rFonts w:eastAsia="Calibri"/>
          <w:lang w:eastAsia="en-US"/>
        </w:rPr>
        <w:t xml:space="preserve"> базовых национальных ценностей, имеющих иерархическую структуру и сложную организацию. Носителями этих ценностей являются многонациональный народ Российской Федерации, государство, семья.</w:t>
      </w:r>
    </w:p>
    <w:p w:rsidR="00521C70" w:rsidRPr="001A57E1" w:rsidRDefault="00521C70" w:rsidP="00521C70">
      <w:pPr>
        <w:pStyle w:val="c2"/>
        <w:spacing w:before="0" w:beforeAutospacing="0" w:after="0" w:afterAutospacing="0"/>
        <w:ind w:left="113" w:right="113" w:firstLine="708"/>
        <w:jc w:val="both"/>
        <w:rPr>
          <w:rFonts w:eastAsia="Calibri"/>
          <w:lang w:eastAsia="en-US"/>
        </w:rPr>
      </w:pPr>
      <w:r w:rsidRPr="001A57E1">
        <w:rPr>
          <w:rFonts w:eastAsia="Calibri"/>
          <w:lang w:eastAsia="en-US"/>
        </w:rPr>
        <w:t xml:space="preserve">Ценностные ориентиры составляют содержание, главным образом, воспитательного аспекта. В предлагаемом курсе воспитание связано с культурой и понимается как процесс обогащения и совершенствования духовного мира учащегося через познание и понимание новой культуры. Факты культуры </w:t>
      </w:r>
      <w:r w:rsidRPr="001A57E1">
        <w:rPr>
          <w:rFonts w:eastAsia="Calibri"/>
          <w:lang w:eastAsia="en-US"/>
        </w:rPr>
        <w:lastRenderedPageBreak/>
        <w:t>становятся для учащегося ценностью, то есть приобретают социальное, человеческое и культурное значение, становятся ориентирами деятельности и поведения, связываются с познавательными и волевыми аспектами его индивидуальности, определяют его мотивацию, его мировоззрение и нравственные убеждения, становятся основой формирования его личности, развития его творческих сил и способностей.</w:t>
      </w:r>
    </w:p>
    <w:p w:rsidR="00521C70" w:rsidRPr="001A57E1" w:rsidRDefault="00521C70" w:rsidP="00521C70">
      <w:pPr>
        <w:pStyle w:val="c2"/>
        <w:spacing w:before="0" w:beforeAutospacing="0" w:after="0" w:afterAutospacing="0"/>
        <w:ind w:left="113" w:right="113" w:firstLine="708"/>
        <w:jc w:val="both"/>
        <w:rPr>
          <w:rFonts w:eastAsia="Calibri"/>
          <w:lang w:eastAsia="en-US"/>
        </w:rPr>
      </w:pPr>
      <w:r w:rsidRPr="001A57E1">
        <w:rPr>
          <w:rFonts w:eastAsia="Calibri"/>
          <w:lang w:eastAsia="en-US"/>
        </w:rPr>
        <w:t>Будучи связанным с культурой, основанный на ней, воспитательный аспект вытекает из сущности коммуникативной технологии, которая основана на системе функционально взаимообусловленных принципов, объединённых единой стратегической идеей: принципов овладения иноязычной культурой через общение, речемыслительной активности, личностной индивидуализации, ситуативности, функциональности и новизны. Все эти принципы несут в атмосфере иноязычного общения воспитательный заряд и поэтому вовлекают учителя и учащихся в глубинное и духовное общение, которое, в сущности, и является воспитательным процессом.</w:t>
      </w:r>
    </w:p>
    <w:p w:rsidR="00521C70" w:rsidRPr="001A57E1" w:rsidRDefault="00521C70" w:rsidP="00521C70">
      <w:pPr>
        <w:pStyle w:val="c2"/>
        <w:spacing w:before="0" w:beforeAutospacing="0" w:after="0" w:afterAutospacing="0"/>
        <w:ind w:left="113" w:right="113" w:firstLine="708"/>
        <w:jc w:val="both"/>
        <w:rPr>
          <w:rFonts w:eastAsia="Calibri"/>
        </w:rPr>
      </w:pPr>
      <w:r w:rsidRPr="001A57E1">
        <w:rPr>
          <w:rFonts w:eastAsia="Calibri"/>
        </w:rPr>
        <w:t xml:space="preserve">Воспитательный потенциал реализуется через </w:t>
      </w:r>
      <w:proofErr w:type="spellStart"/>
      <w:r w:rsidRPr="001A57E1">
        <w:rPr>
          <w:rFonts w:eastAsia="Calibri"/>
        </w:rPr>
        <w:t>культуроведческое</w:t>
      </w:r>
      <w:proofErr w:type="spellEnd"/>
      <w:r w:rsidRPr="001A57E1">
        <w:rPr>
          <w:rFonts w:eastAsia="Calibri"/>
        </w:rPr>
        <w:t xml:space="preserve"> содержание используемых материалов. Кроме того, учитель несёт в себе содержание образования, и именно это культурное, духовное содержание становится одним из главных компонентов образовательного процесса. Учитель как интерпретатор чужой культуры и носитель родной должен делать всё от него зависящее, чтобы сформировать у учащихся ту систему ценностей, которая соответствует идеалу образования – человеку духовно</w:t>
      </w:r>
    </w:p>
    <w:p w:rsidR="007E5C67" w:rsidRPr="00B13F99" w:rsidRDefault="007E5C67" w:rsidP="00521C70">
      <w:pPr>
        <w:pStyle w:val="c2"/>
        <w:spacing w:before="0" w:beforeAutospacing="0" w:after="0" w:afterAutospacing="0"/>
        <w:ind w:left="113" w:right="113"/>
        <w:jc w:val="both"/>
        <w:rPr>
          <w:b/>
          <w:snapToGrid w:val="0"/>
          <w:sz w:val="28"/>
          <w:szCs w:val="28"/>
        </w:rPr>
      </w:pPr>
    </w:p>
    <w:p w:rsidR="00521C70" w:rsidRDefault="00521C70" w:rsidP="00521C70">
      <w:pPr>
        <w:pStyle w:val="c2"/>
        <w:spacing w:before="0" w:beforeAutospacing="0" w:after="0" w:afterAutospacing="0"/>
        <w:ind w:left="113" w:right="113"/>
        <w:jc w:val="both"/>
        <w:rPr>
          <w:rFonts w:eastAsia="Calibri"/>
          <w:lang w:eastAsia="en-US"/>
        </w:rPr>
      </w:pPr>
      <w:r>
        <w:rPr>
          <w:b/>
          <w:snapToGrid w:val="0"/>
          <w:sz w:val="28"/>
          <w:szCs w:val="28"/>
        </w:rPr>
        <w:t>Результаты освоения учебного предмета «Английский язык»</w:t>
      </w:r>
    </w:p>
    <w:p w:rsidR="00521C70" w:rsidRPr="001A57E1" w:rsidRDefault="00521C70" w:rsidP="00521C70">
      <w:pPr>
        <w:tabs>
          <w:tab w:val="left" w:pos="284"/>
        </w:tabs>
        <w:ind w:left="113" w:right="113"/>
        <w:jc w:val="both"/>
        <w:rPr>
          <w:rFonts w:eastAsia="Calibri"/>
          <w:lang w:eastAsia="en-US"/>
        </w:rPr>
      </w:pPr>
      <w:r w:rsidRPr="001A57E1">
        <w:rPr>
          <w:b/>
        </w:rPr>
        <w:t>Личностные результаты</w:t>
      </w:r>
      <w:proofErr w:type="gramStart"/>
      <w:r w:rsidRPr="001A57E1">
        <w:t xml:space="preserve"> :</w:t>
      </w:r>
      <w:proofErr w:type="gramEnd"/>
    </w:p>
    <w:p w:rsidR="00521C70" w:rsidRPr="007E5C67" w:rsidRDefault="00521C70" w:rsidP="00521C70">
      <w:pPr>
        <w:tabs>
          <w:tab w:val="left" w:pos="284"/>
        </w:tabs>
        <w:ind w:left="113" w:right="113"/>
        <w:jc w:val="both"/>
        <w:rPr>
          <w:b/>
        </w:rPr>
      </w:pPr>
      <w:r w:rsidRPr="007E5C67">
        <w:rPr>
          <w:rStyle w:val="3"/>
          <w:rFonts w:ascii="Times New Roman" w:hAnsi="Times New Roman"/>
          <w:bCs/>
          <w:i w:val="0"/>
          <w:sz w:val="24"/>
          <w:szCs w:val="24"/>
          <w:lang w:val="ru-RU"/>
        </w:rPr>
        <w:t>Стремление к совершенствованию собственной речевой культуры в целом</w:t>
      </w:r>
      <w:r w:rsidRPr="007E5C67">
        <w:rPr>
          <w:rStyle w:val="3"/>
          <w:rFonts w:ascii="Times New Roman" w:hAnsi="Times New Roman"/>
          <w:b/>
          <w:bCs/>
          <w:sz w:val="24"/>
          <w:szCs w:val="24"/>
          <w:lang w:val="ru-RU"/>
        </w:rPr>
        <w:t>;</w:t>
      </w:r>
    </w:p>
    <w:p w:rsidR="00521C70" w:rsidRPr="001A57E1" w:rsidRDefault="00521C70" w:rsidP="00521C70">
      <w:pPr>
        <w:pStyle w:val="aa"/>
        <w:tabs>
          <w:tab w:val="left" w:pos="626"/>
        </w:tabs>
        <w:spacing w:before="0" w:line="240" w:lineRule="auto"/>
        <w:ind w:left="113" w:right="113"/>
        <w:jc w:val="both"/>
        <w:rPr>
          <w:rFonts w:ascii="Times New Roman" w:hAnsi="Times New Roman"/>
          <w:sz w:val="24"/>
          <w:szCs w:val="24"/>
        </w:rPr>
      </w:pPr>
      <w:r w:rsidRPr="001A57E1">
        <w:rPr>
          <w:rStyle w:val="a9"/>
          <w:rFonts w:ascii="Times New Roman" w:eastAsia="Dotum" w:hAnsi="Times New Roman"/>
          <w:color w:val="000000"/>
          <w:sz w:val="24"/>
          <w:szCs w:val="24"/>
        </w:rPr>
        <w:t>формирование мотивации изучения иностранных языков и стремление к са</w:t>
      </w:r>
      <w:r w:rsidRPr="001A57E1">
        <w:rPr>
          <w:rStyle w:val="a9"/>
          <w:rFonts w:ascii="Times New Roman" w:eastAsia="Dotum" w:hAnsi="Times New Roman"/>
          <w:color w:val="000000"/>
          <w:sz w:val="24"/>
          <w:szCs w:val="24"/>
        </w:rPr>
        <w:softHyphen/>
        <w:t>мосовершенствованию в образовательной области «Иностранный язык»;</w:t>
      </w:r>
    </w:p>
    <w:p w:rsidR="00521C70" w:rsidRPr="001A57E1" w:rsidRDefault="00521C70" w:rsidP="00521C70">
      <w:pPr>
        <w:pStyle w:val="aa"/>
        <w:tabs>
          <w:tab w:val="left" w:pos="626"/>
        </w:tabs>
        <w:spacing w:before="0" w:line="240" w:lineRule="auto"/>
        <w:ind w:left="113" w:right="113"/>
        <w:jc w:val="both"/>
        <w:rPr>
          <w:rFonts w:ascii="Times New Roman" w:hAnsi="Times New Roman"/>
          <w:sz w:val="24"/>
          <w:szCs w:val="24"/>
        </w:rPr>
      </w:pPr>
      <w:r w:rsidRPr="001A57E1">
        <w:rPr>
          <w:rStyle w:val="a9"/>
          <w:rFonts w:ascii="Times New Roman" w:eastAsia="Dotum" w:hAnsi="Times New Roman"/>
          <w:color w:val="000000"/>
          <w:sz w:val="24"/>
          <w:szCs w:val="24"/>
        </w:rPr>
        <w:t>осознание возможностей самореализации средствами иностранного языка; стремление к совершенствованию собственной речевой культуры в целом;</w:t>
      </w:r>
    </w:p>
    <w:p w:rsidR="00521C70" w:rsidRPr="001A57E1" w:rsidRDefault="00521C70" w:rsidP="00521C70">
      <w:pPr>
        <w:pStyle w:val="aa"/>
        <w:tabs>
          <w:tab w:val="left" w:pos="621"/>
        </w:tabs>
        <w:spacing w:before="0" w:line="240" w:lineRule="auto"/>
        <w:ind w:left="113" w:right="113"/>
        <w:jc w:val="both"/>
        <w:rPr>
          <w:rFonts w:ascii="Times New Roman" w:hAnsi="Times New Roman"/>
          <w:sz w:val="24"/>
          <w:szCs w:val="24"/>
        </w:rPr>
      </w:pPr>
      <w:r w:rsidRPr="001A57E1">
        <w:rPr>
          <w:rStyle w:val="a9"/>
          <w:rFonts w:ascii="Times New Roman" w:eastAsia="Dotum" w:hAnsi="Times New Roman"/>
          <w:color w:val="000000"/>
          <w:sz w:val="24"/>
          <w:szCs w:val="24"/>
        </w:rPr>
        <w:t>формирование коммуникативной компетенции в межкультурной и межэтни</w:t>
      </w:r>
      <w:r w:rsidRPr="001A57E1">
        <w:rPr>
          <w:rStyle w:val="a9"/>
          <w:rFonts w:ascii="Times New Roman" w:eastAsia="Dotum" w:hAnsi="Times New Roman"/>
          <w:color w:val="000000"/>
          <w:sz w:val="24"/>
          <w:szCs w:val="24"/>
        </w:rPr>
        <w:softHyphen/>
        <w:t>ческой коммуникации;</w:t>
      </w:r>
    </w:p>
    <w:p w:rsidR="00521C70" w:rsidRPr="001A57E1" w:rsidRDefault="00521C70" w:rsidP="00521C70">
      <w:pPr>
        <w:pStyle w:val="aa"/>
        <w:tabs>
          <w:tab w:val="left" w:pos="621"/>
        </w:tabs>
        <w:spacing w:before="0" w:line="240" w:lineRule="auto"/>
        <w:ind w:left="113" w:right="113"/>
        <w:jc w:val="both"/>
        <w:rPr>
          <w:rFonts w:ascii="Times New Roman" w:hAnsi="Times New Roman"/>
          <w:sz w:val="24"/>
          <w:szCs w:val="24"/>
        </w:rPr>
      </w:pPr>
      <w:r w:rsidRPr="001A57E1">
        <w:rPr>
          <w:rStyle w:val="a9"/>
          <w:rFonts w:ascii="Times New Roman" w:eastAsia="Dotum" w:hAnsi="Times New Roman"/>
          <w:color w:val="000000"/>
          <w:sz w:val="24"/>
          <w:szCs w:val="24"/>
        </w:rPr>
        <w:t xml:space="preserve">развитие таких качеств, как воля, целеустремлённость, </w:t>
      </w:r>
      <w:proofErr w:type="spellStart"/>
      <w:r w:rsidRPr="001A57E1">
        <w:rPr>
          <w:rStyle w:val="a9"/>
          <w:rFonts w:ascii="Times New Roman" w:eastAsia="Dotum" w:hAnsi="Times New Roman"/>
          <w:color w:val="000000"/>
          <w:sz w:val="24"/>
          <w:szCs w:val="24"/>
        </w:rPr>
        <w:t>креативность</w:t>
      </w:r>
      <w:proofErr w:type="spellEnd"/>
      <w:r w:rsidRPr="001A57E1">
        <w:rPr>
          <w:rStyle w:val="a9"/>
          <w:rFonts w:ascii="Times New Roman" w:eastAsia="Dotum" w:hAnsi="Times New Roman"/>
          <w:color w:val="000000"/>
          <w:sz w:val="24"/>
          <w:szCs w:val="24"/>
        </w:rPr>
        <w:t>, ини</w:t>
      </w:r>
      <w:r w:rsidRPr="001A57E1">
        <w:rPr>
          <w:rStyle w:val="a9"/>
          <w:rFonts w:ascii="Times New Roman" w:eastAsia="Dotum" w:hAnsi="Times New Roman"/>
          <w:color w:val="000000"/>
          <w:sz w:val="24"/>
          <w:szCs w:val="24"/>
        </w:rPr>
        <w:softHyphen/>
        <w:t xml:space="preserve">циативность, </w:t>
      </w:r>
      <w:proofErr w:type="spellStart"/>
      <w:r w:rsidRPr="001A57E1">
        <w:rPr>
          <w:rStyle w:val="a9"/>
          <w:rFonts w:ascii="Times New Roman" w:eastAsia="Dotum" w:hAnsi="Times New Roman"/>
          <w:color w:val="000000"/>
          <w:sz w:val="24"/>
          <w:szCs w:val="24"/>
        </w:rPr>
        <w:t>эмпатия</w:t>
      </w:r>
      <w:proofErr w:type="spellEnd"/>
      <w:r w:rsidRPr="001A57E1">
        <w:rPr>
          <w:rStyle w:val="a9"/>
          <w:rFonts w:ascii="Times New Roman" w:eastAsia="Dotum" w:hAnsi="Times New Roman"/>
          <w:color w:val="000000"/>
          <w:sz w:val="24"/>
          <w:szCs w:val="24"/>
        </w:rPr>
        <w:t>, трудолюбие, дисциплинированность;</w:t>
      </w:r>
    </w:p>
    <w:p w:rsidR="00521C70" w:rsidRPr="001A57E1" w:rsidRDefault="00521C70" w:rsidP="00521C70">
      <w:pPr>
        <w:pStyle w:val="aa"/>
        <w:tabs>
          <w:tab w:val="left" w:pos="621"/>
        </w:tabs>
        <w:spacing w:before="0" w:line="240" w:lineRule="auto"/>
        <w:ind w:left="113" w:right="113"/>
        <w:jc w:val="both"/>
        <w:rPr>
          <w:rFonts w:ascii="Times New Roman" w:hAnsi="Times New Roman"/>
          <w:sz w:val="24"/>
          <w:szCs w:val="24"/>
        </w:rPr>
      </w:pPr>
      <w:r w:rsidRPr="001A57E1">
        <w:rPr>
          <w:rStyle w:val="a9"/>
          <w:rFonts w:ascii="Times New Roman" w:eastAsia="Dotum" w:hAnsi="Times New Roman"/>
          <w:color w:val="000000"/>
          <w:sz w:val="24"/>
          <w:szCs w:val="24"/>
        </w:rPr>
        <w:t>формирование общекультурной и этнической идентичности как составляю</w:t>
      </w:r>
      <w:r w:rsidRPr="001A57E1">
        <w:rPr>
          <w:rStyle w:val="a9"/>
          <w:rFonts w:ascii="Times New Roman" w:eastAsia="Dotum" w:hAnsi="Times New Roman"/>
          <w:color w:val="000000"/>
          <w:sz w:val="24"/>
          <w:szCs w:val="24"/>
        </w:rPr>
        <w:softHyphen/>
        <w:t>щих гражданской идентичности личности;</w:t>
      </w:r>
    </w:p>
    <w:p w:rsidR="00521C70" w:rsidRPr="001A57E1" w:rsidRDefault="00521C70" w:rsidP="00521C70">
      <w:pPr>
        <w:pStyle w:val="aa"/>
        <w:tabs>
          <w:tab w:val="left" w:pos="621"/>
        </w:tabs>
        <w:spacing w:before="0" w:line="240" w:lineRule="auto"/>
        <w:ind w:left="113" w:right="113"/>
        <w:jc w:val="both"/>
        <w:rPr>
          <w:rFonts w:ascii="Times New Roman" w:hAnsi="Times New Roman"/>
          <w:sz w:val="24"/>
          <w:szCs w:val="24"/>
        </w:rPr>
      </w:pPr>
      <w:r w:rsidRPr="001A57E1">
        <w:rPr>
          <w:rStyle w:val="a9"/>
          <w:rFonts w:ascii="Times New Roman" w:eastAsia="Dotum" w:hAnsi="Times New Roman"/>
          <w:color w:val="000000"/>
          <w:sz w:val="24"/>
          <w:szCs w:val="24"/>
        </w:rPr>
        <w:t>стремление к лучшему осознанию культуры своего народа и готовность со</w:t>
      </w:r>
      <w:r w:rsidRPr="001A57E1">
        <w:rPr>
          <w:rStyle w:val="a9"/>
          <w:rFonts w:ascii="Times New Roman" w:eastAsia="Dotum" w:hAnsi="Times New Roman"/>
          <w:color w:val="000000"/>
          <w:sz w:val="24"/>
          <w:szCs w:val="24"/>
        </w:rPr>
        <w:softHyphen/>
        <w:t>действовать ознакомлению с ней представителей других стран; толерантное отношение к проявлениям иной культуры; осознание себя гражданином сво</w:t>
      </w:r>
      <w:r w:rsidRPr="001A57E1">
        <w:rPr>
          <w:rStyle w:val="a9"/>
          <w:rFonts w:ascii="Times New Roman" w:eastAsia="Dotum" w:hAnsi="Times New Roman"/>
          <w:color w:val="000000"/>
          <w:sz w:val="24"/>
          <w:szCs w:val="24"/>
        </w:rPr>
        <w:softHyphen/>
        <w:t>ей страны и мира;</w:t>
      </w:r>
    </w:p>
    <w:p w:rsidR="00521C70" w:rsidRPr="001A57E1" w:rsidRDefault="00521C70" w:rsidP="00521C70">
      <w:pPr>
        <w:pStyle w:val="aa"/>
        <w:tabs>
          <w:tab w:val="left" w:pos="621"/>
        </w:tabs>
        <w:spacing w:before="0" w:line="240" w:lineRule="auto"/>
        <w:ind w:left="113" w:right="113"/>
        <w:jc w:val="both"/>
        <w:rPr>
          <w:rStyle w:val="a9"/>
          <w:rFonts w:ascii="Times New Roman" w:eastAsia="Dotum" w:hAnsi="Times New Roman"/>
          <w:color w:val="000000"/>
          <w:sz w:val="24"/>
          <w:szCs w:val="24"/>
        </w:rPr>
      </w:pPr>
      <w:r w:rsidRPr="001A57E1">
        <w:rPr>
          <w:rStyle w:val="a9"/>
          <w:rFonts w:ascii="Times New Roman" w:eastAsia="Dotum" w:hAnsi="Times New Roman"/>
          <w:color w:val="000000"/>
          <w:sz w:val="24"/>
          <w:szCs w:val="24"/>
        </w:rPr>
        <w:t>готовность отстаивать национальные и общечеловеческие (гуманистические, демократические) ценности, свою гражданскую позицию.</w:t>
      </w:r>
    </w:p>
    <w:p w:rsidR="00521C70" w:rsidRPr="00B8459B" w:rsidRDefault="00521C70" w:rsidP="00521C70">
      <w:pPr>
        <w:pStyle w:val="11"/>
        <w:shd w:val="clear" w:color="auto" w:fill="auto"/>
        <w:tabs>
          <w:tab w:val="left" w:pos="803"/>
        </w:tabs>
        <w:spacing w:before="0" w:after="0" w:line="240" w:lineRule="auto"/>
        <w:ind w:left="113" w:right="113" w:firstLine="0"/>
        <w:rPr>
          <w:rFonts w:ascii="Times New Roman" w:hAnsi="Times New Roman"/>
          <w:sz w:val="24"/>
        </w:rPr>
      </w:pPr>
      <w:bookmarkStart w:id="0" w:name="bookmark1"/>
      <w:r>
        <w:rPr>
          <w:rFonts w:ascii="Times New Roman" w:eastAsia="Dotum" w:hAnsi="Times New Roman"/>
          <w:b w:val="0"/>
          <w:bCs w:val="0"/>
          <w:spacing w:val="0"/>
          <w:sz w:val="24"/>
          <w:szCs w:val="24"/>
        </w:rPr>
        <w:t xml:space="preserve">  </w:t>
      </w:r>
      <w:proofErr w:type="spellStart"/>
      <w:r w:rsidRPr="00B8459B">
        <w:rPr>
          <w:rStyle w:val="10"/>
          <w:rFonts w:ascii="Times New Roman" w:hAnsi="Times New Roman"/>
          <w:color w:val="000000"/>
          <w:sz w:val="24"/>
        </w:rPr>
        <w:t>Метапредметные</w:t>
      </w:r>
      <w:proofErr w:type="spellEnd"/>
      <w:r w:rsidRPr="00B8459B">
        <w:rPr>
          <w:rStyle w:val="10"/>
          <w:rFonts w:ascii="Times New Roman" w:hAnsi="Times New Roman"/>
          <w:color w:val="000000"/>
          <w:sz w:val="24"/>
        </w:rPr>
        <w:t xml:space="preserve"> результаты</w:t>
      </w:r>
      <w:bookmarkEnd w:id="0"/>
    </w:p>
    <w:p w:rsidR="00521C70" w:rsidRPr="001A57E1" w:rsidRDefault="00521C70" w:rsidP="00521C70">
      <w:pPr>
        <w:pStyle w:val="aa"/>
        <w:spacing w:before="0" w:line="240" w:lineRule="auto"/>
        <w:ind w:left="113" w:right="113"/>
        <w:jc w:val="both"/>
        <w:rPr>
          <w:rFonts w:ascii="Times New Roman" w:hAnsi="Times New Roman"/>
          <w:sz w:val="24"/>
        </w:rPr>
      </w:pPr>
      <w:proofErr w:type="spellStart"/>
      <w:r w:rsidRPr="001A57E1">
        <w:rPr>
          <w:rStyle w:val="a9"/>
          <w:rFonts w:ascii="Times New Roman" w:eastAsia="Dotum" w:hAnsi="Times New Roman"/>
          <w:color w:val="000000"/>
          <w:sz w:val="24"/>
        </w:rPr>
        <w:t>Метапредметные</w:t>
      </w:r>
      <w:proofErr w:type="spellEnd"/>
      <w:r w:rsidRPr="001A57E1">
        <w:rPr>
          <w:rStyle w:val="a9"/>
          <w:rFonts w:ascii="Times New Roman" w:eastAsia="Dotum" w:hAnsi="Times New Roman"/>
          <w:color w:val="000000"/>
          <w:sz w:val="24"/>
        </w:rPr>
        <w:t xml:space="preserve"> результаты отражают:</w:t>
      </w:r>
    </w:p>
    <w:p w:rsidR="00521C70" w:rsidRPr="001A57E1" w:rsidRDefault="00521C70" w:rsidP="00521C70">
      <w:pPr>
        <w:pStyle w:val="aa"/>
        <w:spacing w:before="0" w:line="240" w:lineRule="auto"/>
        <w:ind w:left="113" w:right="113"/>
        <w:jc w:val="both"/>
        <w:rPr>
          <w:rFonts w:ascii="Times New Roman" w:hAnsi="Times New Roman"/>
          <w:sz w:val="24"/>
        </w:rPr>
      </w:pPr>
      <w:r w:rsidRPr="001A57E1">
        <w:rPr>
          <w:rStyle w:val="a9"/>
          <w:rFonts w:ascii="Times New Roman" w:eastAsia="Dotum" w:hAnsi="Times New Roman"/>
          <w:color w:val="000000"/>
          <w:sz w:val="24"/>
        </w:rPr>
        <w:t>развитие умения планировать своё речевое и неречевое поведение;</w:t>
      </w:r>
    </w:p>
    <w:p w:rsidR="00521C70" w:rsidRPr="001A57E1" w:rsidRDefault="00521C70" w:rsidP="00521C70">
      <w:pPr>
        <w:pStyle w:val="aa"/>
        <w:tabs>
          <w:tab w:val="left" w:pos="621"/>
        </w:tabs>
        <w:spacing w:before="0" w:line="240" w:lineRule="auto"/>
        <w:ind w:left="113" w:right="113"/>
        <w:jc w:val="both"/>
        <w:rPr>
          <w:rFonts w:ascii="Times New Roman" w:hAnsi="Times New Roman"/>
          <w:sz w:val="24"/>
        </w:rPr>
      </w:pPr>
      <w:r w:rsidRPr="001A57E1">
        <w:rPr>
          <w:rStyle w:val="a9"/>
          <w:rFonts w:ascii="Times New Roman" w:eastAsia="Dotum" w:hAnsi="Times New Roman"/>
          <w:color w:val="000000"/>
          <w:sz w:val="24"/>
        </w:rPr>
        <w:t>развитие коммуникативной компетенции, включая умение взаимодейство</w:t>
      </w:r>
      <w:r w:rsidRPr="001A57E1">
        <w:rPr>
          <w:rStyle w:val="a9"/>
          <w:rFonts w:ascii="Times New Roman" w:eastAsia="Dotum" w:hAnsi="Times New Roman"/>
          <w:color w:val="000000"/>
          <w:sz w:val="24"/>
        </w:rPr>
        <w:softHyphen/>
        <w:t>вать с  окружающими, выполняя разные социальные роли;</w:t>
      </w:r>
    </w:p>
    <w:p w:rsidR="00521C70" w:rsidRPr="001A57E1" w:rsidRDefault="00521C70" w:rsidP="00521C70">
      <w:pPr>
        <w:pStyle w:val="aa"/>
        <w:tabs>
          <w:tab w:val="left" w:pos="621"/>
        </w:tabs>
        <w:spacing w:before="0" w:line="240" w:lineRule="auto"/>
        <w:ind w:left="113" w:right="113"/>
        <w:jc w:val="both"/>
        <w:rPr>
          <w:rFonts w:ascii="Times New Roman" w:hAnsi="Times New Roman"/>
          <w:sz w:val="24"/>
        </w:rPr>
      </w:pPr>
      <w:r w:rsidRPr="001A57E1">
        <w:rPr>
          <w:rStyle w:val="a9"/>
          <w:rFonts w:ascii="Times New Roman" w:eastAsia="Dotum" w:hAnsi="Times New Roman"/>
          <w:color w:val="000000"/>
          <w:sz w:val="24"/>
        </w:rPr>
        <w:t>развитие исследовательских учебных действий, включая навыки работы с информацией: поиск и выделение нужной информации, обобщение и фик</w:t>
      </w:r>
      <w:r w:rsidRPr="001A57E1">
        <w:rPr>
          <w:rStyle w:val="a9"/>
          <w:rFonts w:ascii="Times New Roman" w:eastAsia="Dotum" w:hAnsi="Times New Roman"/>
          <w:color w:val="000000"/>
          <w:sz w:val="24"/>
        </w:rPr>
        <w:softHyphen/>
        <w:t>сация информации;</w:t>
      </w:r>
    </w:p>
    <w:p w:rsidR="00521C70" w:rsidRPr="001A57E1" w:rsidRDefault="00521C70" w:rsidP="00521C70">
      <w:pPr>
        <w:pStyle w:val="aa"/>
        <w:tabs>
          <w:tab w:val="left" w:pos="621"/>
        </w:tabs>
        <w:spacing w:before="0" w:line="240" w:lineRule="auto"/>
        <w:ind w:left="113" w:right="113"/>
        <w:jc w:val="both"/>
        <w:rPr>
          <w:rFonts w:ascii="Times New Roman" w:hAnsi="Times New Roman"/>
          <w:sz w:val="24"/>
        </w:rPr>
      </w:pPr>
      <w:r w:rsidRPr="001A57E1">
        <w:rPr>
          <w:rStyle w:val="a9"/>
          <w:rFonts w:ascii="Times New Roman" w:eastAsia="Dotum" w:hAnsi="Times New Roman"/>
          <w:color w:val="000000"/>
          <w:sz w:val="24"/>
        </w:rPr>
        <w:t>развитие смыслового чтения, включая умение определять тему, прогнозиро</w:t>
      </w:r>
      <w:r w:rsidRPr="001A57E1">
        <w:rPr>
          <w:rStyle w:val="a9"/>
          <w:rFonts w:ascii="Times New Roman" w:eastAsia="Dotum" w:hAnsi="Times New Roman"/>
          <w:color w:val="000000"/>
          <w:sz w:val="24"/>
        </w:rPr>
        <w:softHyphen/>
        <w:t>вать содержание  текста по заголовку/по ключевым словам, выделять основ</w:t>
      </w:r>
      <w:r w:rsidRPr="001A57E1">
        <w:rPr>
          <w:rStyle w:val="a9"/>
          <w:rFonts w:ascii="Times New Roman" w:eastAsia="Dotum" w:hAnsi="Times New Roman"/>
          <w:color w:val="000000"/>
          <w:sz w:val="24"/>
        </w:rPr>
        <w:softHyphen/>
      </w:r>
      <w:r w:rsidRPr="001A57E1">
        <w:rPr>
          <w:rStyle w:val="a9"/>
          <w:rFonts w:ascii="Times New Roman" w:eastAsia="Dotum" w:hAnsi="Times New Roman"/>
          <w:color w:val="000000"/>
          <w:sz w:val="24"/>
        </w:rPr>
        <w:lastRenderedPageBreak/>
        <w:t>ную мысль, главные факты, опуская второстепенные, устанавливать логиче</w:t>
      </w:r>
      <w:r w:rsidRPr="001A57E1">
        <w:rPr>
          <w:rStyle w:val="a9"/>
          <w:rFonts w:ascii="Times New Roman" w:eastAsia="Dotum" w:hAnsi="Times New Roman"/>
          <w:color w:val="000000"/>
          <w:sz w:val="24"/>
        </w:rPr>
        <w:softHyphen/>
        <w:t>скую последовательность основных фактов;</w:t>
      </w:r>
    </w:p>
    <w:p w:rsidR="00521C70" w:rsidRPr="001A57E1" w:rsidRDefault="00521C70" w:rsidP="00521C70">
      <w:pPr>
        <w:pStyle w:val="aa"/>
        <w:tabs>
          <w:tab w:val="left" w:pos="621"/>
        </w:tabs>
        <w:spacing w:before="0" w:line="240" w:lineRule="auto"/>
        <w:ind w:left="113" w:right="113"/>
        <w:jc w:val="both"/>
        <w:rPr>
          <w:rFonts w:ascii="Times New Roman" w:hAnsi="Times New Roman"/>
          <w:sz w:val="24"/>
        </w:rPr>
      </w:pPr>
      <w:r w:rsidRPr="001A57E1">
        <w:rPr>
          <w:rStyle w:val="a9"/>
          <w:rFonts w:ascii="Times New Roman" w:eastAsia="Dotum" w:hAnsi="Times New Roman"/>
          <w:color w:val="000000"/>
          <w:sz w:val="24"/>
        </w:rPr>
        <w:t>умение рационально планировать свой учебный труд; работать в соответст</w:t>
      </w:r>
      <w:r w:rsidRPr="001A57E1">
        <w:rPr>
          <w:rStyle w:val="a9"/>
          <w:rFonts w:ascii="Times New Roman" w:eastAsia="Dotum" w:hAnsi="Times New Roman"/>
          <w:color w:val="000000"/>
          <w:sz w:val="24"/>
        </w:rPr>
        <w:softHyphen/>
        <w:t>вии с намеченным планом;</w:t>
      </w:r>
      <w:r w:rsidRPr="001A57E1">
        <w:rPr>
          <w:rFonts w:ascii="Times New Roman" w:hAnsi="Times New Roman"/>
          <w:sz w:val="24"/>
        </w:rPr>
        <w:t xml:space="preserve"> </w:t>
      </w:r>
      <w:r w:rsidRPr="001A57E1">
        <w:rPr>
          <w:rStyle w:val="a9"/>
          <w:rFonts w:ascii="Times New Roman" w:eastAsia="Dotum" w:hAnsi="Times New Roman"/>
          <w:color w:val="000000"/>
          <w:sz w:val="24"/>
        </w:rPr>
        <w:t>осуществление регулятивных действий самонаблюдения, самоконтроля, самооценки в процессе коммуникативной деятельности на иностранном языке.</w:t>
      </w:r>
    </w:p>
    <w:p w:rsidR="00521C70" w:rsidRPr="0022069F" w:rsidRDefault="00521C70" w:rsidP="00315EF0">
      <w:pPr>
        <w:ind w:right="113"/>
        <w:jc w:val="both"/>
        <w:rPr>
          <w:b/>
        </w:rPr>
      </w:pPr>
      <w:r>
        <w:rPr>
          <w:b/>
        </w:rPr>
        <w:t xml:space="preserve"> </w:t>
      </w:r>
      <w:r w:rsidRPr="0022069F">
        <w:rPr>
          <w:b/>
        </w:rPr>
        <w:t>Предметные результаты</w:t>
      </w:r>
    </w:p>
    <w:p w:rsidR="00521C70" w:rsidRPr="00315EF0" w:rsidRDefault="00521C70" w:rsidP="00315EF0">
      <w:pPr>
        <w:ind w:left="113" w:right="113" w:firstLine="284"/>
        <w:jc w:val="both"/>
      </w:pPr>
    </w:p>
    <w:p w:rsidR="00521C70" w:rsidRPr="00E6409C" w:rsidRDefault="00521C70" w:rsidP="00315EF0">
      <w:pPr>
        <w:pStyle w:val="22"/>
        <w:framePr w:w="8606" w:h="906" w:hRule="exact" w:wrap="none" w:vAnchor="page" w:hAnchor="page" w:x="1702" w:y="415"/>
        <w:shd w:val="clear" w:color="auto" w:fill="auto"/>
        <w:spacing w:after="0" w:line="240" w:lineRule="auto"/>
        <w:ind w:left="113" w:right="113"/>
        <w:rPr>
          <w:rStyle w:val="ab"/>
          <w:rFonts w:ascii="Times New Roman" w:hAnsi="Times New Roman"/>
          <w:color w:val="000000"/>
          <w:lang w:val="ru-RU"/>
        </w:rPr>
      </w:pPr>
    </w:p>
    <w:p w:rsidR="00521C70" w:rsidRPr="00711129" w:rsidRDefault="00521C70" w:rsidP="00315EF0">
      <w:pPr>
        <w:pStyle w:val="11"/>
        <w:framePr w:w="8606" w:h="906" w:hRule="exact" w:wrap="none" w:vAnchor="page" w:hAnchor="page" w:x="1702" w:y="415"/>
        <w:shd w:val="clear" w:color="auto" w:fill="auto"/>
        <w:spacing w:before="0" w:after="0" w:line="240" w:lineRule="auto"/>
        <w:ind w:left="113" w:right="113"/>
      </w:pPr>
      <w:r>
        <w:rPr>
          <w:rStyle w:val="10"/>
          <w:color w:val="000000"/>
        </w:rPr>
        <w:t xml:space="preserve">                         </w:t>
      </w:r>
    </w:p>
    <w:p w:rsidR="00521C70" w:rsidRPr="00E6409C" w:rsidRDefault="00521C70" w:rsidP="00315EF0">
      <w:pPr>
        <w:pStyle w:val="22"/>
        <w:framePr w:w="8606" w:h="906" w:hRule="exact" w:wrap="none" w:vAnchor="page" w:hAnchor="page" w:x="1702" w:y="415"/>
        <w:shd w:val="clear" w:color="auto" w:fill="auto"/>
        <w:spacing w:after="0" w:line="240" w:lineRule="auto"/>
        <w:ind w:left="113" w:right="113"/>
        <w:rPr>
          <w:lang w:val="ru-RU"/>
        </w:rPr>
      </w:pPr>
    </w:p>
    <w:p w:rsidR="00521C70" w:rsidRPr="00701559" w:rsidRDefault="00521C70" w:rsidP="00315EF0">
      <w:pPr>
        <w:pStyle w:val="27"/>
        <w:framePr w:w="8606" w:h="906" w:hRule="exact" w:wrap="none" w:vAnchor="page" w:hAnchor="page" w:x="1702" w:y="415"/>
        <w:shd w:val="clear" w:color="auto" w:fill="auto"/>
        <w:spacing w:before="0" w:after="0" w:line="240" w:lineRule="auto"/>
        <w:ind w:left="113" w:right="113"/>
      </w:pPr>
      <w:proofErr w:type="gramStart"/>
      <w:r>
        <w:rPr>
          <w:rStyle w:val="26"/>
          <w:rFonts w:eastAsia="Calibri"/>
          <w:color w:val="000000"/>
        </w:rPr>
        <w:t>Р</w:t>
      </w:r>
      <w:proofErr w:type="gramEnd"/>
    </w:p>
    <w:p w:rsidR="00521C70" w:rsidRDefault="00521C70" w:rsidP="00315EF0">
      <w:pPr>
        <w:pStyle w:val="aa"/>
        <w:framePr w:w="8606" w:h="906" w:hRule="exact" w:wrap="none" w:vAnchor="page" w:hAnchor="page" w:x="1702" w:y="415"/>
        <w:spacing w:before="0" w:line="240" w:lineRule="auto"/>
        <w:ind w:left="113" w:right="113"/>
        <w:jc w:val="both"/>
      </w:pPr>
      <w:r>
        <w:rPr>
          <w:rStyle w:val="a9"/>
          <w:rFonts w:eastAsia="Dotum"/>
          <w:color w:val="000000"/>
        </w:rPr>
        <w:t>(овладение видами речевой деятельности):</w:t>
      </w:r>
    </w:p>
    <w:p w:rsidR="00521C70" w:rsidRDefault="00521C70" w:rsidP="00315EF0">
      <w:pPr>
        <w:pStyle w:val="30"/>
        <w:framePr w:w="8606" w:h="906" w:hRule="exact" w:wrap="none" w:vAnchor="page" w:hAnchor="page" w:x="1702" w:y="415"/>
        <w:shd w:val="clear" w:color="auto" w:fill="auto"/>
        <w:spacing w:line="240" w:lineRule="auto"/>
        <w:ind w:left="113" w:right="113"/>
        <w:jc w:val="both"/>
      </w:pPr>
      <w:proofErr w:type="gramStart"/>
      <w:r>
        <w:rPr>
          <w:rStyle w:val="3"/>
          <w:color w:val="000000"/>
        </w:rPr>
        <w:t>в</w:t>
      </w:r>
      <w:proofErr w:type="gramEnd"/>
      <w:r>
        <w:rPr>
          <w:rStyle w:val="3"/>
          <w:color w:val="000000"/>
        </w:rPr>
        <w:t xml:space="preserve"> </w:t>
      </w:r>
      <w:proofErr w:type="spellStart"/>
      <w:r>
        <w:rPr>
          <w:rStyle w:val="3"/>
          <w:color w:val="000000"/>
        </w:rPr>
        <w:t>области</w:t>
      </w:r>
      <w:proofErr w:type="spellEnd"/>
      <w:r>
        <w:rPr>
          <w:rStyle w:val="3"/>
          <w:color w:val="000000"/>
        </w:rPr>
        <w:t xml:space="preserve"> </w:t>
      </w:r>
      <w:proofErr w:type="spellStart"/>
      <w:r>
        <w:rPr>
          <w:rStyle w:val="3"/>
          <w:color w:val="000000"/>
        </w:rPr>
        <w:t>говорения</w:t>
      </w:r>
      <w:proofErr w:type="spellEnd"/>
      <w:r>
        <w:rPr>
          <w:rStyle w:val="3"/>
          <w:color w:val="000000"/>
        </w:rPr>
        <w:t>:</w:t>
      </w:r>
    </w:p>
    <w:p w:rsidR="00521C70" w:rsidRDefault="00521C70" w:rsidP="00315EF0">
      <w:pPr>
        <w:pStyle w:val="aa"/>
        <w:framePr w:w="8606" w:h="906" w:hRule="exact" w:wrap="none" w:vAnchor="page" w:hAnchor="page" w:x="1702" w:y="415"/>
        <w:numPr>
          <w:ilvl w:val="0"/>
          <w:numId w:val="10"/>
        </w:numPr>
        <w:shd w:val="clear" w:color="auto" w:fill="auto"/>
        <w:tabs>
          <w:tab w:val="left" w:pos="346"/>
        </w:tabs>
        <w:spacing w:before="0" w:line="240" w:lineRule="auto"/>
        <w:ind w:left="113" w:right="113"/>
        <w:jc w:val="both"/>
      </w:pPr>
      <w:r>
        <w:rPr>
          <w:rStyle w:val="a9"/>
          <w:rFonts w:eastAsia="Dotum"/>
          <w:color w:val="000000"/>
        </w:rPr>
        <w:t xml:space="preserve">начинать, вести/поддерживать и заканчивать различные виды диалогов в стандартных ситуациях общения, соблюдая нормы речевого этикета, </w:t>
      </w:r>
      <w:proofErr w:type="spellStart"/>
      <w:proofErr w:type="gramStart"/>
      <w:r>
        <w:rPr>
          <w:rStyle w:val="a9"/>
          <w:rFonts w:eastAsia="Dotum"/>
          <w:color w:val="000000"/>
        </w:rPr>
        <w:t>п</w:t>
      </w:r>
      <w:proofErr w:type="spellEnd"/>
      <w:proofErr w:type="gramEnd"/>
      <w:r>
        <w:rPr>
          <w:rStyle w:val="a9"/>
          <w:rFonts w:eastAsia="Dotum"/>
          <w:color w:val="000000"/>
        </w:rPr>
        <w:t xml:space="preserve"> необходимости переспрашивая, уточняя;</w:t>
      </w:r>
    </w:p>
    <w:p w:rsidR="00521C70" w:rsidRDefault="00521C70" w:rsidP="00315EF0">
      <w:pPr>
        <w:pStyle w:val="aa"/>
        <w:framePr w:w="8606" w:h="906" w:hRule="exact" w:wrap="none" w:vAnchor="page" w:hAnchor="page" w:x="1702" w:y="415"/>
        <w:numPr>
          <w:ilvl w:val="0"/>
          <w:numId w:val="10"/>
        </w:numPr>
        <w:shd w:val="clear" w:color="auto" w:fill="auto"/>
        <w:tabs>
          <w:tab w:val="left" w:pos="341"/>
        </w:tabs>
        <w:spacing w:before="0" w:line="240" w:lineRule="auto"/>
        <w:ind w:left="113" w:right="113"/>
        <w:jc w:val="both"/>
      </w:pPr>
      <w:r>
        <w:rPr>
          <w:rStyle w:val="a9"/>
          <w:rFonts w:eastAsia="Dotum"/>
          <w:color w:val="000000"/>
        </w:rPr>
        <w:t xml:space="preserve">расспрашивать собеседника и отвечать на его вопросы, высказывая своё </w:t>
      </w:r>
      <w:r>
        <w:rPr>
          <w:rStyle w:val="af2"/>
          <w:color w:val="000000"/>
        </w:rPr>
        <w:t>mi</w:t>
      </w:r>
      <w:r w:rsidRPr="00521C70">
        <w:rPr>
          <w:rStyle w:val="af2"/>
          <w:color w:val="000000"/>
          <w:lang w:val="ru-RU"/>
        </w:rPr>
        <w:t xml:space="preserve"> </w:t>
      </w:r>
      <w:proofErr w:type="spellStart"/>
      <w:r>
        <w:rPr>
          <w:rStyle w:val="a9"/>
          <w:rFonts w:eastAsia="Dotum"/>
          <w:color w:val="000000"/>
        </w:rPr>
        <w:t>ние</w:t>
      </w:r>
      <w:proofErr w:type="spellEnd"/>
      <w:r>
        <w:rPr>
          <w:rStyle w:val="a9"/>
          <w:rFonts w:eastAsia="Dotum"/>
          <w:color w:val="000000"/>
        </w:rPr>
        <w:t xml:space="preserve">, просьбу, отвечать на предложение собеседника согласием/отказом в </w:t>
      </w:r>
      <w:proofErr w:type="spellStart"/>
      <w:r>
        <w:rPr>
          <w:rStyle w:val="a9"/>
          <w:rFonts w:eastAsia="Dotum"/>
          <w:color w:val="000000"/>
        </w:rPr>
        <w:t>пре</w:t>
      </w:r>
      <w:proofErr w:type="spellEnd"/>
      <w:r>
        <w:rPr>
          <w:rStyle w:val="a9"/>
          <w:rFonts w:eastAsia="Dotum"/>
          <w:color w:val="000000"/>
        </w:rPr>
        <w:t xml:space="preserve">, </w:t>
      </w:r>
      <w:proofErr w:type="spellStart"/>
      <w:r>
        <w:rPr>
          <w:rStyle w:val="a9"/>
          <w:rFonts w:eastAsia="Dotum"/>
          <w:color w:val="000000"/>
        </w:rPr>
        <w:t>лах</w:t>
      </w:r>
      <w:proofErr w:type="spellEnd"/>
      <w:r>
        <w:rPr>
          <w:rStyle w:val="a9"/>
          <w:rFonts w:eastAsia="Dotum"/>
          <w:color w:val="000000"/>
        </w:rPr>
        <w:t xml:space="preserve"> изученной тематики и усвоенного лексико-грамматического материала;</w:t>
      </w:r>
    </w:p>
    <w:p w:rsidR="00521C70" w:rsidRDefault="00521C70" w:rsidP="00315EF0">
      <w:pPr>
        <w:pStyle w:val="aa"/>
        <w:framePr w:w="8606" w:h="906" w:hRule="exact" w:wrap="none" w:vAnchor="page" w:hAnchor="page" w:x="1702" w:y="415"/>
        <w:numPr>
          <w:ilvl w:val="0"/>
          <w:numId w:val="10"/>
        </w:numPr>
        <w:shd w:val="clear" w:color="auto" w:fill="auto"/>
        <w:tabs>
          <w:tab w:val="left" w:pos="341"/>
        </w:tabs>
        <w:spacing w:before="0" w:line="240" w:lineRule="auto"/>
        <w:ind w:left="113" w:right="113"/>
        <w:jc w:val="both"/>
      </w:pPr>
      <w:r>
        <w:rPr>
          <w:rStyle w:val="a9"/>
          <w:rFonts w:eastAsia="Dotum"/>
          <w:color w:val="000000"/>
        </w:rPr>
        <w:t>рассказывать о себе, своей семье, друзьях, своих интересах и планах;</w:t>
      </w:r>
    </w:p>
    <w:p w:rsidR="00521C70" w:rsidRDefault="00521C70" w:rsidP="00315EF0">
      <w:pPr>
        <w:pStyle w:val="aa"/>
        <w:framePr w:w="8606" w:h="906" w:hRule="exact" w:wrap="none" w:vAnchor="page" w:hAnchor="page" w:x="1702" w:y="415"/>
        <w:numPr>
          <w:ilvl w:val="0"/>
          <w:numId w:val="10"/>
        </w:numPr>
        <w:shd w:val="clear" w:color="auto" w:fill="auto"/>
        <w:tabs>
          <w:tab w:val="left" w:pos="341"/>
        </w:tabs>
        <w:spacing w:before="0" w:line="240" w:lineRule="auto"/>
        <w:ind w:left="113" w:right="113"/>
        <w:jc w:val="both"/>
      </w:pPr>
      <w:r>
        <w:rPr>
          <w:rStyle w:val="a9"/>
          <w:rFonts w:eastAsia="Dotum"/>
          <w:color w:val="000000"/>
        </w:rPr>
        <w:t>сообщать краткие сведения о своём городе/селе, своей стране и странах и; чаемого языка;</w:t>
      </w:r>
    </w:p>
    <w:p w:rsidR="00521C70" w:rsidRDefault="00521C70" w:rsidP="00315EF0">
      <w:pPr>
        <w:pStyle w:val="aa"/>
        <w:framePr w:w="8606" w:h="906" w:hRule="exact" w:wrap="none" w:vAnchor="page" w:hAnchor="page" w:x="1702" w:y="415"/>
        <w:numPr>
          <w:ilvl w:val="0"/>
          <w:numId w:val="10"/>
        </w:numPr>
        <w:shd w:val="clear" w:color="auto" w:fill="auto"/>
        <w:tabs>
          <w:tab w:val="left" w:pos="341"/>
        </w:tabs>
        <w:spacing w:before="0" w:line="240" w:lineRule="auto"/>
        <w:ind w:left="113" w:right="113"/>
        <w:jc w:val="both"/>
      </w:pPr>
      <w:r>
        <w:rPr>
          <w:rStyle w:val="a9"/>
          <w:rFonts w:eastAsia="Dotum"/>
          <w:color w:val="000000"/>
        </w:rPr>
        <w:t xml:space="preserve">описывать события/явления, передавать основное содержание, </w:t>
      </w:r>
      <w:proofErr w:type="spellStart"/>
      <w:r>
        <w:rPr>
          <w:rStyle w:val="a9"/>
          <w:rFonts w:eastAsia="Dotum"/>
          <w:color w:val="000000"/>
        </w:rPr>
        <w:t>основн</w:t>
      </w:r>
      <w:proofErr w:type="spellEnd"/>
      <w:r>
        <w:rPr>
          <w:rStyle w:val="a9"/>
          <w:rFonts w:eastAsia="Dotum"/>
          <w:color w:val="000000"/>
        </w:rPr>
        <w:t xml:space="preserve"> мысль прочитанного или услышанного, выражать своё отношение к </w:t>
      </w:r>
      <w:proofErr w:type="spellStart"/>
      <w:r>
        <w:rPr>
          <w:rStyle w:val="a9"/>
          <w:rFonts w:eastAsia="Dotum"/>
          <w:color w:val="000000"/>
        </w:rPr>
        <w:t>про</w:t>
      </w:r>
      <w:r>
        <w:rPr>
          <w:rStyle w:val="a9"/>
          <w:rFonts w:eastAsia="Dotum"/>
          <w:color w:val="000000"/>
          <w:vertAlign w:val="superscript"/>
        </w:rPr>
        <w:t>х</w:t>
      </w:r>
      <w:proofErr w:type="spellEnd"/>
      <w:r>
        <w:rPr>
          <w:rStyle w:val="a9"/>
          <w:rFonts w:eastAsia="Dotum"/>
          <w:color w:val="000000"/>
        </w:rPr>
        <w:t xml:space="preserve"> </w:t>
      </w:r>
      <w:proofErr w:type="spellStart"/>
      <w:r>
        <w:rPr>
          <w:rStyle w:val="a9"/>
          <w:rFonts w:eastAsia="Dotum"/>
          <w:color w:val="000000"/>
        </w:rPr>
        <w:t>танному</w:t>
      </w:r>
      <w:proofErr w:type="spellEnd"/>
      <w:r>
        <w:rPr>
          <w:rStyle w:val="a9"/>
          <w:rFonts w:eastAsia="Dotum"/>
          <w:color w:val="000000"/>
        </w:rPr>
        <w:t>/</w:t>
      </w:r>
      <w:proofErr w:type="gramStart"/>
      <w:r>
        <w:rPr>
          <w:rStyle w:val="a9"/>
          <w:rFonts w:eastAsia="Dotum"/>
          <w:color w:val="000000"/>
        </w:rPr>
        <w:t>услышанному</w:t>
      </w:r>
      <w:proofErr w:type="gramEnd"/>
      <w:r>
        <w:rPr>
          <w:rStyle w:val="a9"/>
          <w:rFonts w:eastAsia="Dotum"/>
          <w:color w:val="000000"/>
        </w:rPr>
        <w:t>, давать краткую характеристику персонажей;</w:t>
      </w:r>
    </w:p>
    <w:p w:rsidR="00521C70" w:rsidRDefault="00521C70" w:rsidP="00315EF0">
      <w:pPr>
        <w:pStyle w:val="30"/>
        <w:framePr w:w="8606" w:h="906" w:hRule="exact" w:wrap="none" w:vAnchor="page" w:hAnchor="page" w:x="1702" w:y="415"/>
        <w:shd w:val="clear" w:color="auto" w:fill="auto"/>
        <w:spacing w:line="240" w:lineRule="auto"/>
        <w:ind w:left="113" w:right="113"/>
        <w:jc w:val="both"/>
      </w:pPr>
      <w:proofErr w:type="gramStart"/>
      <w:r>
        <w:rPr>
          <w:rStyle w:val="3"/>
          <w:color w:val="000000"/>
        </w:rPr>
        <w:t>в</w:t>
      </w:r>
      <w:proofErr w:type="gramEnd"/>
      <w:r>
        <w:rPr>
          <w:rStyle w:val="3"/>
          <w:color w:val="000000"/>
        </w:rPr>
        <w:t xml:space="preserve"> </w:t>
      </w:r>
      <w:proofErr w:type="spellStart"/>
      <w:r>
        <w:rPr>
          <w:rStyle w:val="3"/>
          <w:color w:val="000000"/>
        </w:rPr>
        <w:t>области</w:t>
      </w:r>
      <w:proofErr w:type="spellEnd"/>
      <w:r>
        <w:rPr>
          <w:rStyle w:val="3"/>
          <w:color w:val="000000"/>
        </w:rPr>
        <w:t xml:space="preserve"> аудирования:</w:t>
      </w:r>
    </w:p>
    <w:p w:rsidR="00521C70" w:rsidRDefault="00521C70" w:rsidP="00315EF0">
      <w:pPr>
        <w:pStyle w:val="aa"/>
        <w:framePr w:w="8606" w:h="906" w:hRule="exact" w:wrap="none" w:vAnchor="page" w:hAnchor="page" w:x="1702" w:y="415"/>
        <w:numPr>
          <w:ilvl w:val="0"/>
          <w:numId w:val="10"/>
        </w:numPr>
        <w:shd w:val="clear" w:color="auto" w:fill="auto"/>
        <w:tabs>
          <w:tab w:val="left" w:pos="346"/>
        </w:tabs>
        <w:spacing w:before="0" w:line="240" w:lineRule="auto"/>
        <w:ind w:left="113" w:right="113"/>
        <w:jc w:val="both"/>
      </w:pPr>
      <w:r>
        <w:rPr>
          <w:rStyle w:val="a9"/>
          <w:rFonts w:eastAsia="Dotum"/>
          <w:color w:val="000000"/>
        </w:rPr>
        <w:t xml:space="preserve">воспринимать на слух и полностью понимать речь учителя, </w:t>
      </w:r>
      <w:proofErr w:type="spellStart"/>
      <w:r>
        <w:rPr>
          <w:rStyle w:val="a9"/>
          <w:rFonts w:eastAsia="Dotum"/>
          <w:color w:val="000000"/>
        </w:rPr>
        <w:t>однокласснико</w:t>
      </w:r>
      <w:proofErr w:type="spellEnd"/>
      <w:r>
        <w:rPr>
          <w:rStyle w:val="a9"/>
          <w:rFonts w:eastAsia="Dotum"/>
          <w:color w:val="000000"/>
        </w:rPr>
        <w:t>!</w:t>
      </w:r>
    </w:p>
    <w:p w:rsidR="00521C70" w:rsidRDefault="00521C70" w:rsidP="00315EF0">
      <w:pPr>
        <w:pStyle w:val="aa"/>
        <w:framePr w:w="8606" w:h="906" w:hRule="exact" w:wrap="none" w:vAnchor="page" w:hAnchor="page" w:x="1702" w:y="415"/>
        <w:numPr>
          <w:ilvl w:val="0"/>
          <w:numId w:val="10"/>
        </w:numPr>
        <w:shd w:val="clear" w:color="auto" w:fill="auto"/>
        <w:tabs>
          <w:tab w:val="left" w:pos="346"/>
        </w:tabs>
        <w:spacing w:before="0" w:line="240" w:lineRule="auto"/>
        <w:ind w:left="113" w:right="113"/>
        <w:jc w:val="both"/>
      </w:pPr>
      <w:r>
        <w:rPr>
          <w:rStyle w:val="a9"/>
          <w:rFonts w:eastAsia="Dotum"/>
          <w:color w:val="000000"/>
        </w:rPr>
        <w:t>воспринимать на слух и понимать основное содержание несложных ау</w:t>
      </w:r>
      <w:proofErr w:type="gramStart"/>
      <w:r>
        <w:rPr>
          <w:rStyle w:val="a9"/>
          <w:rFonts w:eastAsia="Dotum"/>
          <w:color w:val="000000"/>
        </w:rPr>
        <w:t>т(</w:t>
      </w:r>
      <w:proofErr w:type="gramEnd"/>
      <w:r>
        <w:rPr>
          <w:rStyle w:val="a9"/>
          <w:rFonts w:eastAsia="Dotum"/>
          <w:color w:val="000000"/>
        </w:rPr>
        <w:t xml:space="preserve"> </w:t>
      </w:r>
      <w:proofErr w:type="spellStart"/>
      <w:r>
        <w:rPr>
          <w:rStyle w:val="a9"/>
          <w:rFonts w:eastAsia="Dotum"/>
          <w:color w:val="000000"/>
        </w:rPr>
        <w:t>тичных</w:t>
      </w:r>
      <w:proofErr w:type="spellEnd"/>
      <w:r>
        <w:rPr>
          <w:rStyle w:val="a9"/>
          <w:rFonts w:eastAsia="Dotum"/>
          <w:color w:val="000000"/>
        </w:rPr>
        <w:t xml:space="preserve"> аудио- и видеотекстов, относящихся к разным </w:t>
      </w:r>
      <w:proofErr w:type="spellStart"/>
      <w:r>
        <w:rPr>
          <w:rStyle w:val="a9"/>
          <w:rFonts w:eastAsia="Dotum"/>
          <w:color w:val="000000"/>
        </w:rPr>
        <w:t>коммуникативш</w:t>
      </w:r>
      <w:proofErr w:type="spellEnd"/>
      <w:r>
        <w:rPr>
          <w:rStyle w:val="a9"/>
          <w:rFonts w:eastAsia="Dotum"/>
          <w:color w:val="000000"/>
        </w:rPr>
        <w:t xml:space="preserve"> типам речи (сообщение/рассказ/интервью);</w:t>
      </w:r>
    </w:p>
    <w:p w:rsidR="00521C70" w:rsidRDefault="00521C70" w:rsidP="00315EF0">
      <w:pPr>
        <w:pStyle w:val="aa"/>
        <w:framePr w:w="8606" w:h="906" w:hRule="exact" w:wrap="none" w:vAnchor="page" w:hAnchor="page" w:x="1702" w:y="415"/>
        <w:numPr>
          <w:ilvl w:val="0"/>
          <w:numId w:val="10"/>
        </w:numPr>
        <w:shd w:val="clear" w:color="auto" w:fill="auto"/>
        <w:tabs>
          <w:tab w:val="left" w:pos="346"/>
        </w:tabs>
        <w:spacing w:before="0" w:line="240" w:lineRule="auto"/>
        <w:ind w:left="113" w:right="113"/>
        <w:jc w:val="both"/>
      </w:pPr>
      <w:r>
        <w:rPr>
          <w:rStyle w:val="a9"/>
          <w:rFonts w:eastAsia="Dotum"/>
          <w:color w:val="000000"/>
        </w:rPr>
        <w:t xml:space="preserve">воспринимать на слух и выборочно понимать с опорой на языковую </w:t>
      </w:r>
      <w:proofErr w:type="spellStart"/>
      <w:r>
        <w:rPr>
          <w:rStyle w:val="a9"/>
          <w:rFonts w:eastAsia="Dotum"/>
          <w:color w:val="000000"/>
        </w:rPr>
        <w:t>догад</w:t>
      </w:r>
      <w:proofErr w:type="spellEnd"/>
      <w:r>
        <w:rPr>
          <w:rStyle w:val="a9"/>
          <w:rFonts w:eastAsia="Dotum"/>
          <w:color w:val="000000"/>
        </w:rPr>
        <w:t>! контекст краткие несложные аутентичные прагматические ауди</w:t>
      </w:r>
      <w:proofErr w:type="gramStart"/>
      <w:r>
        <w:rPr>
          <w:rStyle w:val="a9"/>
          <w:rFonts w:eastAsia="Dotum"/>
          <w:color w:val="000000"/>
        </w:rPr>
        <w:t>о-</w:t>
      </w:r>
      <w:proofErr w:type="gramEnd"/>
      <w:r>
        <w:rPr>
          <w:rStyle w:val="a9"/>
          <w:rFonts w:eastAsia="Dotum"/>
          <w:color w:val="000000"/>
        </w:rPr>
        <w:t xml:space="preserve"> и вид! тексты, выделяя значимую/нужную/необходимую информацию;</w:t>
      </w:r>
    </w:p>
    <w:p w:rsidR="00521C70" w:rsidRDefault="00521C70" w:rsidP="00315EF0">
      <w:pPr>
        <w:pStyle w:val="30"/>
        <w:framePr w:w="8606" w:h="906" w:hRule="exact" w:wrap="none" w:vAnchor="page" w:hAnchor="page" w:x="1702" w:y="415"/>
        <w:shd w:val="clear" w:color="auto" w:fill="auto"/>
        <w:spacing w:line="240" w:lineRule="auto"/>
        <w:ind w:left="113" w:right="113"/>
        <w:jc w:val="both"/>
      </w:pPr>
      <w:proofErr w:type="gramStart"/>
      <w:r>
        <w:rPr>
          <w:rStyle w:val="3"/>
          <w:color w:val="000000"/>
        </w:rPr>
        <w:t>в</w:t>
      </w:r>
      <w:proofErr w:type="gramEnd"/>
      <w:r>
        <w:rPr>
          <w:rStyle w:val="3"/>
          <w:color w:val="000000"/>
        </w:rPr>
        <w:t xml:space="preserve"> </w:t>
      </w:r>
      <w:proofErr w:type="spellStart"/>
      <w:r>
        <w:rPr>
          <w:rStyle w:val="3"/>
          <w:color w:val="000000"/>
        </w:rPr>
        <w:t>области</w:t>
      </w:r>
      <w:proofErr w:type="spellEnd"/>
      <w:r>
        <w:rPr>
          <w:rStyle w:val="3"/>
          <w:color w:val="000000"/>
        </w:rPr>
        <w:t xml:space="preserve"> </w:t>
      </w:r>
      <w:proofErr w:type="spellStart"/>
      <w:r>
        <w:rPr>
          <w:rStyle w:val="3"/>
          <w:color w:val="000000"/>
        </w:rPr>
        <w:t>чтения</w:t>
      </w:r>
      <w:proofErr w:type="spellEnd"/>
      <w:r>
        <w:rPr>
          <w:rStyle w:val="3"/>
          <w:color w:val="000000"/>
        </w:rPr>
        <w:t>:</w:t>
      </w:r>
    </w:p>
    <w:p w:rsidR="00521C70" w:rsidRDefault="00521C70" w:rsidP="00315EF0">
      <w:pPr>
        <w:pStyle w:val="aa"/>
        <w:framePr w:w="8606" w:h="906" w:hRule="exact" w:wrap="none" w:vAnchor="page" w:hAnchor="page" w:x="1702" w:y="415"/>
        <w:numPr>
          <w:ilvl w:val="0"/>
          <w:numId w:val="10"/>
        </w:numPr>
        <w:shd w:val="clear" w:color="auto" w:fill="auto"/>
        <w:tabs>
          <w:tab w:val="left" w:pos="341"/>
        </w:tabs>
        <w:spacing w:before="0" w:line="240" w:lineRule="auto"/>
        <w:ind w:left="113" w:right="113"/>
        <w:jc w:val="both"/>
      </w:pPr>
      <w:r>
        <w:rPr>
          <w:rStyle w:val="a9"/>
          <w:rFonts w:eastAsia="Dotum"/>
          <w:color w:val="000000"/>
        </w:rPr>
        <w:t xml:space="preserve">читать аутентичные тексты разных жанров и стилей преимущественно с </w:t>
      </w:r>
      <w:proofErr w:type="spellStart"/>
      <w:r>
        <w:rPr>
          <w:rStyle w:val="a9"/>
          <w:rFonts w:eastAsia="Dotum"/>
          <w:color w:val="000000"/>
        </w:rPr>
        <w:t>з</w:t>
      </w:r>
      <w:proofErr w:type="spellEnd"/>
      <w:r>
        <w:rPr>
          <w:rStyle w:val="a9"/>
          <w:rFonts w:eastAsia="Dotum"/>
          <w:color w:val="000000"/>
        </w:rPr>
        <w:t xml:space="preserve"> </w:t>
      </w:r>
      <w:proofErr w:type="spellStart"/>
      <w:r>
        <w:rPr>
          <w:rStyle w:val="a9"/>
          <w:rFonts w:eastAsia="Dotum"/>
          <w:color w:val="000000"/>
        </w:rPr>
        <w:t>ниманием</w:t>
      </w:r>
      <w:proofErr w:type="spellEnd"/>
      <w:r>
        <w:rPr>
          <w:rStyle w:val="a9"/>
          <w:rFonts w:eastAsia="Dotum"/>
          <w:color w:val="000000"/>
        </w:rPr>
        <w:t xml:space="preserve"> основного содержания;</w:t>
      </w:r>
    </w:p>
    <w:p w:rsidR="00521C70" w:rsidRDefault="00521C70" w:rsidP="00315EF0">
      <w:pPr>
        <w:pStyle w:val="aa"/>
        <w:framePr w:w="8606" w:h="906" w:hRule="exact" w:wrap="none" w:vAnchor="page" w:hAnchor="page" w:x="1702" w:y="415"/>
        <w:numPr>
          <w:ilvl w:val="0"/>
          <w:numId w:val="10"/>
        </w:numPr>
        <w:shd w:val="clear" w:color="auto" w:fill="auto"/>
        <w:tabs>
          <w:tab w:val="left" w:pos="341"/>
        </w:tabs>
        <w:spacing w:before="0" w:line="240" w:lineRule="auto"/>
        <w:ind w:left="113" w:right="113"/>
        <w:jc w:val="both"/>
      </w:pPr>
      <w:r>
        <w:rPr>
          <w:rStyle w:val="a9"/>
          <w:rFonts w:eastAsia="Dotum"/>
          <w:color w:val="000000"/>
        </w:rPr>
        <w:t xml:space="preserve">читать несложные аутентичные тексты разных жанров и стилей с полным и т&lt; </w:t>
      </w:r>
      <w:proofErr w:type="spellStart"/>
      <w:r>
        <w:rPr>
          <w:rStyle w:val="a9"/>
          <w:rFonts w:eastAsia="Dotum"/>
          <w:color w:val="000000"/>
        </w:rPr>
        <w:t>ным</w:t>
      </w:r>
      <w:proofErr w:type="spellEnd"/>
      <w:r>
        <w:rPr>
          <w:rStyle w:val="a9"/>
          <w:rFonts w:eastAsia="Dotum"/>
          <w:color w:val="000000"/>
        </w:rPr>
        <w:t xml:space="preserve"> пониманием содержания и с использованием различных приёмов </w:t>
      </w:r>
      <w:proofErr w:type="spellStart"/>
      <w:r>
        <w:rPr>
          <w:rStyle w:val="a9"/>
          <w:rFonts w:eastAsia="Dotum"/>
          <w:color w:val="000000"/>
        </w:rPr>
        <w:t>смыс</w:t>
      </w:r>
      <w:proofErr w:type="spellEnd"/>
      <w:r>
        <w:rPr>
          <w:rStyle w:val="a9"/>
          <w:rFonts w:eastAsia="Dotum"/>
          <w:color w:val="000000"/>
        </w:rPr>
        <w:t xml:space="preserve">. вой переработки текста (языковой догадки, выборочного перевода), а так справочных материалов; уметь оценивать полученную информацию, </w:t>
      </w:r>
      <w:proofErr w:type="spellStart"/>
      <w:r>
        <w:rPr>
          <w:rStyle w:val="a9"/>
          <w:rFonts w:eastAsia="Dotum"/>
          <w:color w:val="000000"/>
        </w:rPr>
        <w:t>выражг</w:t>
      </w:r>
      <w:proofErr w:type="spellEnd"/>
      <w:r>
        <w:rPr>
          <w:rStyle w:val="a9"/>
          <w:rFonts w:eastAsia="Dotum"/>
          <w:color w:val="000000"/>
        </w:rPr>
        <w:t xml:space="preserve"> своё мнение;</w:t>
      </w:r>
    </w:p>
    <w:p w:rsidR="00521C70" w:rsidRDefault="00521C70" w:rsidP="00315EF0">
      <w:pPr>
        <w:pStyle w:val="aa"/>
        <w:framePr w:w="8606" w:h="906" w:hRule="exact" w:wrap="none" w:vAnchor="page" w:hAnchor="page" w:x="1702" w:y="415"/>
        <w:numPr>
          <w:ilvl w:val="0"/>
          <w:numId w:val="10"/>
        </w:numPr>
        <w:shd w:val="clear" w:color="auto" w:fill="auto"/>
        <w:tabs>
          <w:tab w:val="left" w:pos="341"/>
        </w:tabs>
        <w:spacing w:before="0" w:line="240" w:lineRule="auto"/>
        <w:ind w:left="113" w:right="113"/>
        <w:jc w:val="both"/>
      </w:pPr>
      <w:r>
        <w:rPr>
          <w:rStyle w:val="a9"/>
          <w:rFonts w:eastAsia="Dotum"/>
          <w:color w:val="000000"/>
        </w:rPr>
        <w:t>читать аутентичные тексты с выборочным пониманием значимой/ну ной/интересующей информации;</w:t>
      </w:r>
    </w:p>
    <w:p w:rsidR="00521C70" w:rsidRDefault="00521C70" w:rsidP="00315EF0">
      <w:pPr>
        <w:pStyle w:val="30"/>
        <w:framePr w:w="8606" w:h="906" w:hRule="exact" w:wrap="none" w:vAnchor="page" w:hAnchor="page" w:x="1702" w:y="415"/>
        <w:shd w:val="clear" w:color="auto" w:fill="auto"/>
        <w:spacing w:line="240" w:lineRule="auto"/>
        <w:ind w:left="113" w:right="113"/>
        <w:jc w:val="both"/>
      </w:pPr>
      <w:proofErr w:type="gramStart"/>
      <w:r>
        <w:rPr>
          <w:rStyle w:val="3"/>
          <w:color w:val="000000"/>
        </w:rPr>
        <w:t>в</w:t>
      </w:r>
      <w:proofErr w:type="gramEnd"/>
      <w:r>
        <w:rPr>
          <w:rStyle w:val="3"/>
          <w:color w:val="000000"/>
        </w:rPr>
        <w:t xml:space="preserve"> </w:t>
      </w:r>
      <w:proofErr w:type="spellStart"/>
      <w:r>
        <w:rPr>
          <w:rStyle w:val="3"/>
          <w:color w:val="000000"/>
        </w:rPr>
        <w:t>области</w:t>
      </w:r>
      <w:proofErr w:type="spellEnd"/>
      <w:r>
        <w:rPr>
          <w:rStyle w:val="3"/>
          <w:color w:val="000000"/>
        </w:rPr>
        <w:t xml:space="preserve"> </w:t>
      </w:r>
      <w:proofErr w:type="spellStart"/>
      <w:r>
        <w:rPr>
          <w:rStyle w:val="3"/>
          <w:color w:val="000000"/>
        </w:rPr>
        <w:t>письменной</w:t>
      </w:r>
      <w:proofErr w:type="spellEnd"/>
      <w:r>
        <w:rPr>
          <w:rStyle w:val="3"/>
          <w:color w:val="000000"/>
        </w:rPr>
        <w:t xml:space="preserve"> </w:t>
      </w:r>
      <w:proofErr w:type="spellStart"/>
      <w:r>
        <w:rPr>
          <w:rStyle w:val="3"/>
          <w:color w:val="000000"/>
        </w:rPr>
        <w:t>речи</w:t>
      </w:r>
      <w:proofErr w:type="spellEnd"/>
      <w:r>
        <w:rPr>
          <w:rStyle w:val="3"/>
          <w:color w:val="000000"/>
        </w:rPr>
        <w:t>:</w:t>
      </w:r>
    </w:p>
    <w:p w:rsidR="00521C70" w:rsidRDefault="00521C70" w:rsidP="00315EF0">
      <w:pPr>
        <w:pStyle w:val="aa"/>
        <w:framePr w:w="8606" w:h="906" w:hRule="exact" w:wrap="none" w:vAnchor="page" w:hAnchor="page" w:x="1702" w:y="415"/>
        <w:numPr>
          <w:ilvl w:val="0"/>
          <w:numId w:val="10"/>
        </w:numPr>
        <w:shd w:val="clear" w:color="auto" w:fill="auto"/>
        <w:tabs>
          <w:tab w:val="left" w:pos="346"/>
        </w:tabs>
        <w:spacing w:before="0" w:line="240" w:lineRule="auto"/>
        <w:ind w:left="113" w:right="113"/>
        <w:jc w:val="both"/>
      </w:pPr>
      <w:r>
        <w:rPr>
          <w:rStyle w:val="a9"/>
          <w:rFonts w:eastAsia="Dotum"/>
          <w:color w:val="000000"/>
        </w:rPr>
        <w:t>заполнять анкеты и формуляры;</w:t>
      </w:r>
    </w:p>
    <w:p w:rsidR="00521C70" w:rsidRDefault="00521C70" w:rsidP="00315EF0">
      <w:pPr>
        <w:pStyle w:val="aa"/>
        <w:framePr w:w="8606" w:h="906" w:hRule="exact" w:wrap="none" w:vAnchor="page" w:hAnchor="page" w:x="1702" w:y="415"/>
        <w:numPr>
          <w:ilvl w:val="0"/>
          <w:numId w:val="10"/>
        </w:numPr>
        <w:shd w:val="clear" w:color="auto" w:fill="auto"/>
        <w:tabs>
          <w:tab w:val="left" w:pos="346"/>
        </w:tabs>
        <w:spacing w:before="0" w:line="240" w:lineRule="auto"/>
        <w:ind w:left="113" w:right="113"/>
        <w:jc w:val="both"/>
      </w:pPr>
      <w:r>
        <w:rPr>
          <w:rStyle w:val="a9"/>
          <w:rFonts w:eastAsia="Dotum"/>
          <w:color w:val="000000"/>
        </w:rPr>
        <w:t xml:space="preserve">писать поздравления, личные письма с опорой на образец, </w:t>
      </w:r>
      <w:proofErr w:type="gramStart"/>
      <w:r>
        <w:rPr>
          <w:rStyle w:val="a9"/>
          <w:rFonts w:eastAsia="Dotum"/>
          <w:color w:val="000000"/>
        </w:rPr>
        <w:t xml:space="preserve">употребляя </w:t>
      </w:r>
      <w:proofErr w:type="spellStart"/>
      <w:r>
        <w:rPr>
          <w:rStyle w:val="a9"/>
          <w:rFonts w:eastAsia="Dotum"/>
          <w:color w:val="000000"/>
        </w:rPr>
        <w:t>ф</w:t>
      </w:r>
      <w:proofErr w:type="spellEnd"/>
      <w:r>
        <w:rPr>
          <w:rStyle w:val="a9"/>
          <w:rFonts w:eastAsia="Dotum"/>
          <w:color w:val="000000"/>
        </w:rPr>
        <w:t>&lt; мулы речевого этикета</w:t>
      </w:r>
      <w:proofErr w:type="gramEnd"/>
      <w:r>
        <w:rPr>
          <w:rStyle w:val="a9"/>
          <w:rFonts w:eastAsia="Dotum"/>
          <w:color w:val="000000"/>
        </w:rPr>
        <w:t>, принятые в стране/странах изучаемого языка;</w:t>
      </w:r>
    </w:p>
    <w:p w:rsidR="00521C70" w:rsidRDefault="00521C70" w:rsidP="00315EF0">
      <w:pPr>
        <w:pStyle w:val="aa"/>
        <w:framePr w:w="8606" w:h="906" w:hRule="exact" w:wrap="none" w:vAnchor="page" w:hAnchor="page" w:x="1702" w:y="415"/>
        <w:numPr>
          <w:ilvl w:val="0"/>
          <w:numId w:val="10"/>
        </w:numPr>
        <w:shd w:val="clear" w:color="auto" w:fill="auto"/>
        <w:tabs>
          <w:tab w:val="left" w:pos="346"/>
        </w:tabs>
        <w:spacing w:before="0" w:line="240" w:lineRule="auto"/>
        <w:ind w:left="113" w:right="113"/>
        <w:jc w:val="both"/>
      </w:pPr>
      <w:r>
        <w:rPr>
          <w:rStyle w:val="a9"/>
          <w:rFonts w:eastAsia="Dotum"/>
          <w:color w:val="000000"/>
        </w:rPr>
        <w:t>составлять план, тезисы устного или письменного сообщения; кратко из</w:t>
      </w:r>
      <w:proofErr w:type="gramStart"/>
      <w:r>
        <w:rPr>
          <w:rStyle w:val="a9"/>
          <w:rFonts w:eastAsia="Dotum"/>
          <w:color w:val="000000"/>
        </w:rPr>
        <w:t>.</w:t>
      </w:r>
      <w:proofErr w:type="gramEnd"/>
      <w:r>
        <w:rPr>
          <w:rStyle w:val="a9"/>
          <w:rFonts w:eastAsia="Dotum"/>
          <w:color w:val="000000"/>
        </w:rPr>
        <w:t xml:space="preserve"> </w:t>
      </w:r>
      <w:proofErr w:type="gramStart"/>
      <w:r>
        <w:rPr>
          <w:rStyle w:val="a9"/>
          <w:rFonts w:eastAsia="Dotum"/>
          <w:color w:val="000000"/>
        </w:rPr>
        <w:t>г</w:t>
      </w:r>
      <w:proofErr w:type="gramEnd"/>
      <w:r>
        <w:rPr>
          <w:rStyle w:val="a9"/>
          <w:rFonts w:eastAsia="Dotum"/>
          <w:color w:val="000000"/>
        </w:rPr>
        <w:t>ать результаты проектной деятельности.</w:t>
      </w:r>
    </w:p>
    <w:p w:rsidR="00521C70" w:rsidRPr="00B13F99" w:rsidRDefault="00521C70" w:rsidP="00315EF0">
      <w:pPr>
        <w:pStyle w:val="22"/>
        <w:framePr w:w="8606" w:h="906" w:hRule="exact" w:wrap="none" w:vAnchor="page" w:hAnchor="page" w:x="1702" w:y="415"/>
        <w:shd w:val="clear" w:color="auto" w:fill="auto"/>
        <w:spacing w:after="0" w:line="240" w:lineRule="auto"/>
        <w:ind w:left="113" w:right="113"/>
        <w:rPr>
          <w:rFonts w:ascii="Times New Roman" w:hAnsi="Times New Roman"/>
          <w:lang w:val="ru-RU"/>
        </w:rPr>
      </w:pPr>
    </w:p>
    <w:p w:rsidR="00521C70" w:rsidRDefault="00521C70" w:rsidP="00315EF0">
      <w:pPr>
        <w:ind w:left="113" w:right="113"/>
        <w:jc w:val="both"/>
      </w:pPr>
    </w:p>
    <w:p w:rsidR="00521C70" w:rsidRDefault="00521C70" w:rsidP="00315EF0">
      <w:pPr>
        <w:pStyle w:val="11"/>
        <w:framePr w:wrap="none" w:vAnchor="page" w:hAnchor="page" w:x="1775" w:y="2123"/>
        <w:shd w:val="clear" w:color="auto" w:fill="auto"/>
        <w:spacing w:before="0" w:after="0" w:line="240" w:lineRule="auto"/>
        <w:ind w:left="113" w:right="113"/>
      </w:pPr>
    </w:p>
    <w:p w:rsidR="00521C70" w:rsidRPr="0022069F" w:rsidRDefault="00521C70" w:rsidP="00315EF0">
      <w:pPr>
        <w:ind w:right="113"/>
        <w:jc w:val="both"/>
        <w:rPr>
          <w:b/>
        </w:rPr>
      </w:pPr>
      <w:r w:rsidRPr="001A57E1">
        <w:rPr>
          <w:rStyle w:val="ab"/>
          <w:rFonts w:ascii="Times New Roman" w:hAnsi="Times New Roman"/>
          <w:b/>
          <w:bCs/>
          <w:i w:val="0"/>
          <w:iCs w:val="0"/>
          <w:color w:val="000000"/>
          <w:sz w:val="24"/>
          <w:szCs w:val="24"/>
        </w:rPr>
        <w:t xml:space="preserve">А. </w:t>
      </w:r>
      <w:r w:rsidRPr="00521C70">
        <w:rPr>
          <w:rStyle w:val="21"/>
          <w:b/>
          <w:bCs/>
          <w:i w:val="0"/>
          <w:iCs w:val="0"/>
          <w:color w:val="000000"/>
          <w:lang w:val="ru-RU"/>
        </w:rPr>
        <w:t>В коммуникативной сфере</w:t>
      </w:r>
    </w:p>
    <w:p w:rsidR="00521C70" w:rsidRPr="001A57E1" w:rsidRDefault="00521C70" w:rsidP="00521C70">
      <w:pPr>
        <w:pStyle w:val="27"/>
        <w:shd w:val="clear" w:color="auto" w:fill="auto"/>
        <w:spacing w:before="0" w:after="0" w:line="240" w:lineRule="auto"/>
        <w:ind w:left="113" w:right="113"/>
        <w:rPr>
          <w:rFonts w:ascii="Times New Roman" w:hAnsi="Times New Roman"/>
          <w:sz w:val="24"/>
          <w:szCs w:val="24"/>
        </w:rPr>
      </w:pPr>
      <w:r>
        <w:rPr>
          <w:rStyle w:val="26"/>
          <w:rFonts w:ascii="Times New Roman" w:hAnsi="Times New Roman"/>
          <w:color w:val="000000"/>
          <w:sz w:val="24"/>
          <w:szCs w:val="24"/>
        </w:rPr>
        <w:t xml:space="preserve">         </w:t>
      </w:r>
      <w:proofErr w:type="gramStart"/>
      <w:r w:rsidRPr="001A57E1">
        <w:rPr>
          <w:rStyle w:val="26"/>
          <w:rFonts w:ascii="Times New Roman" w:hAnsi="Times New Roman"/>
          <w:color w:val="000000"/>
          <w:sz w:val="24"/>
          <w:szCs w:val="24"/>
        </w:rPr>
        <w:t>Речевая</w:t>
      </w:r>
      <w:proofErr w:type="gramEnd"/>
      <w:r w:rsidRPr="001A57E1">
        <w:rPr>
          <w:rStyle w:val="26"/>
          <w:rFonts w:ascii="Times New Roman" w:hAnsi="Times New Roman"/>
          <w:color w:val="000000"/>
          <w:sz w:val="24"/>
          <w:szCs w:val="24"/>
        </w:rPr>
        <w:t xml:space="preserve"> компетенции</w:t>
      </w:r>
    </w:p>
    <w:p w:rsidR="00521C70" w:rsidRPr="001A57E1" w:rsidRDefault="00521C70" w:rsidP="00521C70">
      <w:pPr>
        <w:pStyle w:val="aa"/>
        <w:shd w:val="clear" w:color="auto" w:fill="auto"/>
        <w:spacing w:before="0" w:line="240" w:lineRule="auto"/>
        <w:ind w:left="113" w:right="113"/>
        <w:jc w:val="both"/>
        <w:rPr>
          <w:rFonts w:ascii="Times New Roman" w:hAnsi="Times New Roman"/>
          <w:sz w:val="24"/>
          <w:szCs w:val="24"/>
        </w:rPr>
      </w:pPr>
      <w:r w:rsidRPr="001A57E1">
        <w:rPr>
          <w:rStyle w:val="a9"/>
          <w:rFonts w:ascii="Times New Roman" w:hAnsi="Times New Roman"/>
          <w:color w:val="000000"/>
          <w:sz w:val="24"/>
          <w:szCs w:val="24"/>
        </w:rPr>
        <w:t>(овладение видами речевой деятельности):</w:t>
      </w:r>
    </w:p>
    <w:p w:rsidR="00521C70" w:rsidRPr="00315EF0" w:rsidRDefault="00521C70" w:rsidP="00521C70">
      <w:pPr>
        <w:pStyle w:val="30"/>
        <w:shd w:val="clear" w:color="auto" w:fill="auto"/>
        <w:spacing w:line="240" w:lineRule="auto"/>
        <w:ind w:left="113" w:right="113"/>
        <w:jc w:val="both"/>
        <w:rPr>
          <w:rFonts w:ascii="Times New Roman" w:hAnsi="Times New Roman"/>
          <w:sz w:val="24"/>
          <w:szCs w:val="24"/>
          <w:lang w:val="ru-RU"/>
        </w:rPr>
      </w:pPr>
      <w:r w:rsidRPr="00315EF0">
        <w:rPr>
          <w:rStyle w:val="3"/>
          <w:rFonts w:ascii="Times New Roman" w:hAnsi="Times New Roman"/>
          <w:b/>
          <w:bCs/>
          <w:color w:val="000000"/>
          <w:sz w:val="24"/>
          <w:szCs w:val="24"/>
          <w:lang w:val="ru-RU"/>
        </w:rPr>
        <w:t>в области говорения:</w:t>
      </w:r>
    </w:p>
    <w:p w:rsidR="00521C70" w:rsidRPr="001A57E1" w:rsidRDefault="00521C70" w:rsidP="00521C70">
      <w:pPr>
        <w:pStyle w:val="aa"/>
        <w:shd w:val="clear" w:color="auto" w:fill="auto"/>
        <w:tabs>
          <w:tab w:val="left" w:pos="346"/>
        </w:tabs>
        <w:spacing w:before="0" w:line="240" w:lineRule="auto"/>
        <w:ind w:left="113" w:right="113"/>
        <w:jc w:val="both"/>
        <w:rPr>
          <w:rFonts w:ascii="Times New Roman" w:hAnsi="Times New Roman"/>
          <w:sz w:val="24"/>
          <w:szCs w:val="24"/>
        </w:rPr>
      </w:pPr>
      <w:r w:rsidRPr="001A57E1">
        <w:rPr>
          <w:rStyle w:val="a9"/>
          <w:rFonts w:ascii="Times New Roman" w:hAnsi="Times New Roman"/>
          <w:color w:val="000000"/>
          <w:sz w:val="24"/>
          <w:szCs w:val="24"/>
        </w:rPr>
        <w:t xml:space="preserve"> начинать, вести/поддерживать и заканчивать различные виды диалогов в стандартных ситуациях общения, соблюдая нормы речевого этикета, п</w:t>
      </w:r>
      <w:r>
        <w:rPr>
          <w:rStyle w:val="a9"/>
          <w:rFonts w:ascii="Times New Roman" w:hAnsi="Times New Roman"/>
          <w:color w:val="000000"/>
          <w:sz w:val="24"/>
          <w:szCs w:val="24"/>
        </w:rPr>
        <w:t>о</w:t>
      </w:r>
      <w:r w:rsidRPr="001A57E1">
        <w:rPr>
          <w:rStyle w:val="a9"/>
          <w:rFonts w:ascii="Times New Roman" w:hAnsi="Times New Roman"/>
          <w:color w:val="000000"/>
          <w:sz w:val="24"/>
          <w:szCs w:val="24"/>
        </w:rPr>
        <w:t xml:space="preserve"> необходимости переспрашивая, уточняя;</w:t>
      </w:r>
    </w:p>
    <w:p w:rsidR="00521C70" w:rsidRPr="001A57E1" w:rsidRDefault="00521C70" w:rsidP="00521C70">
      <w:pPr>
        <w:pStyle w:val="aa"/>
        <w:shd w:val="clear" w:color="auto" w:fill="auto"/>
        <w:tabs>
          <w:tab w:val="left" w:pos="341"/>
        </w:tabs>
        <w:spacing w:before="0" w:line="240" w:lineRule="auto"/>
        <w:ind w:left="113" w:right="113"/>
        <w:jc w:val="both"/>
        <w:rPr>
          <w:rFonts w:ascii="Times New Roman" w:hAnsi="Times New Roman"/>
          <w:sz w:val="24"/>
          <w:szCs w:val="24"/>
        </w:rPr>
      </w:pPr>
      <w:r w:rsidRPr="001A57E1">
        <w:rPr>
          <w:rStyle w:val="a9"/>
          <w:rFonts w:ascii="Times New Roman" w:hAnsi="Times New Roman"/>
          <w:color w:val="000000"/>
          <w:sz w:val="24"/>
          <w:szCs w:val="24"/>
        </w:rPr>
        <w:t xml:space="preserve">расспрашивать собеседника и отвечать на его вопросы, высказывая своё </w:t>
      </w:r>
      <w:r w:rsidRPr="00521C70">
        <w:rPr>
          <w:rStyle w:val="af2"/>
          <w:rFonts w:ascii="Times New Roman" w:hAnsi="Times New Roman" w:cs="Times New Roman"/>
          <w:sz w:val="24"/>
          <w:szCs w:val="24"/>
          <w:lang w:val="ru-RU"/>
        </w:rPr>
        <w:t xml:space="preserve">мнение </w:t>
      </w:r>
      <w:r w:rsidRPr="001A57E1">
        <w:rPr>
          <w:rStyle w:val="a9"/>
          <w:rFonts w:ascii="Times New Roman" w:hAnsi="Times New Roman"/>
          <w:color w:val="000000"/>
          <w:sz w:val="24"/>
          <w:szCs w:val="24"/>
        </w:rPr>
        <w:t xml:space="preserve"> просьбу, отвечать на предложение собес</w:t>
      </w:r>
      <w:r>
        <w:rPr>
          <w:rStyle w:val="a9"/>
          <w:rFonts w:ascii="Times New Roman" w:hAnsi="Times New Roman"/>
          <w:color w:val="000000"/>
          <w:sz w:val="24"/>
          <w:szCs w:val="24"/>
        </w:rPr>
        <w:t>едника согласием/отказом в преде</w:t>
      </w:r>
      <w:r w:rsidRPr="001A57E1">
        <w:rPr>
          <w:rStyle w:val="a9"/>
          <w:rFonts w:ascii="Times New Roman" w:hAnsi="Times New Roman"/>
          <w:color w:val="000000"/>
          <w:sz w:val="24"/>
          <w:szCs w:val="24"/>
        </w:rPr>
        <w:t>лах изученной тематики и усвоенного лексико-грамматического материала;</w:t>
      </w:r>
    </w:p>
    <w:p w:rsidR="00521C70" w:rsidRPr="001A57E1" w:rsidRDefault="00521C70" w:rsidP="00521C70">
      <w:pPr>
        <w:pStyle w:val="aa"/>
        <w:shd w:val="clear" w:color="auto" w:fill="auto"/>
        <w:tabs>
          <w:tab w:val="left" w:pos="341"/>
        </w:tabs>
        <w:spacing w:before="0" w:line="240" w:lineRule="auto"/>
        <w:ind w:left="113" w:right="113"/>
        <w:jc w:val="both"/>
        <w:rPr>
          <w:rFonts w:ascii="Times New Roman" w:hAnsi="Times New Roman"/>
          <w:sz w:val="24"/>
          <w:szCs w:val="24"/>
        </w:rPr>
      </w:pPr>
      <w:r w:rsidRPr="001A57E1">
        <w:rPr>
          <w:rStyle w:val="a9"/>
          <w:rFonts w:ascii="Times New Roman" w:hAnsi="Times New Roman"/>
          <w:color w:val="000000"/>
          <w:sz w:val="24"/>
          <w:szCs w:val="24"/>
        </w:rPr>
        <w:t>рассказывать о себе, своей семье, друзьях, своих интересах и планах;</w:t>
      </w:r>
    </w:p>
    <w:p w:rsidR="00521C70" w:rsidRPr="001A57E1" w:rsidRDefault="00521C70" w:rsidP="00521C70">
      <w:pPr>
        <w:pStyle w:val="aa"/>
        <w:shd w:val="clear" w:color="auto" w:fill="auto"/>
        <w:tabs>
          <w:tab w:val="left" w:pos="341"/>
        </w:tabs>
        <w:spacing w:before="0" w:line="240" w:lineRule="auto"/>
        <w:ind w:left="113" w:right="113"/>
        <w:jc w:val="both"/>
        <w:rPr>
          <w:rFonts w:ascii="Times New Roman" w:hAnsi="Times New Roman"/>
          <w:sz w:val="24"/>
          <w:szCs w:val="24"/>
        </w:rPr>
      </w:pPr>
      <w:r w:rsidRPr="001A57E1">
        <w:rPr>
          <w:rStyle w:val="a9"/>
          <w:rFonts w:ascii="Times New Roman" w:hAnsi="Times New Roman"/>
          <w:color w:val="000000"/>
          <w:sz w:val="24"/>
          <w:szCs w:val="24"/>
        </w:rPr>
        <w:t>сообщать краткие сведения о своём городе/</w:t>
      </w:r>
      <w:r>
        <w:rPr>
          <w:rStyle w:val="a9"/>
          <w:rFonts w:ascii="Times New Roman" w:hAnsi="Times New Roman"/>
          <w:color w:val="000000"/>
          <w:sz w:val="24"/>
          <w:szCs w:val="24"/>
        </w:rPr>
        <w:t>селе, своей стране и странах изу</w:t>
      </w:r>
      <w:r w:rsidRPr="001A57E1">
        <w:rPr>
          <w:rStyle w:val="a9"/>
          <w:rFonts w:ascii="Times New Roman" w:hAnsi="Times New Roman"/>
          <w:color w:val="000000"/>
          <w:sz w:val="24"/>
          <w:szCs w:val="24"/>
        </w:rPr>
        <w:t>чаемого языка;</w:t>
      </w:r>
    </w:p>
    <w:p w:rsidR="00521C70" w:rsidRPr="001A57E1" w:rsidRDefault="00521C70" w:rsidP="00521C70">
      <w:pPr>
        <w:pStyle w:val="aa"/>
        <w:shd w:val="clear" w:color="auto" w:fill="auto"/>
        <w:tabs>
          <w:tab w:val="left" w:pos="341"/>
        </w:tabs>
        <w:spacing w:before="0" w:line="240" w:lineRule="auto"/>
        <w:ind w:left="113" w:right="113"/>
        <w:jc w:val="both"/>
        <w:rPr>
          <w:rFonts w:ascii="Times New Roman" w:hAnsi="Times New Roman"/>
          <w:sz w:val="24"/>
          <w:szCs w:val="24"/>
        </w:rPr>
      </w:pPr>
      <w:r w:rsidRPr="001A57E1">
        <w:rPr>
          <w:rStyle w:val="a9"/>
          <w:rFonts w:ascii="Times New Roman" w:hAnsi="Times New Roman"/>
          <w:color w:val="000000"/>
          <w:sz w:val="24"/>
          <w:szCs w:val="24"/>
        </w:rPr>
        <w:t>описывать события/явления, передавать основное содержание, основн</w:t>
      </w:r>
      <w:r>
        <w:rPr>
          <w:rStyle w:val="a9"/>
          <w:rFonts w:ascii="Times New Roman" w:hAnsi="Times New Roman"/>
          <w:color w:val="000000"/>
          <w:sz w:val="24"/>
          <w:szCs w:val="24"/>
        </w:rPr>
        <w:t>ую</w:t>
      </w:r>
      <w:r w:rsidRPr="001A57E1">
        <w:rPr>
          <w:rStyle w:val="a9"/>
          <w:rFonts w:ascii="Times New Roman" w:hAnsi="Times New Roman"/>
          <w:color w:val="000000"/>
          <w:sz w:val="24"/>
          <w:szCs w:val="24"/>
        </w:rPr>
        <w:t xml:space="preserve"> мысль прочитанного или услышанног</w:t>
      </w:r>
      <w:r>
        <w:rPr>
          <w:rStyle w:val="a9"/>
          <w:rFonts w:ascii="Times New Roman" w:hAnsi="Times New Roman"/>
          <w:color w:val="000000"/>
          <w:sz w:val="24"/>
          <w:szCs w:val="24"/>
        </w:rPr>
        <w:t xml:space="preserve">о, выражать своё отношение к </w:t>
      </w:r>
      <w:proofErr w:type="spellStart"/>
      <w:proofErr w:type="gramStart"/>
      <w:r>
        <w:rPr>
          <w:rStyle w:val="a9"/>
          <w:rFonts w:ascii="Times New Roman" w:hAnsi="Times New Roman"/>
          <w:color w:val="000000"/>
          <w:sz w:val="24"/>
          <w:szCs w:val="24"/>
        </w:rPr>
        <w:t>прочи</w:t>
      </w:r>
      <w:proofErr w:type="spellEnd"/>
      <w:r w:rsidRPr="001A57E1">
        <w:rPr>
          <w:rStyle w:val="a9"/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1A57E1">
        <w:rPr>
          <w:rStyle w:val="a9"/>
          <w:rFonts w:ascii="Times New Roman" w:hAnsi="Times New Roman"/>
          <w:color w:val="000000"/>
          <w:sz w:val="24"/>
          <w:szCs w:val="24"/>
        </w:rPr>
        <w:t>танному</w:t>
      </w:r>
      <w:proofErr w:type="spellEnd"/>
      <w:proofErr w:type="gramEnd"/>
      <w:r w:rsidRPr="001A57E1">
        <w:rPr>
          <w:rStyle w:val="a9"/>
          <w:rFonts w:ascii="Times New Roman" w:hAnsi="Times New Roman"/>
          <w:color w:val="000000"/>
          <w:sz w:val="24"/>
          <w:szCs w:val="24"/>
        </w:rPr>
        <w:t>/услышанному, давать краткую характеристику персонажей;</w:t>
      </w:r>
    </w:p>
    <w:p w:rsidR="00521C70" w:rsidRPr="00315EF0" w:rsidRDefault="00521C70" w:rsidP="00521C70">
      <w:pPr>
        <w:pStyle w:val="30"/>
        <w:shd w:val="clear" w:color="auto" w:fill="auto"/>
        <w:spacing w:line="240" w:lineRule="auto"/>
        <w:ind w:left="113" w:right="113"/>
        <w:jc w:val="both"/>
        <w:rPr>
          <w:rFonts w:ascii="Times New Roman" w:hAnsi="Times New Roman"/>
          <w:sz w:val="24"/>
          <w:szCs w:val="24"/>
          <w:lang w:val="ru-RU"/>
        </w:rPr>
      </w:pPr>
      <w:r w:rsidRPr="00315EF0">
        <w:rPr>
          <w:rStyle w:val="3"/>
          <w:rFonts w:ascii="Times New Roman" w:hAnsi="Times New Roman"/>
          <w:b/>
          <w:bCs/>
          <w:color w:val="000000"/>
          <w:sz w:val="24"/>
          <w:szCs w:val="24"/>
          <w:lang w:val="ru-RU"/>
        </w:rPr>
        <w:t>в области аудирования:</w:t>
      </w:r>
    </w:p>
    <w:p w:rsidR="00521C70" w:rsidRPr="001A57E1" w:rsidRDefault="00521C70" w:rsidP="00521C70">
      <w:pPr>
        <w:pStyle w:val="aa"/>
        <w:shd w:val="clear" w:color="auto" w:fill="auto"/>
        <w:tabs>
          <w:tab w:val="left" w:pos="346"/>
        </w:tabs>
        <w:spacing w:before="0" w:line="240" w:lineRule="auto"/>
        <w:ind w:left="113" w:right="113"/>
        <w:jc w:val="both"/>
        <w:rPr>
          <w:rFonts w:ascii="Times New Roman" w:hAnsi="Times New Roman"/>
          <w:sz w:val="24"/>
          <w:szCs w:val="24"/>
        </w:rPr>
      </w:pPr>
      <w:r w:rsidRPr="001A57E1">
        <w:rPr>
          <w:rStyle w:val="a9"/>
          <w:rFonts w:ascii="Times New Roman" w:hAnsi="Times New Roman"/>
          <w:color w:val="000000"/>
          <w:sz w:val="24"/>
          <w:szCs w:val="24"/>
        </w:rPr>
        <w:t>воспринимать на слух и полностью понимать речь учителя, однокласснико</w:t>
      </w:r>
      <w:r>
        <w:rPr>
          <w:rStyle w:val="a9"/>
          <w:rFonts w:ascii="Times New Roman" w:hAnsi="Times New Roman"/>
          <w:color w:val="000000"/>
          <w:sz w:val="24"/>
          <w:szCs w:val="24"/>
        </w:rPr>
        <w:t>в</w:t>
      </w:r>
    </w:p>
    <w:p w:rsidR="00521C70" w:rsidRPr="001A57E1" w:rsidRDefault="00521C70" w:rsidP="00521C70">
      <w:pPr>
        <w:pStyle w:val="aa"/>
        <w:shd w:val="clear" w:color="auto" w:fill="auto"/>
        <w:tabs>
          <w:tab w:val="left" w:pos="346"/>
        </w:tabs>
        <w:spacing w:before="0" w:line="240" w:lineRule="auto"/>
        <w:ind w:left="113" w:right="113"/>
        <w:jc w:val="both"/>
        <w:rPr>
          <w:rFonts w:ascii="Times New Roman" w:hAnsi="Times New Roman"/>
          <w:sz w:val="24"/>
          <w:szCs w:val="24"/>
        </w:rPr>
      </w:pPr>
      <w:r w:rsidRPr="001A57E1">
        <w:rPr>
          <w:rStyle w:val="a9"/>
          <w:rFonts w:ascii="Times New Roman" w:hAnsi="Times New Roman"/>
          <w:color w:val="000000"/>
          <w:sz w:val="24"/>
          <w:szCs w:val="24"/>
        </w:rPr>
        <w:t>воспринимать на слух и понимать основное содержание несложных ау</w:t>
      </w:r>
      <w:proofErr w:type="gramStart"/>
      <w:r w:rsidRPr="001A57E1">
        <w:rPr>
          <w:rStyle w:val="a9"/>
          <w:rFonts w:ascii="Times New Roman" w:hAnsi="Times New Roman"/>
          <w:color w:val="000000"/>
          <w:sz w:val="24"/>
          <w:szCs w:val="24"/>
        </w:rPr>
        <w:t>т(</w:t>
      </w:r>
      <w:proofErr w:type="gramEnd"/>
      <w:r w:rsidRPr="001A57E1">
        <w:rPr>
          <w:rStyle w:val="a9"/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1A57E1">
        <w:rPr>
          <w:rStyle w:val="a9"/>
          <w:rFonts w:ascii="Times New Roman" w:hAnsi="Times New Roman"/>
          <w:color w:val="000000"/>
          <w:sz w:val="24"/>
          <w:szCs w:val="24"/>
        </w:rPr>
        <w:t>тичных</w:t>
      </w:r>
      <w:proofErr w:type="spellEnd"/>
      <w:r w:rsidRPr="001A57E1">
        <w:rPr>
          <w:rStyle w:val="a9"/>
          <w:rFonts w:ascii="Times New Roman" w:hAnsi="Times New Roman"/>
          <w:color w:val="000000"/>
          <w:sz w:val="24"/>
          <w:szCs w:val="24"/>
        </w:rPr>
        <w:t xml:space="preserve"> аудио- и видеотекстов, относящихся к разным </w:t>
      </w:r>
      <w:proofErr w:type="spellStart"/>
      <w:r w:rsidRPr="001A57E1">
        <w:rPr>
          <w:rStyle w:val="a9"/>
          <w:rFonts w:ascii="Times New Roman" w:hAnsi="Times New Roman"/>
          <w:color w:val="000000"/>
          <w:sz w:val="24"/>
          <w:szCs w:val="24"/>
        </w:rPr>
        <w:t>коммуникативш</w:t>
      </w:r>
      <w:proofErr w:type="spellEnd"/>
      <w:r w:rsidRPr="001A57E1">
        <w:rPr>
          <w:rStyle w:val="a9"/>
          <w:rFonts w:ascii="Times New Roman" w:hAnsi="Times New Roman"/>
          <w:color w:val="000000"/>
          <w:sz w:val="24"/>
          <w:szCs w:val="24"/>
        </w:rPr>
        <w:t xml:space="preserve"> типам речи (сообщение/рассказ/интервью);</w:t>
      </w:r>
    </w:p>
    <w:p w:rsidR="00521C70" w:rsidRPr="001A57E1" w:rsidRDefault="00521C70" w:rsidP="00521C70">
      <w:pPr>
        <w:pStyle w:val="aa"/>
        <w:shd w:val="clear" w:color="auto" w:fill="auto"/>
        <w:tabs>
          <w:tab w:val="left" w:pos="346"/>
        </w:tabs>
        <w:spacing w:before="0" w:line="240" w:lineRule="auto"/>
        <w:ind w:left="113" w:right="113"/>
        <w:jc w:val="both"/>
        <w:rPr>
          <w:rFonts w:ascii="Times New Roman" w:hAnsi="Times New Roman"/>
          <w:sz w:val="24"/>
          <w:szCs w:val="24"/>
        </w:rPr>
      </w:pPr>
      <w:r w:rsidRPr="001A57E1">
        <w:rPr>
          <w:rStyle w:val="a9"/>
          <w:rFonts w:ascii="Times New Roman" w:hAnsi="Times New Roman"/>
          <w:color w:val="000000"/>
          <w:sz w:val="24"/>
          <w:szCs w:val="24"/>
        </w:rPr>
        <w:t>воспринимать на слух и выборочно пони</w:t>
      </w:r>
      <w:r>
        <w:rPr>
          <w:rStyle w:val="a9"/>
          <w:rFonts w:ascii="Times New Roman" w:hAnsi="Times New Roman"/>
          <w:color w:val="000000"/>
          <w:sz w:val="24"/>
          <w:szCs w:val="24"/>
        </w:rPr>
        <w:t>мать с опорой на языковую догадку</w:t>
      </w:r>
      <w:r w:rsidRPr="001A57E1">
        <w:rPr>
          <w:rStyle w:val="a9"/>
          <w:rFonts w:ascii="Times New Roman" w:hAnsi="Times New Roman"/>
          <w:color w:val="000000"/>
          <w:sz w:val="24"/>
          <w:szCs w:val="24"/>
        </w:rPr>
        <w:t xml:space="preserve"> контекст краткие несложные аутентичные прагматические ауди</w:t>
      </w:r>
      <w:proofErr w:type="gramStart"/>
      <w:r w:rsidRPr="001A57E1">
        <w:rPr>
          <w:rStyle w:val="a9"/>
          <w:rFonts w:ascii="Times New Roman" w:hAnsi="Times New Roman"/>
          <w:color w:val="000000"/>
          <w:sz w:val="24"/>
          <w:szCs w:val="24"/>
        </w:rPr>
        <w:t>о-</w:t>
      </w:r>
      <w:proofErr w:type="gramEnd"/>
      <w:r w:rsidRPr="001A57E1">
        <w:rPr>
          <w:rStyle w:val="a9"/>
          <w:rFonts w:ascii="Times New Roman" w:hAnsi="Times New Roman"/>
          <w:color w:val="000000"/>
          <w:sz w:val="24"/>
          <w:szCs w:val="24"/>
        </w:rPr>
        <w:t xml:space="preserve"> и вид! тексты, выделяя значимую/нужную/необходимую информацию;</w:t>
      </w:r>
    </w:p>
    <w:p w:rsidR="00521C70" w:rsidRPr="00315EF0" w:rsidRDefault="00521C70" w:rsidP="00521C70">
      <w:pPr>
        <w:pStyle w:val="30"/>
        <w:shd w:val="clear" w:color="auto" w:fill="auto"/>
        <w:spacing w:line="240" w:lineRule="auto"/>
        <w:ind w:left="113" w:right="113"/>
        <w:jc w:val="both"/>
        <w:rPr>
          <w:rFonts w:ascii="Times New Roman" w:hAnsi="Times New Roman"/>
          <w:sz w:val="24"/>
          <w:szCs w:val="24"/>
          <w:lang w:val="ru-RU"/>
        </w:rPr>
      </w:pPr>
      <w:r w:rsidRPr="00315EF0">
        <w:rPr>
          <w:rStyle w:val="3"/>
          <w:rFonts w:ascii="Times New Roman" w:hAnsi="Times New Roman"/>
          <w:b/>
          <w:bCs/>
          <w:color w:val="000000"/>
          <w:sz w:val="24"/>
          <w:szCs w:val="24"/>
          <w:lang w:val="ru-RU"/>
        </w:rPr>
        <w:t>в области чтения:</w:t>
      </w:r>
    </w:p>
    <w:p w:rsidR="00521C70" w:rsidRPr="001A57E1" w:rsidRDefault="00521C70" w:rsidP="00521C70">
      <w:pPr>
        <w:pStyle w:val="aa"/>
        <w:shd w:val="clear" w:color="auto" w:fill="auto"/>
        <w:tabs>
          <w:tab w:val="left" w:pos="341"/>
        </w:tabs>
        <w:spacing w:before="0" w:line="240" w:lineRule="auto"/>
        <w:ind w:left="113" w:right="113"/>
        <w:jc w:val="both"/>
        <w:rPr>
          <w:rFonts w:ascii="Times New Roman" w:hAnsi="Times New Roman"/>
          <w:sz w:val="24"/>
          <w:szCs w:val="24"/>
        </w:rPr>
      </w:pPr>
      <w:r w:rsidRPr="001A57E1">
        <w:rPr>
          <w:rStyle w:val="a9"/>
          <w:rFonts w:ascii="Times New Roman" w:hAnsi="Times New Roman"/>
          <w:color w:val="000000"/>
          <w:sz w:val="24"/>
          <w:szCs w:val="24"/>
        </w:rPr>
        <w:t xml:space="preserve">читать аутентичные тексты разных жанров и стилей преимущественно с </w:t>
      </w:r>
      <w:proofErr w:type="spellStart"/>
      <w:r w:rsidRPr="001A57E1">
        <w:rPr>
          <w:rStyle w:val="a9"/>
          <w:rFonts w:ascii="Times New Roman" w:hAnsi="Times New Roman"/>
          <w:color w:val="000000"/>
          <w:sz w:val="24"/>
          <w:szCs w:val="24"/>
        </w:rPr>
        <w:t>з</w:t>
      </w:r>
      <w:proofErr w:type="spellEnd"/>
      <w:r w:rsidRPr="001A57E1">
        <w:rPr>
          <w:rStyle w:val="a9"/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1A57E1">
        <w:rPr>
          <w:rStyle w:val="a9"/>
          <w:rFonts w:ascii="Times New Roman" w:hAnsi="Times New Roman"/>
          <w:color w:val="000000"/>
          <w:sz w:val="24"/>
          <w:szCs w:val="24"/>
        </w:rPr>
        <w:t>ниманием</w:t>
      </w:r>
      <w:proofErr w:type="spellEnd"/>
      <w:r w:rsidRPr="001A57E1">
        <w:rPr>
          <w:rStyle w:val="a9"/>
          <w:rFonts w:ascii="Times New Roman" w:hAnsi="Times New Roman"/>
          <w:color w:val="000000"/>
          <w:sz w:val="24"/>
          <w:szCs w:val="24"/>
        </w:rPr>
        <w:t xml:space="preserve"> основного содержания;</w:t>
      </w:r>
    </w:p>
    <w:p w:rsidR="00521C70" w:rsidRPr="001A57E1" w:rsidRDefault="00521C70" w:rsidP="00521C70">
      <w:pPr>
        <w:pStyle w:val="aa"/>
        <w:shd w:val="clear" w:color="auto" w:fill="auto"/>
        <w:tabs>
          <w:tab w:val="left" w:pos="341"/>
        </w:tabs>
        <w:spacing w:before="0" w:line="240" w:lineRule="auto"/>
        <w:ind w:left="113" w:right="113"/>
        <w:jc w:val="both"/>
        <w:rPr>
          <w:rFonts w:ascii="Times New Roman" w:hAnsi="Times New Roman"/>
          <w:sz w:val="24"/>
          <w:szCs w:val="24"/>
        </w:rPr>
      </w:pPr>
      <w:r w:rsidRPr="001A57E1">
        <w:rPr>
          <w:rStyle w:val="a9"/>
          <w:rFonts w:ascii="Times New Roman" w:hAnsi="Times New Roman"/>
          <w:color w:val="000000"/>
          <w:sz w:val="24"/>
          <w:szCs w:val="24"/>
        </w:rPr>
        <w:t>читать несложные аутентичные тексты разных жанров и стилей с п</w:t>
      </w:r>
      <w:r>
        <w:rPr>
          <w:rStyle w:val="a9"/>
          <w:rFonts w:ascii="Times New Roman" w:hAnsi="Times New Roman"/>
          <w:color w:val="000000"/>
          <w:sz w:val="24"/>
          <w:szCs w:val="24"/>
        </w:rPr>
        <w:t>олным и частич</w:t>
      </w:r>
      <w:r w:rsidRPr="001A57E1">
        <w:rPr>
          <w:rStyle w:val="a9"/>
          <w:rFonts w:ascii="Times New Roman" w:hAnsi="Times New Roman"/>
          <w:color w:val="000000"/>
          <w:sz w:val="24"/>
          <w:szCs w:val="24"/>
        </w:rPr>
        <w:t xml:space="preserve">ным пониманием содержания и с использованием различных приёмов </w:t>
      </w:r>
      <w:proofErr w:type="spellStart"/>
      <w:proofErr w:type="gramStart"/>
      <w:r w:rsidRPr="001A57E1">
        <w:rPr>
          <w:rStyle w:val="a9"/>
          <w:rFonts w:ascii="Times New Roman" w:hAnsi="Times New Roman"/>
          <w:color w:val="000000"/>
          <w:sz w:val="24"/>
          <w:szCs w:val="24"/>
        </w:rPr>
        <w:t>смыс</w:t>
      </w:r>
      <w:r>
        <w:rPr>
          <w:rStyle w:val="a9"/>
          <w:rFonts w:ascii="Times New Roman" w:hAnsi="Times New Roman"/>
          <w:color w:val="000000"/>
          <w:sz w:val="24"/>
          <w:szCs w:val="24"/>
        </w:rPr>
        <w:t>ло</w:t>
      </w:r>
      <w:proofErr w:type="spellEnd"/>
      <w:r w:rsidRPr="001A57E1">
        <w:rPr>
          <w:rStyle w:val="a9"/>
          <w:rFonts w:ascii="Times New Roman" w:hAnsi="Times New Roman"/>
          <w:color w:val="000000"/>
          <w:sz w:val="24"/>
          <w:szCs w:val="24"/>
        </w:rPr>
        <w:t xml:space="preserve"> вой</w:t>
      </w:r>
      <w:proofErr w:type="gramEnd"/>
      <w:r w:rsidRPr="001A57E1">
        <w:rPr>
          <w:rStyle w:val="a9"/>
          <w:rFonts w:ascii="Times New Roman" w:hAnsi="Times New Roman"/>
          <w:color w:val="000000"/>
          <w:sz w:val="24"/>
          <w:szCs w:val="24"/>
        </w:rPr>
        <w:t xml:space="preserve"> переработки текста (языковой догадки, выборочного перевода), а так справочных материалов; уметь оценивать полученную информацию, </w:t>
      </w:r>
      <w:proofErr w:type="spellStart"/>
      <w:r w:rsidRPr="001A57E1">
        <w:rPr>
          <w:rStyle w:val="a9"/>
          <w:rFonts w:ascii="Times New Roman" w:hAnsi="Times New Roman"/>
          <w:color w:val="000000"/>
          <w:sz w:val="24"/>
          <w:szCs w:val="24"/>
        </w:rPr>
        <w:t>выражг</w:t>
      </w:r>
      <w:proofErr w:type="spellEnd"/>
      <w:r w:rsidRPr="001A57E1">
        <w:rPr>
          <w:rStyle w:val="a9"/>
          <w:rFonts w:ascii="Times New Roman" w:hAnsi="Times New Roman"/>
          <w:color w:val="000000"/>
          <w:sz w:val="24"/>
          <w:szCs w:val="24"/>
        </w:rPr>
        <w:t xml:space="preserve"> своё мнение;</w:t>
      </w:r>
    </w:p>
    <w:p w:rsidR="00521C70" w:rsidRPr="001A57E1" w:rsidRDefault="00521C70" w:rsidP="00521C70">
      <w:pPr>
        <w:pStyle w:val="aa"/>
        <w:shd w:val="clear" w:color="auto" w:fill="auto"/>
        <w:tabs>
          <w:tab w:val="left" w:pos="341"/>
        </w:tabs>
        <w:spacing w:before="0" w:line="240" w:lineRule="auto"/>
        <w:ind w:left="113" w:right="113"/>
        <w:jc w:val="both"/>
        <w:rPr>
          <w:rFonts w:ascii="Times New Roman" w:hAnsi="Times New Roman"/>
          <w:sz w:val="24"/>
          <w:szCs w:val="24"/>
        </w:rPr>
      </w:pPr>
      <w:r w:rsidRPr="001A57E1">
        <w:rPr>
          <w:rStyle w:val="a9"/>
          <w:rFonts w:ascii="Times New Roman" w:hAnsi="Times New Roman"/>
          <w:color w:val="000000"/>
          <w:sz w:val="24"/>
          <w:szCs w:val="24"/>
        </w:rPr>
        <w:t>читать аутентичные тексты с выборочным пониманием значимой/ну ной/интересующей информации;</w:t>
      </w:r>
    </w:p>
    <w:p w:rsidR="00521C70" w:rsidRPr="00315EF0" w:rsidRDefault="00521C70" w:rsidP="00521C70">
      <w:pPr>
        <w:pStyle w:val="30"/>
        <w:shd w:val="clear" w:color="auto" w:fill="auto"/>
        <w:spacing w:line="240" w:lineRule="auto"/>
        <w:ind w:left="113" w:right="113"/>
        <w:jc w:val="both"/>
        <w:rPr>
          <w:rFonts w:ascii="Times New Roman" w:hAnsi="Times New Roman"/>
          <w:sz w:val="24"/>
          <w:szCs w:val="24"/>
          <w:lang w:val="ru-RU"/>
        </w:rPr>
      </w:pPr>
      <w:r w:rsidRPr="00315EF0">
        <w:rPr>
          <w:rStyle w:val="3"/>
          <w:rFonts w:ascii="Times New Roman" w:hAnsi="Times New Roman"/>
          <w:b/>
          <w:bCs/>
          <w:color w:val="000000"/>
          <w:sz w:val="24"/>
          <w:szCs w:val="24"/>
          <w:lang w:val="ru-RU"/>
        </w:rPr>
        <w:t>в области письменной речи:</w:t>
      </w:r>
    </w:p>
    <w:p w:rsidR="00521C70" w:rsidRPr="001A57E1" w:rsidRDefault="00521C70" w:rsidP="00521C70">
      <w:pPr>
        <w:pStyle w:val="aa"/>
        <w:shd w:val="clear" w:color="auto" w:fill="auto"/>
        <w:tabs>
          <w:tab w:val="left" w:pos="346"/>
        </w:tabs>
        <w:spacing w:before="0" w:line="240" w:lineRule="auto"/>
        <w:ind w:left="113" w:right="113"/>
        <w:jc w:val="both"/>
        <w:rPr>
          <w:rFonts w:ascii="Times New Roman" w:hAnsi="Times New Roman"/>
          <w:sz w:val="24"/>
          <w:szCs w:val="24"/>
        </w:rPr>
      </w:pPr>
      <w:r w:rsidRPr="001A57E1">
        <w:rPr>
          <w:rStyle w:val="a9"/>
          <w:rFonts w:ascii="Times New Roman" w:hAnsi="Times New Roman"/>
          <w:color w:val="000000"/>
          <w:sz w:val="24"/>
          <w:szCs w:val="24"/>
        </w:rPr>
        <w:t>заполнять анкеты и формуляры;</w:t>
      </w:r>
    </w:p>
    <w:p w:rsidR="00521C70" w:rsidRPr="001A57E1" w:rsidRDefault="00521C70" w:rsidP="00521C70">
      <w:pPr>
        <w:pStyle w:val="aa"/>
        <w:shd w:val="clear" w:color="auto" w:fill="auto"/>
        <w:tabs>
          <w:tab w:val="left" w:pos="346"/>
        </w:tabs>
        <w:spacing w:before="0" w:line="240" w:lineRule="auto"/>
        <w:ind w:left="113" w:right="113"/>
        <w:jc w:val="both"/>
        <w:rPr>
          <w:rFonts w:ascii="Times New Roman" w:hAnsi="Times New Roman"/>
          <w:sz w:val="24"/>
          <w:szCs w:val="24"/>
        </w:rPr>
      </w:pPr>
      <w:r w:rsidRPr="001A57E1">
        <w:rPr>
          <w:rStyle w:val="a9"/>
          <w:rFonts w:ascii="Times New Roman" w:hAnsi="Times New Roman"/>
          <w:color w:val="000000"/>
          <w:sz w:val="24"/>
          <w:szCs w:val="24"/>
        </w:rPr>
        <w:t>писать поздравления, личные письма с о</w:t>
      </w:r>
      <w:r>
        <w:rPr>
          <w:rStyle w:val="a9"/>
          <w:rFonts w:ascii="Times New Roman" w:hAnsi="Times New Roman"/>
          <w:color w:val="000000"/>
          <w:sz w:val="24"/>
          <w:szCs w:val="24"/>
        </w:rPr>
        <w:t>порой на образец, употребляя фор</w:t>
      </w:r>
      <w:r w:rsidRPr="001A57E1">
        <w:rPr>
          <w:rStyle w:val="a9"/>
          <w:rFonts w:ascii="Times New Roman" w:hAnsi="Times New Roman"/>
          <w:color w:val="000000"/>
          <w:sz w:val="24"/>
          <w:szCs w:val="24"/>
        </w:rPr>
        <w:t>мулы речевого этикета, принятые в стране/странах изучаемого языка;</w:t>
      </w:r>
    </w:p>
    <w:p w:rsidR="00521C70" w:rsidRPr="001A57E1" w:rsidRDefault="00521C70" w:rsidP="00521C70">
      <w:pPr>
        <w:pStyle w:val="aa"/>
        <w:shd w:val="clear" w:color="auto" w:fill="auto"/>
        <w:tabs>
          <w:tab w:val="left" w:pos="346"/>
        </w:tabs>
        <w:spacing w:before="0" w:line="240" w:lineRule="auto"/>
        <w:ind w:left="113" w:right="113"/>
        <w:jc w:val="both"/>
        <w:rPr>
          <w:rFonts w:ascii="Times New Roman" w:hAnsi="Times New Roman"/>
          <w:sz w:val="24"/>
          <w:szCs w:val="24"/>
        </w:rPr>
      </w:pPr>
      <w:r w:rsidRPr="001A57E1">
        <w:rPr>
          <w:rStyle w:val="a9"/>
          <w:rFonts w:ascii="Times New Roman" w:hAnsi="Times New Roman"/>
          <w:color w:val="000000"/>
          <w:sz w:val="24"/>
          <w:szCs w:val="24"/>
        </w:rPr>
        <w:t>составлять план, тезисы устного или пи</w:t>
      </w:r>
      <w:r>
        <w:rPr>
          <w:rStyle w:val="a9"/>
          <w:rFonts w:ascii="Times New Roman" w:hAnsi="Times New Roman"/>
          <w:color w:val="000000"/>
          <w:sz w:val="24"/>
          <w:szCs w:val="24"/>
        </w:rPr>
        <w:t>сьменного сообщения; кратко изла</w:t>
      </w:r>
      <w:r w:rsidRPr="001A57E1">
        <w:rPr>
          <w:rStyle w:val="a9"/>
          <w:rFonts w:ascii="Times New Roman" w:hAnsi="Times New Roman"/>
          <w:color w:val="000000"/>
          <w:sz w:val="24"/>
          <w:szCs w:val="24"/>
        </w:rPr>
        <w:t>гать результаты проектной деятельности.</w:t>
      </w:r>
    </w:p>
    <w:p w:rsidR="00521C70" w:rsidRPr="001A57E1" w:rsidRDefault="00521C70" w:rsidP="00521C70">
      <w:pPr>
        <w:ind w:left="113" w:right="113" w:firstLine="708"/>
        <w:jc w:val="both"/>
      </w:pPr>
    </w:p>
    <w:p w:rsidR="00521C70" w:rsidRPr="0022069F" w:rsidRDefault="00521C70" w:rsidP="00521C70">
      <w:pPr>
        <w:pStyle w:val="22"/>
        <w:shd w:val="clear" w:color="auto" w:fill="auto"/>
        <w:spacing w:after="0" w:line="240" w:lineRule="auto"/>
        <w:ind w:left="113" w:right="113"/>
        <w:rPr>
          <w:rFonts w:ascii="Times New Roman" w:hAnsi="Times New Roman"/>
          <w:b/>
          <w:sz w:val="24"/>
          <w:szCs w:val="24"/>
          <w:lang w:val="ru-RU"/>
        </w:rPr>
      </w:pPr>
      <w:r w:rsidRPr="0022069F">
        <w:rPr>
          <w:rStyle w:val="21"/>
          <w:rFonts w:ascii="Times New Roman" w:eastAsia="SimSun" w:hAnsi="Times New Roman"/>
          <w:b/>
          <w:color w:val="000000"/>
          <w:sz w:val="24"/>
          <w:szCs w:val="24"/>
          <w:lang w:val="ru-RU"/>
        </w:rPr>
        <w:t>Языковая компетенция</w:t>
      </w:r>
    </w:p>
    <w:p w:rsidR="00521C70" w:rsidRPr="001A57E1" w:rsidRDefault="00521C70" w:rsidP="00521C70">
      <w:pPr>
        <w:pStyle w:val="aa"/>
        <w:shd w:val="clear" w:color="auto" w:fill="auto"/>
        <w:spacing w:before="0" w:line="240" w:lineRule="auto"/>
        <w:ind w:left="113" w:right="113"/>
        <w:jc w:val="both"/>
        <w:rPr>
          <w:rFonts w:ascii="Times New Roman" w:hAnsi="Times New Roman"/>
          <w:sz w:val="24"/>
          <w:szCs w:val="24"/>
        </w:rPr>
      </w:pPr>
      <w:r w:rsidRPr="001A57E1">
        <w:rPr>
          <w:rStyle w:val="a9"/>
          <w:rFonts w:ascii="Times New Roman" w:hAnsi="Times New Roman"/>
          <w:color w:val="000000"/>
          <w:sz w:val="24"/>
          <w:szCs w:val="24"/>
        </w:rPr>
        <w:lastRenderedPageBreak/>
        <w:t>(владение языковыми средствами):</w:t>
      </w:r>
    </w:p>
    <w:p w:rsidR="00521C70" w:rsidRPr="001A57E1" w:rsidRDefault="00521C70" w:rsidP="00521C70">
      <w:pPr>
        <w:pStyle w:val="aa"/>
        <w:shd w:val="clear" w:color="auto" w:fill="auto"/>
        <w:tabs>
          <w:tab w:val="left" w:pos="366"/>
        </w:tabs>
        <w:spacing w:before="0" w:line="240" w:lineRule="auto"/>
        <w:ind w:left="113" w:right="113"/>
        <w:jc w:val="both"/>
        <w:rPr>
          <w:rFonts w:ascii="Times New Roman" w:hAnsi="Times New Roman"/>
          <w:sz w:val="24"/>
          <w:szCs w:val="24"/>
        </w:rPr>
      </w:pPr>
      <w:r w:rsidRPr="001A57E1">
        <w:rPr>
          <w:rStyle w:val="a9"/>
          <w:rFonts w:ascii="Times New Roman" w:hAnsi="Times New Roman"/>
          <w:color w:val="000000"/>
          <w:sz w:val="24"/>
          <w:szCs w:val="24"/>
        </w:rPr>
        <w:t>применение правил написания слов, изученных в основной школе;</w:t>
      </w:r>
    </w:p>
    <w:p w:rsidR="00521C70" w:rsidRPr="001A57E1" w:rsidRDefault="00521C70" w:rsidP="00521C70">
      <w:pPr>
        <w:pStyle w:val="aa"/>
        <w:shd w:val="clear" w:color="auto" w:fill="auto"/>
        <w:tabs>
          <w:tab w:val="left" w:pos="366"/>
        </w:tabs>
        <w:spacing w:before="0" w:line="240" w:lineRule="auto"/>
        <w:ind w:left="113" w:right="113"/>
        <w:jc w:val="both"/>
        <w:rPr>
          <w:rFonts w:ascii="Times New Roman" w:hAnsi="Times New Roman"/>
          <w:sz w:val="24"/>
          <w:szCs w:val="24"/>
        </w:rPr>
      </w:pPr>
      <w:r w:rsidRPr="001A57E1">
        <w:rPr>
          <w:rStyle w:val="a9"/>
          <w:rFonts w:ascii="Times New Roman" w:hAnsi="Times New Roman"/>
          <w:color w:val="000000"/>
          <w:sz w:val="24"/>
          <w:szCs w:val="24"/>
        </w:rPr>
        <w:t>адекватное произношение и различение на слух всех звуков иностранного языка; соблюдение правильного ударения в словах и фразах;</w:t>
      </w:r>
    </w:p>
    <w:p w:rsidR="00521C70" w:rsidRPr="001A57E1" w:rsidRDefault="00521C70" w:rsidP="00521C70">
      <w:pPr>
        <w:pStyle w:val="aa"/>
        <w:shd w:val="clear" w:color="auto" w:fill="auto"/>
        <w:tabs>
          <w:tab w:val="left" w:pos="366"/>
        </w:tabs>
        <w:spacing w:before="0" w:line="240" w:lineRule="auto"/>
        <w:ind w:left="113" w:right="113"/>
        <w:jc w:val="both"/>
        <w:rPr>
          <w:rFonts w:ascii="Times New Roman" w:hAnsi="Times New Roman"/>
          <w:sz w:val="24"/>
          <w:szCs w:val="24"/>
        </w:rPr>
      </w:pPr>
      <w:r w:rsidRPr="001A57E1">
        <w:rPr>
          <w:rStyle w:val="a9"/>
          <w:rFonts w:ascii="Times New Roman" w:hAnsi="Times New Roman"/>
          <w:color w:val="000000"/>
          <w:sz w:val="24"/>
          <w:szCs w:val="24"/>
        </w:rPr>
        <w:t>соблюдение ритмико-интонационных особенностей предложений различных коммуникативных типов (утвердительное, вопросительное, отрицательное, повелительное); правильное членение предложений на смысловые группы;</w:t>
      </w:r>
    </w:p>
    <w:p w:rsidR="00521C70" w:rsidRPr="001A57E1" w:rsidRDefault="00521C70" w:rsidP="00521C70">
      <w:pPr>
        <w:pStyle w:val="aa"/>
        <w:shd w:val="clear" w:color="auto" w:fill="auto"/>
        <w:tabs>
          <w:tab w:val="left" w:pos="361"/>
        </w:tabs>
        <w:spacing w:before="0" w:line="240" w:lineRule="auto"/>
        <w:ind w:left="113" w:right="113"/>
        <w:jc w:val="both"/>
        <w:rPr>
          <w:rFonts w:ascii="Times New Roman" w:hAnsi="Times New Roman"/>
          <w:sz w:val="24"/>
          <w:szCs w:val="24"/>
        </w:rPr>
      </w:pPr>
      <w:r w:rsidRPr="001A57E1">
        <w:rPr>
          <w:rStyle w:val="a9"/>
          <w:rFonts w:ascii="Times New Roman" w:hAnsi="Times New Roman"/>
          <w:color w:val="000000"/>
          <w:sz w:val="24"/>
          <w:szCs w:val="24"/>
        </w:rPr>
        <w:t>распознавание и употребление в речи основных значений изученных лекси</w:t>
      </w:r>
      <w:r w:rsidRPr="001A57E1">
        <w:rPr>
          <w:rStyle w:val="a9"/>
          <w:rFonts w:ascii="Times New Roman" w:hAnsi="Times New Roman"/>
          <w:color w:val="000000"/>
          <w:sz w:val="24"/>
          <w:szCs w:val="24"/>
        </w:rPr>
        <w:softHyphen/>
        <w:t>ческих единиц (слов, словосочетаний, реплик-клише речевого этикета);</w:t>
      </w:r>
    </w:p>
    <w:p w:rsidR="00521C70" w:rsidRPr="001A57E1" w:rsidRDefault="00521C70" w:rsidP="00521C70">
      <w:pPr>
        <w:pStyle w:val="aa"/>
        <w:shd w:val="clear" w:color="auto" w:fill="auto"/>
        <w:tabs>
          <w:tab w:val="left" w:pos="361"/>
        </w:tabs>
        <w:spacing w:before="0" w:line="240" w:lineRule="auto"/>
        <w:ind w:left="113" w:right="113"/>
        <w:jc w:val="both"/>
        <w:rPr>
          <w:rFonts w:ascii="Times New Roman" w:hAnsi="Times New Roman"/>
          <w:sz w:val="24"/>
          <w:szCs w:val="24"/>
        </w:rPr>
      </w:pPr>
      <w:r>
        <w:rPr>
          <w:rStyle w:val="a9"/>
          <w:rFonts w:ascii="Times New Roman" w:hAnsi="Times New Roman"/>
          <w:color w:val="000000"/>
          <w:sz w:val="24"/>
          <w:szCs w:val="24"/>
        </w:rPr>
        <w:t>з</w:t>
      </w:r>
      <w:r w:rsidRPr="001A57E1">
        <w:rPr>
          <w:rStyle w:val="a9"/>
          <w:rFonts w:ascii="Times New Roman" w:hAnsi="Times New Roman"/>
          <w:color w:val="000000"/>
          <w:sz w:val="24"/>
          <w:szCs w:val="24"/>
        </w:rPr>
        <w:t>нание основных способов словообразования (аффиксации, словосложения, конверсии);</w:t>
      </w:r>
    </w:p>
    <w:p w:rsidR="00521C70" w:rsidRPr="001A57E1" w:rsidRDefault="00521C70" w:rsidP="00521C70">
      <w:pPr>
        <w:pStyle w:val="aa"/>
        <w:shd w:val="clear" w:color="auto" w:fill="auto"/>
        <w:tabs>
          <w:tab w:val="left" w:pos="361"/>
        </w:tabs>
        <w:spacing w:before="0" w:line="240" w:lineRule="auto"/>
        <w:ind w:left="113" w:right="113"/>
        <w:jc w:val="both"/>
        <w:rPr>
          <w:rFonts w:ascii="Times New Roman" w:hAnsi="Times New Roman"/>
          <w:sz w:val="24"/>
          <w:szCs w:val="24"/>
        </w:rPr>
      </w:pPr>
      <w:r w:rsidRPr="001A57E1">
        <w:rPr>
          <w:rStyle w:val="a9"/>
          <w:rFonts w:ascii="Times New Roman" w:hAnsi="Times New Roman"/>
          <w:color w:val="000000"/>
          <w:sz w:val="24"/>
          <w:szCs w:val="24"/>
        </w:rPr>
        <w:t>понимание и использование явлений многозначности слов иностранного язы</w:t>
      </w:r>
      <w:r w:rsidRPr="001A57E1">
        <w:rPr>
          <w:rStyle w:val="a9"/>
          <w:rFonts w:ascii="Times New Roman" w:hAnsi="Times New Roman"/>
          <w:color w:val="000000"/>
          <w:sz w:val="24"/>
          <w:szCs w:val="24"/>
        </w:rPr>
        <w:softHyphen/>
        <w:t xml:space="preserve">ка, синонимии, антонимии и лексической </w:t>
      </w:r>
      <w:proofErr w:type="spellStart"/>
      <w:r w:rsidRPr="001A57E1">
        <w:rPr>
          <w:rStyle w:val="a9"/>
          <w:rFonts w:ascii="Times New Roman" w:hAnsi="Times New Roman"/>
          <w:color w:val="000000"/>
          <w:sz w:val="24"/>
          <w:szCs w:val="24"/>
        </w:rPr>
        <w:t>сочетаемости</w:t>
      </w:r>
      <w:proofErr w:type="gramStart"/>
      <w:r w:rsidRPr="001A57E1">
        <w:rPr>
          <w:rStyle w:val="a9"/>
          <w:rFonts w:ascii="Times New Roman" w:hAnsi="Times New Roman"/>
          <w:color w:val="000000"/>
          <w:sz w:val="24"/>
          <w:szCs w:val="24"/>
        </w:rPr>
        <w:t>;р</w:t>
      </w:r>
      <w:proofErr w:type="gramEnd"/>
      <w:r w:rsidRPr="001A57E1">
        <w:rPr>
          <w:rStyle w:val="a9"/>
          <w:rFonts w:ascii="Times New Roman" w:hAnsi="Times New Roman"/>
          <w:color w:val="000000"/>
          <w:sz w:val="24"/>
          <w:szCs w:val="24"/>
        </w:rPr>
        <w:t>аспознавание</w:t>
      </w:r>
      <w:proofErr w:type="spellEnd"/>
      <w:r w:rsidRPr="001A57E1">
        <w:rPr>
          <w:rStyle w:val="a9"/>
          <w:rFonts w:ascii="Times New Roman" w:hAnsi="Times New Roman"/>
          <w:color w:val="000000"/>
          <w:sz w:val="24"/>
          <w:szCs w:val="24"/>
        </w:rPr>
        <w:t xml:space="preserve"> и употребление в речи основных морфологических форм и синтаксических конструкций изучаемого иностранного языка; знание при</w:t>
      </w:r>
      <w:r w:rsidRPr="001A57E1">
        <w:rPr>
          <w:rStyle w:val="a9"/>
          <w:rFonts w:ascii="Times New Roman" w:hAnsi="Times New Roman"/>
          <w:color w:val="000000"/>
          <w:sz w:val="24"/>
          <w:szCs w:val="24"/>
        </w:rPr>
        <w:softHyphen/>
        <w:t>знаков изученных грамматических явлений (</w:t>
      </w:r>
      <w:proofErr w:type="spellStart"/>
      <w:r w:rsidRPr="001A57E1">
        <w:rPr>
          <w:rStyle w:val="a9"/>
          <w:rFonts w:ascii="Times New Roman" w:hAnsi="Times New Roman"/>
          <w:color w:val="000000"/>
          <w:sz w:val="24"/>
          <w:szCs w:val="24"/>
        </w:rPr>
        <w:t>видо-временных</w:t>
      </w:r>
      <w:proofErr w:type="spellEnd"/>
      <w:r w:rsidRPr="001A57E1">
        <w:rPr>
          <w:rStyle w:val="a9"/>
          <w:rFonts w:ascii="Times New Roman" w:hAnsi="Times New Roman"/>
          <w:color w:val="000000"/>
          <w:sz w:val="24"/>
          <w:szCs w:val="24"/>
        </w:rPr>
        <w:t xml:space="preserve"> форм глаго</w:t>
      </w:r>
      <w:r w:rsidRPr="001A57E1">
        <w:rPr>
          <w:rStyle w:val="a9"/>
          <w:rFonts w:ascii="Times New Roman" w:hAnsi="Times New Roman"/>
          <w:color w:val="000000"/>
          <w:sz w:val="24"/>
          <w:szCs w:val="24"/>
        </w:rPr>
        <w:softHyphen/>
        <w:t>лов, модальных глаголов и их эквивалентов, артиклей, существительных, степеней сравнения прилагательных и наречий, местоимений, числитель</w:t>
      </w:r>
      <w:r w:rsidRPr="001A57E1">
        <w:rPr>
          <w:rStyle w:val="a9"/>
          <w:rFonts w:ascii="Times New Roman" w:hAnsi="Times New Roman"/>
          <w:color w:val="000000"/>
          <w:sz w:val="24"/>
          <w:szCs w:val="24"/>
        </w:rPr>
        <w:softHyphen/>
        <w:t>ных, предлогов);</w:t>
      </w:r>
    </w:p>
    <w:p w:rsidR="00521C70" w:rsidRDefault="00521C70" w:rsidP="00521C70">
      <w:pPr>
        <w:pStyle w:val="aa"/>
        <w:shd w:val="clear" w:color="auto" w:fill="auto"/>
        <w:tabs>
          <w:tab w:val="left" w:pos="366"/>
        </w:tabs>
        <w:spacing w:before="0" w:line="240" w:lineRule="auto"/>
        <w:ind w:left="113" w:right="113"/>
        <w:jc w:val="both"/>
        <w:rPr>
          <w:rStyle w:val="a9"/>
          <w:rFonts w:ascii="Times New Roman" w:hAnsi="Times New Roman"/>
          <w:color w:val="000000"/>
          <w:sz w:val="24"/>
          <w:szCs w:val="24"/>
        </w:rPr>
      </w:pPr>
      <w:r w:rsidRPr="001A57E1">
        <w:rPr>
          <w:rStyle w:val="a9"/>
          <w:rFonts w:ascii="Times New Roman" w:hAnsi="Times New Roman"/>
          <w:color w:val="000000"/>
          <w:sz w:val="24"/>
          <w:szCs w:val="24"/>
        </w:rPr>
        <w:t>знание основных различий систем иностранного и русского/родного язык</w:t>
      </w:r>
      <w:r>
        <w:rPr>
          <w:rStyle w:val="a9"/>
          <w:rFonts w:ascii="Times New Roman" w:hAnsi="Times New Roman"/>
          <w:color w:val="000000"/>
          <w:sz w:val="24"/>
          <w:szCs w:val="24"/>
        </w:rPr>
        <w:t>ов</w:t>
      </w:r>
      <w:r w:rsidRPr="001A57E1">
        <w:rPr>
          <w:rStyle w:val="a9"/>
          <w:rFonts w:ascii="Times New Roman" w:hAnsi="Times New Roman"/>
          <w:color w:val="000000"/>
          <w:sz w:val="24"/>
          <w:szCs w:val="24"/>
        </w:rPr>
        <w:t>.</w:t>
      </w:r>
    </w:p>
    <w:p w:rsidR="00521C70" w:rsidRPr="001964A3" w:rsidRDefault="00521C70" w:rsidP="00521C70">
      <w:pPr>
        <w:pStyle w:val="aa"/>
        <w:shd w:val="clear" w:color="auto" w:fill="auto"/>
        <w:tabs>
          <w:tab w:val="left" w:pos="366"/>
        </w:tabs>
        <w:spacing w:before="0" w:line="240" w:lineRule="auto"/>
        <w:ind w:left="113" w:right="113"/>
        <w:jc w:val="both"/>
        <w:rPr>
          <w:rFonts w:ascii="Times New Roman" w:hAnsi="Times New Roman"/>
          <w:i/>
          <w:sz w:val="24"/>
          <w:szCs w:val="24"/>
        </w:rPr>
      </w:pPr>
      <w:proofErr w:type="spellStart"/>
      <w:r w:rsidRPr="001964A3">
        <w:rPr>
          <w:rStyle w:val="10"/>
          <w:rFonts w:ascii="Times New Roman" w:hAnsi="Times New Roman"/>
          <w:color w:val="000000"/>
          <w:sz w:val="24"/>
          <w:szCs w:val="24"/>
        </w:rPr>
        <w:t>Социокультурная</w:t>
      </w:r>
      <w:proofErr w:type="spellEnd"/>
      <w:r w:rsidRPr="001964A3">
        <w:rPr>
          <w:rStyle w:val="10"/>
          <w:rFonts w:ascii="Times New Roman" w:hAnsi="Times New Roman"/>
          <w:color w:val="000000"/>
          <w:sz w:val="24"/>
          <w:szCs w:val="24"/>
        </w:rPr>
        <w:t xml:space="preserve"> </w:t>
      </w:r>
      <w:r w:rsidRPr="001964A3">
        <w:rPr>
          <w:rStyle w:val="ab"/>
          <w:rFonts w:ascii="Times New Roman" w:hAnsi="Times New Roman"/>
          <w:i w:val="0"/>
          <w:color w:val="000000"/>
          <w:sz w:val="24"/>
          <w:szCs w:val="24"/>
        </w:rPr>
        <w:t>компетенция;</w:t>
      </w:r>
    </w:p>
    <w:p w:rsidR="00521C70" w:rsidRPr="001964A3" w:rsidRDefault="00521C70" w:rsidP="00521C70">
      <w:pPr>
        <w:pStyle w:val="aa"/>
        <w:shd w:val="clear" w:color="auto" w:fill="auto"/>
        <w:tabs>
          <w:tab w:val="left" w:pos="366"/>
        </w:tabs>
        <w:spacing w:before="0" w:line="240" w:lineRule="auto"/>
        <w:ind w:left="113" w:right="113"/>
        <w:jc w:val="both"/>
        <w:rPr>
          <w:rFonts w:ascii="Times New Roman" w:hAnsi="Times New Roman"/>
          <w:sz w:val="24"/>
          <w:szCs w:val="24"/>
        </w:rPr>
      </w:pPr>
      <w:r w:rsidRPr="001964A3">
        <w:rPr>
          <w:rStyle w:val="a9"/>
          <w:rFonts w:ascii="Times New Roman" w:hAnsi="Times New Roman"/>
          <w:color w:val="000000"/>
          <w:sz w:val="24"/>
          <w:szCs w:val="24"/>
        </w:rPr>
        <w:t>знание национально-культурных особенностей речевого и неречевого поведе</w:t>
      </w:r>
      <w:r w:rsidRPr="001964A3">
        <w:rPr>
          <w:rStyle w:val="a9"/>
          <w:rFonts w:ascii="Times New Roman" w:hAnsi="Times New Roman"/>
          <w:color w:val="000000"/>
          <w:sz w:val="24"/>
          <w:szCs w:val="24"/>
        </w:rPr>
        <w:softHyphen/>
        <w:t>ния в своей стране и странах изучаемого языка; применение этих знаний в различных ситуациях формального и неформального межличностного и межкультурного общения;</w:t>
      </w:r>
    </w:p>
    <w:p w:rsidR="00521C70" w:rsidRPr="001964A3" w:rsidRDefault="00521C70" w:rsidP="00521C70">
      <w:pPr>
        <w:pStyle w:val="aa"/>
        <w:shd w:val="clear" w:color="auto" w:fill="auto"/>
        <w:tabs>
          <w:tab w:val="left" w:pos="361"/>
        </w:tabs>
        <w:spacing w:before="0" w:line="240" w:lineRule="auto"/>
        <w:ind w:left="113" w:right="113"/>
        <w:jc w:val="both"/>
        <w:rPr>
          <w:rFonts w:ascii="Times New Roman" w:hAnsi="Times New Roman"/>
          <w:sz w:val="24"/>
          <w:szCs w:val="24"/>
        </w:rPr>
      </w:pPr>
      <w:r w:rsidRPr="001964A3">
        <w:rPr>
          <w:rStyle w:val="a9"/>
          <w:rFonts w:ascii="Times New Roman" w:hAnsi="Times New Roman"/>
          <w:color w:val="000000"/>
          <w:sz w:val="24"/>
          <w:szCs w:val="24"/>
        </w:rPr>
        <w:t>распознавание и употребление в устной и письменной речи основных норм речевого этикета (реплик-клише, наиболее распространённой оценочной лек</w:t>
      </w:r>
      <w:r w:rsidRPr="001964A3">
        <w:rPr>
          <w:rStyle w:val="a9"/>
          <w:rFonts w:ascii="Times New Roman" w:hAnsi="Times New Roman"/>
          <w:color w:val="000000"/>
          <w:sz w:val="24"/>
          <w:szCs w:val="24"/>
        </w:rPr>
        <w:softHyphen/>
        <w:t>сики), принятых в странах изучаемого языка;</w:t>
      </w:r>
    </w:p>
    <w:p w:rsidR="00521C70" w:rsidRPr="001964A3" w:rsidRDefault="00521C70" w:rsidP="00521C70">
      <w:pPr>
        <w:pStyle w:val="aa"/>
        <w:shd w:val="clear" w:color="auto" w:fill="auto"/>
        <w:tabs>
          <w:tab w:val="left" w:pos="366"/>
        </w:tabs>
        <w:spacing w:before="0" w:line="240" w:lineRule="auto"/>
        <w:ind w:left="113" w:right="113"/>
        <w:jc w:val="both"/>
        <w:rPr>
          <w:rFonts w:ascii="Times New Roman" w:hAnsi="Times New Roman"/>
          <w:sz w:val="24"/>
          <w:szCs w:val="24"/>
        </w:rPr>
      </w:pPr>
      <w:r w:rsidRPr="001964A3">
        <w:rPr>
          <w:rStyle w:val="a9"/>
          <w:rFonts w:ascii="Times New Roman" w:hAnsi="Times New Roman"/>
          <w:color w:val="000000"/>
          <w:sz w:val="24"/>
          <w:szCs w:val="24"/>
        </w:rPr>
        <w:t>знание употребительной фоновой лексики и реалий страны/стран изучаемо</w:t>
      </w:r>
      <w:r w:rsidRPr="001964A3">
        <w:rPr>
          <w:rStyle w:val="a9"/>
          <w:rFonts w:ascii="Times New Roman" w:hAnsi="Times New Roman"/>
          <w:color w:val="000000"/>
          <w:sz w:val="24"/>
          <w:szCs w:val="24"/>
        </w:rPr>
        <w:softHyphen/>
        <w:t>го языка, некоторых распространённых образцов фольклора (скороговорки, поговорки, пословицы);</w:t>
      </w:r>
    </w:p>
    <w:p w:rsidR="00521C70" w:rsidRPr="001964A3" w:rsidRDefault="00521C70" w:rsidP="00521C70">
      <w:pPr>
        <w:pStyle w:val="aa"/>
        <w:shd w:val="clear" w:color="auto" w:fill="auto"/>
        <w:tabs>
          <w:tab w:val="left" w:pos="361"/>
        </w:tabs>
        <w:spacing w:before="0" w:line="240" w:lineRule="auto"/>
        <w:ind w:left="113" w:right="113"/>
        <w:jc w:val="both"/>
        <w:rPr>
          <w:rFonts w:ascii="Times New Roman" w:hAnsi="Times New Roman"/>
          <w:sz w:val="24"/>
          <w:szCs w:val="24"/>
        </w:rPr>
      </w:pPr>
      <w:r w:rsidRPr="001964A3">
        <w:rPr>
          <w:rStyle w:val="a9"/>
          <w:rFonts w:ascii="Times New Roman" w:hAnsi="Times New Roman"/>
          <w:color w:val="000000"/>
          <w:sz w:val="24"/>
          <w:szCs w:val="24"/>
        </w:rPr>
        <w:t>знакомство с образцами художественной, публицистической и научно-попу</w:t>
      </w:r>
      <w:r w:rsidRPr="001964A3">
        <w:rPr>
          <w:rStyle w:val="a9"/>
          <w:rFonts w:ascii="Times New Roman" w:hAnsi="Times New Roman"/>
          <w:color w:val="000000"/>
          <w:sz w:val="24"/>
          <w:szCs w:val="24"/>
        </w:rPr>
        <w:softHyphen/>
        <w:t>лярной литературы;</w:t>
      </w:r>
    </w:p>
    <w:p w:rsidR="00521C70" w:rsidRPr="001964A3" w:rsidRDefault="00521C70" w:rsidP="00521C70">
      <w:pPr>
        <w:pStyle w:val="aa"/>
        <w:shd w:val="clear" w:color="auto" w:fill="auto"/>
        <w:tabs>
          <w:tab w:val="left" w:pos="366"/>
        </w:tabs>
        <w:spacing w:before="0" w:line="240" w:lineRule="auto"/>
        <w:ind w:left="113" w:right="113"/>
        <w:jc w:val="both"/>
        <w:rPr>
          <w:rFonts w:ascii="Times New Roman" w:hAnsi="Times New Roman"/>
          <w:sz w:val="24"/>
          <w:szCs w:val="24"/>
        </w:rPr>
      </w:pPr>
      <w:r w:rsidRPr="001964A3">
        <w:rPr>
          <w:rStyle w:val="a9"/>
          <w:rFonts w:ascii="Times New Roman" w:hAnsi="Times New Roman"/>
          <w:color w:val="000000"/>
          <w:sz w:val="24"/>
          <w:szCs w:val="24"/>
        </w:rPr>
        <w:t>представление об особенностях образа жизни, быта, культуры стран изучае</w:t>
      </w:r>
      <w:r w:rsidRPr="001964A3">
        <w:rPr>
          <w:rStyle w:val="a9"/>
          <w:rFonts w:ascii="Times New Roman" w:hAnsi="Times New Roman"/>
          <w:color w:val="000000"/>
          <w:sz w:val="24"/>
          <w:szCs w:val="24"/>
        </w:rPr>
        <w:softHyphen/>
        <w:t>мого языка (всемирно известных достопримечательностях, выдающихся лю</w:t>
      </w:r>
      <w:r w:rsidRPr="001964A3">
        <w:rPr>
          <w:rStyle w:val="a9"/>
          <w:rFonts w:ascii="Times New Roman" w:hAnsi="Times New Roman"/>
          <w:color w:val="000000"/>
          <w:sz w:val="24"/>
          <w:szCs w:val="24"/>
        </w:rPr>
        <w:softHyphen/>
        <w:t>дях и их вкладе в мировую культуру);</w:t>
      </w:r>
    </w:p>
    <w:p w:rsidR="00521C70" w:rsidRPr="001964A3" w:rsidRDefault="00521C70" w:rsidP="00521C70">
      <w:pPr>
        <w:pStyle w:val="aa"/>
        <w:shd w:val="clear" w:color="auto" w:fill="auto"/>
        <w:tabs>
          <w:tab w:val="left" w:pos="361"/>
        </w:tabs>
        <w:spacing w:before="0" w:line="240" w:lineRule="auto"/>
        <w:ind w:left="113" w:right="113"/>
        <w:jc w:val="both"/>
        <w:rPr>
          <w:rFonts w:ascii="Times New Roman" w:hAnsi="Times New Roman"/>
          <w:sz w:val="24"/>
          <w:szCs w:val="24"/>
        </w:rPr>
      </w:pPr>
      <w:r w:rsidRPr="001964A3">
        <w:rPr>
          <w:rStyle w:val="a9"/>
          <w:rFonts w:ascii="Times New Roman" w:hAnsi="Times New Roman"/>
          <w:color w:val="000000"/>
          <w:sz w:val="24"/>
          <w:szCs w:val="24"/>
        </w:rPr>
        <w:t>представление о сходстве и различиях в традициях своей страны и стран изу</w:t>
      </w:r>
      <w:r w:rsidRPr="001964A3">
        <w:rPr>
          <w:rStyle w:val="a9"/>
          <w:rFonts w:ascii="Times New Roman" w:hAnsi="Times New Roman"/>
          <w:color w:val="000000"/>
          <w:sz w:val="24"/>
          <w:szCs w:val="24"/>
        </w:rPr>
        <w:softHyphen/>
        <w:t>чаемого языка;</w:t>
      </w:r>
    </w:p>
    <w:p w:rsidR="00521C70" w:rsidRPr="001964A3" w:rsidRDefault="00521C70" w:rsidP="00521C70">
      <w:pPr>
        <w:pStyle w:val="aa"/>
        <w:shd w:val="clear" w:color="auto" w:fill="auto"/>
        <w:tabs>
          <w:tab w:val="left" w:pos="366"/>
        </w:tabs>
        <w:spacing w:before="0" w:line="240" w:lineRule="auto"/>
        <w:ind w:left="113" w:right="113"/>
        <w:jc w:val="both"/>
        <w:rPr>
          <w:rStyle w:val="a9"/>
          <w:rFonts w:ascii="Times New Roman" w:hAnsi="Times New Roman"/>
          <w:sz w:val="24"/>
          <w:szCs w:val="24"/>
        </w:rPr>
      </w:pPr>
      <w:r w:rsidRPr="001964A3">
        <w:rPr>
          <w:rStyle w:val="a9"/>
          <w:rFonts w:ascii="Times New Roman" w:hAnsi="Times New Roman"/>
          <w:color w:val="000000"/>
          <w:sz w:val="24"/>
          <w:szCs w:val="24"/>
        </w:rPr>
        <w:t>понимание роли владения иностранными языками в современном мире.</w:t>
      </w:r>
    </w:p>
    <w:p w:rsidR="00521C70" w:rsidRPr="001964A3" w:rsidRDefault="00521C70" w:rsidP="00521C70">
      <w:pPr>
        <w:pStyle w:val="aa"/>
        <w:shd w:val="clear" w:color="auto" w:fill="auto"/>
        <w:tabs>
          <w:tab w:val="left" w:pos="366"/>
        </w:tabs>
        <w:spacing w:before="0" w:line="240" w:lineRule="auto"/>
        <w:ind w:left="113" w:right="113"/>
        <w:jc w:val="both"/>
        <w:rPr>
          <w:rStyle w:val="a9"/>
          <w:rFonts w:ascii="Times New Roman" w:hAnsi="Times New Roman"/>
          <w:b/>
          <w:color w:val="000000"/>
          <w:sz w:val="24"/>
          <w:szCs w:val="24"/>
        </w:rPr>
      </w:pPr>
    </w:p>
    <w:p w:rsidR="00521C70" w:rsidRPr="001964A3" w:rsidRDefault="00521C70" w:rsidP="00521C70">
      <w:pPr>
        <w:pStyle w:val="aa"/>
        <w:shd w:val="clear" w:color="auto" w:fill="auto"/>
        <w:tabs>
          <w:tab w:val="left" w:pos="366"/>
        </w:tabs>
        <w:spacing w:before="0" w:line="240" w:lineRule="auto"/>
        <w:ind w:left="113" w:right="113"/>
        <w:jc w:val="both"/>
        <w:rPr>
          <w:rStyle w:val="a9"/>
          <w:rFonts w:ascii="Times New Roman" w:hAnsi="Times New Roman"/>
          <w:b/>
          <w:color w:val="000000"/>
          <w:sz w:val="24"/>
          <w:szCs w:val="24"/>
        </w:rPr>
      </w:pPr>
      <w:r>
        <w:rPr>
          <w:rStyle w:val="a9"/>
          <w:b/>
          <w:color w:val="000000"/>
        </w:rPr>
        <w:t xml:space="preserve"> </w:t>
      </w:r>
      <w:r w:rsidRPr="001964A3">
        <w:rPr>
          <w:rStyle w:val="a9"/>
          <w:rFonts w:ascii="Times New Roman" w:hAnsi="Times New Roman"/>
          <w:b/>
          <w:color w:val="000000"/>
          <w:sz w:val="24"/>
          <w:szCs w:val="24"/>
        </w:rPr>
        <w:t>Компенсаторная компетенция</w:t>
      </w:r>
    </w:p>
    <w:p w:rsidR="00521C70" w:rsidRPr="001964A3" w:rsidRDefault="00521C70" w:rsidP="00521C70">
      <w:pPr>
        <w:pStyle w:val="aa"/>
        <w:shd w:val="clear" w:color="auto" w:fill="auto"/>
        <w:tabs>
          <w:tab w:val="left" w:pos="366"/>
        </w:tabs>
        <w:spacing w:before="0" w:line="240" w:lineRule="auto"/>
        <w:ind w:left="113" w:right="113"/>
        <w:jc w:val="both"/>
        <w:rPr>
          <w:rFonts w:ascii="Times New Roman" w:hAnsi="Times New Roman"/>
          <w:sz w:val="24"/>
          <w:szCs w:val="24"/>
        </w:rPr>
      </w:pPr>
      <w:r w:rsidRPr="001964A3">
        <w:rPr>
          <w:rStyle w:val="a9"/>
          <w:rFonts w:ascii="Times New Roman" w:hAnsi="Times New Roman"/>
          <w:color w:val="000000"/>
          <w:sz w:val="24"/>
          <w:szCs w:val="24"/>
        </w:rPr>
        <w:t xml:space="preserve">умение выходить из трудного положения в условиях дефицита </w:t>
      </w:r>
      <w:proofErr w:type="spellStart"/>
      <w:r w:rsidRPr="001964A3">
        <w:rPr>
          <w:rStyle w:val="a9"/>
          <w:rFonts w:ascii="Times New Roman" w:hAnsi="Times New Roman"/>
          <w:color w:val="000000"/>
          <w:sz w:val="24"/>
          <w:szCs w:val="24"/>
        </w:rPr>
        <w:t>Языковы</w:t>
      </w:r>
      <w:proofErr w:type="spellEnd"/>
      <w:r w:rsidRPr="001964A3">
        <w:rPr>
          <w:rStyle w:val="a9"/>
          <w:rFonts w:ascii="Times New Roman" w:hAnsi="Times New Roman"/>
          <w:color w:val="000000"/>
          <w:sz w:val="24"/>
          <w:szCs w:val="24"/>
        </w:rPr>
        <w:t xml:space="preserve"> сре</w:t>
      </w:r>
      <w:proofErr w:type="gramStart"/>
      <w:r w:rsidRPr="001964A3">
        <w:rPr>
          <w:rStyle w:val="a9"/>
          <w:rFonts w:ascii="Times New Roman" w:hAnsi="Times New Roman"/>
          <w:color w:val="000000"/>
          <w:sz w:val="24"/>
          <w:szCs w:val="24"/>
        </w:rPr>
        <w:t>дств пр</w:t>
      </w:r>
      <w:proofErr w:type="gramEnd"/>
      <w:r w:rsidRPr="001964A3">
        <w:rPr>
          <w:rStyle w:val="a9"/>
          <w:rFonts w:ascii="Times New Roman" w:hAnsi="Times New Roman"/>
          <w:color w:val="000000"/>
          <w:sz w:val="24"/>
          <w:szCs w:val="24"/>
        </w:rPr>
        <w:t>и получении и приёме информации за счёт использования контекстуальной догадки, игнорирования языковых трудностей, переспроса, словарных замен, жестов, мимики.</w:t>
      </w:r>
    </w:p>
    <w:p w:rsidR="00521C70" w:rsidRDefault="00521C70" w:rsidP="00521C70">
      <w:pPr>
        <w:pStyle w:val="27"/>
        <w:shd w:val="clear" w:color="auto" w:fill="auto"/>
        <w:spacing w:before="0" w:after="162" w:line="240" w:lineRule="exact"/>
        <w:ind w:left="380"/>
        <w:rPr>
          <w:rStyle w:val="26"/>
          <w:i/>
          <w:iCs/>
          <w:color w:val="000000"/>
        </w:rPr>
      </w:pPr>
    </w:p>
    <w:p w:rsidR="00521C70" w:rsidRPr="00716E33" w:rsidRDefault="00521C70" w:rsidP="00521C70">
      <w:pPr>
        <w:pStyle w:val="27"/>
        <w:shd w:val="clear" w:color="auto" w:fill="auto"/>
        <w:spacing w:before="0" w:after="0" w:line="240" w:lineRule="auto"/>
        <w:ind w:left="113" w:firstLine="0"/>
        <w:rPr>
          <w:rFonts w:ascii="Times New Roman" w:hAnsi="Times New Roman"/>
          <w:sz w:val="24"/>
          <w:szCs w:val="24"/>
        </w:rPr>
      </w:pPr>
      <w:r w:rsidRPr="00716E33">
        <w:rPr>
          <w:rStyle w:val="26"/>
          <w:rFonts w:ascii="Times New Roman" w:hAnsi="Times New Roman"/>
          <w:iCs/>
          <w:color w:val="000000"/>
          <w:sz w:val="24"/>
          <w:szCs w:val="24"/>
        </w:rPr>
        <w:t>В познавательной сфере</w:t>
      </w:r>
      <w:r w:rsidRPr="00716E33">
        <w:rPr>
          <w:rStyle w:val="26"/>
          <w:rFonts w:ascii="Times New Roman" w:hAnsi="Times New Roman"/>
          <w:i/>
          <w:iCs/>
          <w:color w:val="000000"/>
          <w:sz w:val="24"/>
          <w:szCs w:val="24"/>
        </w:rPr>
        <w:t>:</w:t>
      </w:r>
    </w:p>
    <w:p w:rsidR="00521C70" w:rsidRPr="001964A3" w:rsidRDefault="00521C70" w:rsidP="00521C70">
      <w:pPr>
        <w:pStyle w:val="aa"/>
        <w:shd w:val="clear" w:color="auto" w:fill="auto"/>
        <w:tabs>
          <w:tab w:val="left" w:pos="361"/>
        </w:tabs>
        <w:spacing w:before="0" w:line="240" w:lineRule="auto"/>
        <w:ind w:left="113"/>
        <w:jc w:val="both"/>
        <w:rPr>
          <w:sz w:val="24"/>
          <w:szCs w:val="24"/>
        </w:rPr>
      </w:pPr>
      <w:r w:rsidRPr="001964A3">
        <w:rPr>
          <w:rStyle w:val="a9"/>
          <w:color w:val="000000"/>
          <w:sz w:val="24"/>
          <w:szCs w:val="24"/>
        </w:rPr>
        <w:t xml:space="preserve">умение сравнивать языковые явления родного и иностранного языков на уровне отдельных грамматических явлений, слов, словосочетаний, </w:t>
      </w:r>
      <w:proofErr w:type="spellStart"/>
      <w:proofErr w:type="gramStart"/>
      <w:r w:rsidRPr="001964A3">
        <w:rPr>
          <w:rStyle w:val="a9"/>
          <w:color w:val="000000"/>
          <w:sz w:val="24"/>
          <w:szCs w:val="24"/>
        </w:rPr>
        <w:t>предло</w:t>
      </w:r>
      <w:proofErr w:type="spellEnd"/>
      <w:r w:rsidRPr="001964A3">
        <w:rPr>
          <w:rStyle w:val="a9"/>
          <w:color w:val="000000"/>
          <w:sz w:val="24"/>
          <w:szCs w:val="24"/>
        </w:rPr>
        <w:t xml:space="preserve"> </w:t>
      </w:r>
      <w:proofErr w:type="spellStart"/>
      <w:r w:rsidRPr="001964A3">
        <w:rPr>
          <w:rStyle w:val="a9"/>
          <w:color w:val="000000"/>
          <w:sz w:val="24"/>
          <w:szCs w:val="24"/>
        </w:rPr>
        <w:t>жений</w:t>
      </w:r>
      <w:proofErr w:type="spellEnd"/>
      <w:proofErr w:type="gramEnd"/>
      <w:r w:rsidRPr="001964A3">
        <w:rPr>
          <w:rStyle w:val="a9"/>
          <w:color w:val="000000"/>
          <w:sz w:val="24"/>
          <w:szCs w:val="24"/>
        </w:rPr>
        <w:t>;</w:t>
      </w:r>
    </w:p>
    <w:p w:rsidR="00521C70" w:rsidRPr="001964A3" w:rsidRDefault="00521C70" w:rsidP="00521C70">
      <w:pPr>
        <w:pStyle w:val="aa"/>
        <w:shd w:val="clear" w:color="auto" w:fill="auto"/>
        <w:tabs>
          <w:tab w:val="left" w:pos="366"/>
        </w:tabs>
        <w:spacing w:before="0" w:line="240" w:lineRule="auto"/>
        <w:ind w:left="113"/>
        <w:jc w:val="both"/>
        <w:rPr>
          <w:sz w:val="24"/>
          <w:szCs w:val="24"/>
        </w:rPr>
      </w:pPr>
      <w:r w:rsidRPr="001964A3">
        <w:rPr>
          <w:rStyle w:val="a9"/>
          <w:color w:val="000000"/>
          <w:sz w:val="24"/>
          <w:szCs w:val="24"/>
        </w:rPr>
        <w:t xml:space="preserve">владение приёмами работы с текстом, умение пользоваться определённой стратегией чтения/аудирования в зависимости от коммуникативной задачи </w:t>
      </w:r>
      <w:r w:rsidRPr="001964A3">
        <w:rPr>
          <w:rStyle w:val="a9"/>
          <w:color w:val="000000"/>
          <w:sz w:val="24"/>
          <w:szCs w:val="24"/>
        </w:rPr>
        <w:lastRenderedPageBreak/>
        <w:t>(читать/слушать текст с разной глубиной понимания);</w:t>
      </w:r>
    </w:p>
    <w:p w:rsidR="00521C70" w:rsidRPr="001964A3" w:rsidRDefault="00521C70" w:rsidP="00521C70">
      <w:pPr>
        <w:pStyle w:val="aa"/>
        <w:shd w:val="clear" w:color="auto" w:fill="auto"/>
        <w:tabs>
          <w:tab w:val="left" w:pos="361"/>
        </w:tabs>
        <w:spacing w:before="0" w:line="240" w:lineRule="auto"/>
        <w:ind w:left="113"/>
        <w:jc w:val="both"/>
        <w:rPr>
          <w:sz w:val="24"/>
          <w:szCs w:val="24"/>
        </w:rPr>
      </w:pPr>
      <w:r w:rsidRPr="001964A3">
        <w:rPr>
          <w:rStyle w:val="a9"/>
          <w:color w:val="000000"/>
          <w:sz w:val="24"/>
          <w:szCs w:val="24"/>
        </w:rPr>
        <w:t>умение действовать по образцу/аналогии при выполнении упражнений и составлении собственных высказываний в пределах тематики основной школы;</w:t>
      </w:r>
    </w:p>
    <w:p w:rsidR="00521C70" w:rsidRPr="001964A3" w:rsidRDefault="00521C70" w:rsidP="00521C70">
      <w:pPr>
        <w:pStyle w:val="aa"/>
        <w:shd w:val="clear" w:color="auto" w:fill="auto"/>
        <w:tabs>
          <w:tab w:val="left" w:pos="366"/>
        </w:tabs>
        <w:spacing w:before="0" w:line="240" w:lineRule="auto"/>
        <w:ind w:left="113"/>
        <w:jc w:val="both"/>
        <w:rPr>
          <w:sz w:val="24"/>
          <w:szCs w:val="24"/>
        </w:rPr>
      </w:pPr>
      <w:r w:rsidRPr="001964A3">
        <w:rPr>
          <w:rStyle w:val="a9"/>
          <w:color w:val="000000"/>
          <w:sz w:val="24"/>
          <w:szCs w:val="24"/>
        </w:rPr>
        <w:t>готовность и умение осуществлять индивидуальную и совместную проектную работу;</w:t>
      </w:r>
    </w:p>
    <w:p w:rsidR="00521C70" w:rsidRPr="001964A3" w:rsidRDefault="00521C70" w:rsidP="00521C70">
      <w:pPr>
        <w:pStyle w:val="aa"/>
        <w:shd w:val="clear" w:color="auto" w:fill="auto"/>
        <w:tabs>
          <w:tab w:val="left" w:pos="361"/>
        </w:tabs>
        <w:spacing w:before="0" w:line="240" w:lineRule="auto"/>
        <w:ind w:left="113"/>
        <w:jc w:val="both"/>
        <w:rPr>
          <w:sz w:val="24"/>
          <w:szCs w:val="24"/>
        </w:rPr>
      </w:pPr>
      <w:r w:rsidRPr="001964A3">
        <w:rPr>
          <w:rStyle w:val="a9"/>
          <w:color w:val="000000"/>
          <w:sz w:val="24"/>
          <w:szCs w:val="24"/>
        </w:rPr>
        <w:t xml:space="preserve">умение пользоваться справочным материалом (грамматическими и </w:t>
      </w:r>
      <w:proofErr w:type="spellStart"/>
      <w:proofErr w:type="gramStart"/>
      <w:r w:rsidRPr="001964A3">
        <w:rPr>
          <w:rStyle w:val="a9"/>
          <w:color w:val="000000"/>
          <w:sz w:val="24"/>
          <w:szCs w:val="24"/>
        </w:rPr>
        <w:t>лингво</w:t>
      </w:r>
      <w:proofErr w:type="spellEnd"/>
      <w:r w:rsidRPr="001964A3">
        <w:rPr>
          <w:rStyle w:val="a9"/>
          <w:color w:val="000000"/>
          <w:sz w:val="24"/>
          <w:szCs w:val="24"/>
        </w:rPr>
        <w:t xml:space="preserve"> страноведческим</w:t>
      </w:r>
      <w:proofErr w:type="gramEnd"/>
      <w:r w:rsidRPr="001964A3">
        <w:rPr>
          <w:rStyle w:val="a9"/>
          <w:color w:val="000000"/>
          <w:sz w:val="24"/>
          <w:szCs w:val="24"/>
        </w:rPr>
        <w:t xml:space="preserve"> справочниками, двуязычным и толковым словарями, </w:t>
      </w:r>
      <w:proofErr w:type="spellStart"/>
      <w:r w:rsidRPr="001964A3">
        <w:rPr>
          <w:rStyle w:val="a9"/>
          <w:color w:val="000000"/>
          <w:sz w:val="24"/>
          <w:szCs w:val="24"/>
        </w:rPr>
        <w:t>мул</w:t>
      </w:r>
      <w:r>
        <w:rPr>
          <w:rStyle w:val="a9"/>
          <w:color w:val="000000"/>
          <w:sz w:val="24"/>
          <w:szCs w:val="24"/>
        </w:rPr>
        <w:t>ь</w:t>
      </w:r>
      <w:proofErr w:type="spellEnd"/>
      <w:r w:rsidRPr="001964A3">
        <w:rPr>
          <w:rStyle w:val="a9"/>
          <w:color w:val="000000"/>
          <w:sz w:val="24"/>
          <w:szCs w:val="24"/>
        </w:rPr>
        <w:t xml:space="preserve"> </w:t>
      </w:r>
      <w:proofErr w:type="spellStart"/>
      <w:r w:rsidRPr="001964A3">
        <w:rPr>
          <w:rStyle w:val="a9"/>
          <w:color w:val="000000"/>
          <w:sz w:val="24"/>
          <w:szCs w:val="24"/>
        </w:rPr>
        <w:t>тимедийными</w:t>
      </w:r>
      <w:proofErr w:type="spellEnd"/>
      <w:r w:rsidRPr="001964A3">
        <w:rPr>
          <w:rStyle w:val="a9"/>
          <w:color w:val="000000"/>
          <w:sz w:val="24"/>
          <w:szCs w:val="24"/>
        </w:rPr>
        <w:t xml:space="preserve"> средствами);</w:t>
      </w:r>
    </w:p>
    <w:p w:rsidR="00521C70" w:rsidRPr="001964A3" w:rsidRDefault="00521C70" w:rsidP="00521C70">
      <w:pPr>
        <w:pStyle w:val="aa"/>
        <w:shd w:val="clear" w:color="auto" w:fill="auto"/>
        <w:tabs>
          <w:tab w:val="left" w:pos="366"/>
        </w:tabs>
        <w:spacing w:before="0" w:line="240" w:lineRule="auto"/>
        <w:ind w:left="113"/>
        <w:jc w:val="both"/>
        <w:rPr>
          <w:sz w:val="24"/>
          <w:szCs w:val="24"/>
        </w:rPr>
      </w:pPr>
      <w:r w:rsidRPr="001964A3">
        <w:rPr>
          <w:rStyle w:val="a9"/>
          <w:color w:val="000000"/>
          <w:sz w:val="24"/>
          <w:szCs w:val="24"/>
        </w:rPr>
        <w:t>владение способами и приёмами дальнейшего самостоятельного изучен</w:t>
      </w:r>
      <w:r>
        <w:rPr>
          <w:rStyle w:val="a9"/>
          <w:color w:val="000000"/>
          <w:sz w:val="24"/>
          <w:szCs w:val="24"/>
        </w:rPr>
        <w:t xml:space="preserve">ия </w:t>
      </w:r>
      <w:r w:rsidRPr="001964A3">
        <w:rPr>
          <w:rStyle w:val="a9"/>
          <w:color w:val="000000"/>
          <w:sz w:val="24"/>
          <w:szCs w:val="24"/>
        </w:rPr>
        <w:t>иностранных языков.</w:t>
      </w:r>
    </w:p>
    <w:p w:rsidR="00521C70" w:rsidRPr="00716E33" w:rsidRDefault="00521C70" w:rsidP="00521C70">
      <w:pPr>
        <w:pStyle w:val="27"/>
        <w:shd w:val="clear" w:color="auto" w:fill="auto"/>
        <w:spacing w:before="0" w:after="200" w:line="240" w:lineRule="exact"/>
        <w:ind w:left="380"/>
        <w:rPr>
          <w:rFonts w:ascii="Times New Roman" w:hAnsi="Times New Roman"/>
          <w:b w:val="0"/>
          <w:sz w:val="24"/>
          <w:szCs w:val="24"/>
        </w:rPr>
      </w:pPr>
      <w:bookmarkStart w:id="1" w:name="bookmark2"/>
      <w:r>
        <w:rPr>
          <w:rStyle w:val="ab"/>
          <w:b w:val="0"/>
          <w:bCs w:val="0"/>
          <w:i w:val="0"/>
          <w:iCs w:val="0"/>
          <w:color w:val="000000"/>
        </w:rPr>
        <w:t xml:space="preserve">  </w:t>
      </w:r>
      <w:r w:rsidRPr="00716E33">
        <w:rPr>
          <w:rStyle w:val="26"/>
          <w:rFonts w:ascii="Times New Roman" w:hAnsi="Times New Roman"/>
          <w:iCs/>
          <w:color w:val="000000"/>
          <w:sz w:val="24"/>
          <w:szCs w:val="24"/>
        </w:rPr>
        <w:t>В ценностно-ориентационной сфере:</w:t>
      </w:r>
      <w:bookmarkEnd w:id="1"/>
    </w:p>
    <w:p w:rsidR="00521C70" w:rsidRPr="001964A3" w:rsidRDefault="00521C70" w:rsidP="00521C70">
      <w:pPr>
        <w:pStyle w:val="aa"/>
        <w:shd w:val="clear" w:color="auto" w:fill="auto"/>
        <w:tabs>
          <w:tab w:val="left" w:pos="366"/>
        </w:tabs>
        <w:spacing w:before="0" w:line="240" w:lineRule="auto"/>
        <w:ind w:left="113" w:right="113"/>
        <w:jc w:val="both"/>
        <w:rPr>
          <w:rFonts w:ascii="Times New Roman" w:hAnsi="Times New Roman"/>
          <w:sz w:val="24"/>
          <w:szCs w:val="24"/>
        </w:rPr>
      </w:pPr>
      <w:r w:rsidRPr="001964A3">
        <w:rPr>
          <w:rStyle w:val="a9"/>
          <w:rFonts w:ascii="Times New Roman" w:hAnsi="Times New Roman"/>
          <w:color w:val="000000"/>
          <w:sz w:val="24"/>
          <w:szCs w:val="24"/>
        </w:rPr>
        <w:t xml:space="preserve">представление о языке как средстве выражения чувств, эмоций, основе </w:t>
      </w:r>
      <w:proofErr w:type="spellStart"/>
      <w:r w:rsidRPr="001964A3">
        <w:rPr>
          <w:rStyle w:val="a9"/>
          <w:rFonts w:ascii="Times New Roman" w:hAnsi="Times New Roman"/>
          <w:color w:val="000000"/>
          <w:sz w:val="24"/>
          <w:szCs w:val="24"/>
        </w:rPr>
        <w:t>кул</w:t>
      </w:r>
      <w:proofErr w:type="spellEnd"/>
      <w:r w:rsidRPr="001964A3">
        <w:rPr>
          <w:rStyle w:val="a9"/>
          <w:rFonts w:ascii="Times New Roman" w:hAnsi="Times New Roman"/>
          <w:color w:val="000000"/>
          <w:sz w:val="24"/>
          <w:szCs w:val="24"/>
        </w:rPr>
        <w:t xml:space="preserve"> туры мышления;</w:t>
      </w:r>
    </w:p>
    <w:p w:rsidR="00521C70" w:rsidRPr="001964A3" w:rsidRDefault="00521C70" w:rsidP="00521C70">
      <w:pPr>
        <w:pStyle w:val="aa"/>
        <w:shd w:val="clear" w:color="auto" w:fill="auto"/>
        <w:tabs>
          <w:tab w:val="left" w:pos="361"/>
        </w:tabs>
        <w:spacing w:before="0" w:line="240" w:lineRule="auto"/>
        <w:ind w:left="113" w:right="113"/>
        <w:jc w:val="both"/>
        <w:rPr>
          <w:rFonts w:ascii="Times New Roman" w:hAnsi="Times New Roman"/>
          <w:sz w:val="24"/>
          <w:szCs w:val="24"/>
        </w:rPr>
      </w:pPr>
      <w:proofErr w:type="gramStart"/>
      <w:r w:rsidRPr="001964A3">
        <w:rPr>
          <w:rStyle w:val="a9"/>
          <w:rFonts w:ascii="Times New Roman" w:hAnsi="Times New Roman"/>
          <w:color w:val="000000"/>
          <w:sz w:val="24"/>
          <w:szCs w:val="24"/>
        </w:rPr>
        <w:t>достижение взаимопонимания в процессе устного и письменного общения с носителями иностранного языка, установления межличностных и меж; культурных контактов в доступных пределах;</w:t>
      </w:r>
      <w:proofErr w:type="gramEnd"/>
    </w:p>
    <w:p w:rsidR="00521C70" w:rsidRPr="001964A3" w:rsidRDefault="00521C70" w:rsidP="00521C70">
      <w:pPr>
        <w:pStyle w:val="aa"/>
        <w:shd w:val="clear" w:color="auto" w:fill="auto"/>
        <w:tabs>
          <w:tab w:val="left" w:pos="366"/>
        </w:tabs>
        <w:spacing w:before="0" w:line="240" w:lineRule="auto"/>
        <w:ind w:left="113" w:right="113"/>
        <w:jc w:val="both"/>
        <w:rPr>
          <w:rFonts w:ascii="Times New Roman" w:hAnsi="Times New Roman"/>
          <w:sz w:val="24"/>
          <w:szCs w:val="24"/>
        </w:rPr>
      </w:pPr>
      <w:r w:rsidRPr="001964A3">
        <w:rPr>
          <w:rStyle w:val="a9"/>
          <w:rFonts w:ascii="Times New Roman" w:hAnsi="Times New Roman"/>
          <w:color w:val="000000"/>
          <w:sz w:val="24"/>
          <w:szCs w:val="24"/>
        </w:rPr>
        <w:t xml:space="preserve">представление о целостном </w:t>
      </w:r>
      <w:proofErr w:type="spellStart"/>
      <w:r w:rsidRPr="001964A3">
        <w:rPr>
          <w:rStyle w:val="a9"/>
          <w:rFonts w:ascii="Times New Roman" w:hAnsi="Times New Roman"/>
          <w:color w:val="000000"/>
          <w:sz w:val="24"/>
          <w:szCs w:val="24"/>
        </w:rPr>
        <w:t>полиязычном</w:t>
      </w:r>
      <w:proofErr w:type="spellEnd"/>
      <w:r w:rsidRPr="001964A3">
        <w:rPr>
          <w:rStyle w:val="a9"/>
          <w:rFonts w:ascii="Times New Roman" w:hAnsi="Times New Roman"/>
          <w:color w:val="000000"/>
          <w:sz w:val="24"/>
          <w:szCs w:val="24"/>
        </w:rPr>
        <w:t xml:space="preserve">, поликультурном мире, </w:t>
      </w:r>
      <w:proofErr w:type="gramStart"/>
      <w:r w:rsidRPr="001964A3">
        <w:rPr>
          <w:rStyle w:val="a9"/>
          <w:rFonts w:ascii="Times New Roman" w:hAnsi="Times New Roman"/>
          <w:color w:val="000000"/>
          <w:sz w:val="24"/>
          <w:szCs w:val="24"/>
        </w:rPr>
        <w:t>осознан</w:t>
      </w:r>
      <w:proofErr w:type="gramEnd"/>
      <w:r w:rsidRPr="001964A3">
        <w:rPr>
          <w:rStyle w:val="a9"/>
          <w:rFonts w:ascii="Times New Roman" w:hAnsi="Times New Roman"/>
          <w:color w:val="000000"/>
          <w:sz w:val="24"/>
          <w:szCs w:val="24"/>
        </w:rPr>
        <w:t xml:space="preserve"> места и роли родного и иностранных языков в этом мире как средства </w:t>
      </w:r>
      <w:proofErr w:type="spellStart"/>
      <w:r w:rsidRPr="001964A3">
        <w:rPr>
          <w:rStyle w:val="a9"/>
          <w:rFonts w:ascii="Times New Roman" w:hAnsi="Times New Roman"/>
          <w:color w:val="000000"/>
          <w:sz w:val="24"/>
          <w:szCs w:val="24"/>
        </w:rPr>
        <w:t>обп</w:t>
      </w:r>
      <w:proofErr w:type="spellEnd"/>
      <w:r w:rsidRPr="001964A3">
        <w:rPr>
          <w:rStyle w:val="a9"/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1964A3">
        <w:rPr>
          <w:rStyle w:val="a9"/>
          <w:rFonts w:ascii="Times New Roman" w:hAnsi="Times New Roman"/>
          <w:color w:val="000000"/>
          <w:sz w:val="24"/>
          <w:szCs w:val="24"/>
        </w:rPr>
        <w:t>ния</w:t>
      </w:r>
      <w:proofErr w:type="spellEnd"/>
      <w:r w:rsidRPr="001964A3">
        <w:rPr>
          <w:rStyle w:val="a9"/>
          <w:rFonts w:ascii="Times New Roman" w:hAnsi="Times New Roman"/>
          <w:color w:val="000000"/>
          <w:sz w:val="24"/>
          <w:szCs w:val="24"/>
        </w:rPr>
        <w:t>, познания, самореализации и социальной адаптации;</w:t>
      </w:r>
    </w:p>
    <w:p w:rsidR="00521C70" w:rsidRPr="001964A3" w:rsidRDefault="00521C70" w:rsidP="00521C70">
      <w:pPr>
        <w:pStyle w:val="aa"/>
        <w:shd w:val="clear" w:color="auto" w:fill="auto"/>
        <w:tabs>
          <w:tab w:val="left" w:pos="366"/>
        </w:tabs>
        <w:spacing w:before="0" w:line="240" w:lineRule="auto"/>
        <w:ind w:left="113" w:right="113"/>
        <w:jc w:val="both"/>
        <w:rPr>
          <w:rFonts w:ascii="Times New Roman" w:hAnsi="Times New Roman"/>
          <w:sz w:val="24"/>
          <w:szCs w:val="24"/>
        </w:rPr>
      </w:pPr>
      <w:r w:rsidRPr="001964A3">
        <w:rPr>
          <w:rStyle w:val="a9"/>
          <w:rFonts w:ascii="Times New Roman" w:hAnsi="Times New Roman"/>
          <w:color w:val="000000"/>
          <w:sz w:val="24"/>
          <w:szCs w:val="24"/>
        </w:rPr>
        <w:t xml:space="preserve">приобщение к ценностям мировой культуры как через источники информации на иностранном языке (в том числе </w:t>
      </w:r>
      <w:proofErr w:type="spellStart"/>
      <w:r w:rsidRPr="001964A3">
        <w:rPr>
          <w:rStyle w:val="a9"/>
          <w:rFonts w:ascii="Times New Roman" w:hAnsi="Times New Roman"/>
          <w:color w:val="000000"/>
          <w:sz w:val="24"/>
          <w:szCs w:val="24"/>
        </w:rPr>
        <w:t>мультимедийные</w:t>
      </w:r>
      <w:proofErr w:type="spellEnd"/>
      <w:r w:rsidRPr="001964A3">
        <w:rPr>
          <w:rStyle w:val="a9"/>
          <w:rFonts w:ascii="Times New Roman" w:hAnsi="Times New Roman"/>
          <w:color w:val="000000"/>
          <w:sz w:val="24"/>
          <w:szCs w:val="24"/>
        </w:rPr>
        <w:t xml:space="preserve">), так и через </w:t>
      </w:r>
      <w:proofErr w:type="spellStart"/>
      <w:proofErr w:type="gramStart"/>
      <w:r w:rsidRPr="001964A3">
        <w:rPr>
          <w:rStyle w:val="a9"/>
          <w:rFonts w:ascii="Times New Roman" w:hAnsi="Times New Roman"/>
          <w:color w:val="000000"/>
          <w:sz w:val="24"/>
          <w:szCs w:val="24"/>
        </w:rPr>
        <w:t>непо</w:t>
      </w:r>
      <w:proofErr w:type="spellEnd"/>
      <w:r w:rsidRPr="001964A3">
        <w:rPr>
          <w:rStyle w:val="a9"/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1964A3">
        <w:rPr>
          <w:rStyle w:val="a9"/>
          <w:rFonts w:ascii="Times New Roman" w:hAnsi="Times New Roman"/>
          <w:color w:val="000000"/>
          <w:sz w:val="24"/>
          <w:szCs w:val="24"/>
        </w:rPr>
        <w:t>средственное</w:t>
      </w:r>
      <w:proofErr w:type="spellEnd"/>
      <w:proofErr w:type="gramEnd"/>
      <w:r w:rsidRPr="001964A3">
        <w:rPr>
          <w:rStyle w:val="a9"/>
          <w:rFonts w:ascii="Times New Roman" w:hAnsi="Times New Roman"/>
          <w:color w:val="000000"/>
          <w:sz w:val="24"/>
          <w:szCs w:val="24"/>
        </w:rPr>
        <w:t xml:space="preserve"> участие в школьных обменах, туристических поездках, </w:t>
      </w:r>
      <w:r w:rsidRPr="001964A3">
        <w:rPr>
          <w:rStyle w:val="7"/>
          <w:rFonts w:ascii="Times New Roman" w:hAnsi="Times New Roman" w:cs="Times New Roman"/>
          <w:color w:val="000000"/>
          <w:sz w:val="24"/>
          <w:szCs w:val="24"/>
        </w:rPr>
        <w:t>моло</w:t>
      </w:r>
      <w:r w:rsidRPr="001964A3">
        <w:rPr>
          <w:rStyle w:val="a9"/>
          <w:rFonts w:ascii="Times New Roman" w:hAnsi="Times New Roman"/>
          <w:color w:val="000000"/>
          <w:sz w:val="24"/>
          <w:szCs w:val="24"/>
        </w:rPr>
        <w:t>дёжных форумах.</w:t>
      </w:r>
    </w:p>
    <w:p w:rsidR="00521C70" w:rsidRPr="006E0074" w:rsidRDefault="00521C70" w:rsidP="00521C70">
      <w:pPr>
        <w:pStyle w:val="aa"/>
        <w:shd w:val="clear" w:color="auto" w:fill="auto"/>
        <w:tabs>
          <w:tab w:val="left" w:pos="366"/>
        </w:tabs>
        <w:spacing w:before="0" w:line="240" w:lineRule="auto"/>
        <w:ind w:left="113" w:right="113"/>
        <w:jc w:val="both"/>
        <w:rPr>
          <w:rFonts w:ascii="Times New Roman" w:hAnsi="Times New Roman"/>
          <w:b/>
          <w:sz w:val="24"/>
          <w:szCs w:val="24"/>
        </w:rPr>
      </w:pPr>
      <w:r w:rsidRPr="006E0074">
        <w:rPr>
          <w:rFonts w:ascii="Times New Roman" w:hAnsi="Times New Roman"/>
          <w:b/>
          <w:sz w:val="24"/>
          <w:szCs w:val="24"/>
        </w:rPr>
        <w:t>В эстетической сфере</w:t>
      </w:r>
    </w:p>
    <w:p w:rsidR="00521C70" w:rsidRPr="006E0074" w:rsidRDefault="00521C70" w:rsidP="00521C70">
      <w:pPr>
        <w:pStyle w:val="aa"/>
        <w:shd w:val="clear" w:color="auto" w:fill="auto"/>
        <w:tabs>
          <w:tab w:val="left" w:pos="366"/>
        </w:tabs>
        <w:spacing w:before="0" w:line="240" w:lineRule="auto"/>
        <w:ind w:left="113" w:right="113"/>
        <w:jc w:val="both"/>
        <w:rPr>
          <w:rFonts w:ascii="Times New Roman" w:hAnsi="Times New Roman"/>
          <w:sz w:val="24"/>
          <w:szCs w:val="24"/>
        </w:rPr>
      </w:pPr>
      <w:r w:rsidRPr="006E0074">
        <w:rPr>
          <w:rStyle w:val="a9"/>
          <w:rFonts w:ascii="Times New Roman" w:hAnsi="Times New Roman"/>
          <w:color w:val="000000"/>
          <w:sz w:val="24"/>
          <w:szCs w:val="24"/>
        </w:rPr>
        <w:t>владение элементарными средствами выражения чувств и эмоций на ин странном языке;</w:t>
      </w:r>
    </w:p>
    <w:p w:rsidR="00521C70" w:rsidRPr="006E0074" w:rsidRDefault="00521C70" w:rsidP="00521C70">
      <w:pPr>
        <w:pStyle w:val="aa"/>
        <w:shd w:val="clear" w:color="auto" w:fill="auto"/>
        <w:tabs>
          <w:tab w:val="left" w:pos="641"/>
        </w:tabs>
        <w:spacing w:before="0" w:line="240" w:lineRule="auto"/>
        <w:ind w:left="113" w:right="113"/>
        <w:jc w:val="both"/>
        <w:rPr>
          <w:rFonts w:ascii="Times New Roman" w:hAnsi="Times New Roman"/>
          <w:sz w:val="24"/>
          <w:szCs w:val="24"/>
        </w:rPr>
      </w:pPr>
      <w:r w:rsidRPr="006E0074">
        <w:rPr>
          <w:rStyle w:val="a9"/>
          <w:rFonts w:ascii="Times New Roman" w:eastAsia="SimSun" w:hAnsi="Times New Roman"/>
          <w:color w:val="000000"/>
          <w:sz w:val="24"/>
          <w:szCs w:val="24"/>
        </w:rPr>
        <w:t>стремление к знакомству с образцами художественного творчества на ино</w:t>
      </w:r>
      <w:r w:rsidRPr="006E0074">
        <w:rPr>
          <w:rStyle w:val="a9"/>
          <w:rFonts w:ascii="Times New Roman" w:eastAsia="SimSun" w:hAnsi="Times New Roman"/>
          <w:color w:val="000000"/>
          <w:sz w:val="24"/>
          <w:szCs w:val="24"/>
        </w:rPr>
        <w:softHyphen/>
        <w:t>странном языке и средствами иностранного языка;</w:t>
      </w:r>
    </w:p>
    <w:p w:rsidR="00521C70" w:rsidRPr="006E0074" w:rsidRDefault="00521C70" w:rsidP="00521C70">
      <w:pPr>
        <w:pStyle w:val="aa"/>
        <w:shd w:val="clear" w:color="auto" w:fill="auto"/>
        <w:tabs>
          <w:tab w:val="left" w:pos="646"/>
        </w:tabs>
        <w:spacing w:before="0" w:line="240" w:lineRule="auto"/>
        <w:ind w:left="113" w:right="113"/>
        <w:jc w:val="both"/>
        <w:rPr>
          <w:rStyle w:val="a9"/>
          <w:rFonts w:ascii="Times New Roman" w:eastAsia="SimSun" w:hAnsi="Times New Roman"/>
          <w:color w:val="000000"/>
          <w:sz w:val="24"/>
          <w:szCs w:val="24"/>
        </w:rPr>
      </w:pPr>
      <w:r w:rsidRPr="006E0074">
        <w:rPr>
          <w:rStyle w:val="a9"/>
          <w:rFonts w:ascii="Times New Roman" w:eastAsia="SimSun" w:hAnsi="Times New Roman"/>
          <w:color w:val="000000"/>
          <w:sz w:val="24"/>
          <w:szCs w:val="24"/>
        </w:rPr>
        <w:t>развитие чувства прекрасного в процессе обсуждения современных тенден</w:t>
      </w:r>
      <w:r w:rsidRPr="006E0074">
        <w:rPr>
          <w:rStyle w:val="a9"/>
          <w:rFonts w:ascii="Times New Roman" w:eastAsia="SimSun" w:hAnsi="Times New Roman"/>
          <w:color w:val="000000"/>
          <w:sz w:val="24"/>
          <w:szCs w:val="24"/>
        </w:rPr>
        <w:softHyphen/>
        <w:t>ций в живописи, музыке, литературе.</w:t>
      </w:r>
    </w:p>
    <w:p w:rsidR="00521C70" w:rsidRPr="006E0074" w:rsidRDefault="00521C70" w:rsidP="00521C70">
      <w:pPr>
        <w:pStyle w:val="aa"/>
        <w:shd w:val="clear" w:color="auto" w:fill="auto"/>
        <w:tabs>
          <w:tab w:val="left" w:pos="646"/>
        </w:tabs>
        <w:spacing w:before="0" w:line="240" w:lineRule="auto"/>
        <w:ind w:left="113" w:right="113"/>
        <w:jc w:val="both"/>
        <w:rPr>
          <w:rFonts w:ascii="Times New Roman" w:hAnsi="Times New Roman"/>
          <w:sz w:val="24"/>
          <w:szCs w:val="24"/>
        </w:rPr>
      </w:pPr>
      <w:r w:rsidRPr="00521C70">
        <w:rPr>
          <w:rStyle w:val="21"/>
          <w:rFonts w:ascii="Times New Roman" w:hAnsi="Times New Roman"/>
          <w:b/>
          <w:bCs/>
          <w:i w:val="0"/>
          <w:iCs w:val="0"/>
          <w:color w:val="000000"/>
          <w:sz w:val="24"/>
          <w:szCs w:val="24"/>
          <w:lang w:val="ru-RU"/>
        </w:rPr>
        <w:t>В сфере физической деятельности:</w:t>
      </w:r>
    </w:p>
    <w:p w:rsidR="00521C70" w:rsidRPr="006E0074" w:rsidRDefault="00521C70" w:rsidP="00521C70">
      <w:pPr>
        <w:pStyle w:val="aa"/>
        <w:shd w:val="clear" w:color="auto" w:fill="auto"/>
        <w:tabs>
          <w:tab w:val="left" w:pos="646"/>
        </w:tabs>
        <w:spacing w:before="0" w:line="240" w:lineRule="auto"/>
        <w:ind w:left="113" w:right="113"/>
        <w:jc w:val="both"/>
        <w:rPr>
          <w:rFonts w:ascii="Times New Roman" w:hAnsi="Times New Roman"/>
          <w:sz w:val="24"/>
          <w:szCs w:val="24"/>
        </w:rPr>
      </w:pPr>
      <w:r w:rsidRPr="006E0074">
        <w:rPr>
          <w:rStyle w:val="a9"/>
          <w:rFonts w:ascii="Times New Roman" w:eastAsia="SimSun" w:hAnsi="Times New Roman"/>
          <w:color w:val="000000"/>
          <w:sz w:val="24"/>
          <w:szCs w:val="24"/>
        </w:rPr>
        <w:t>стремление вести здоровый образ жизни (режим труда и отдыха, питание, спорт, фитнес).</w:t>
      </w:r>
    </w:p>
    <w:p w:rsidR="00521C70" w:rsidRPr="006E0074" w:rsidRDefault="00521C70" w:rsidP="00521C70">
      <w:pPr>
        <w:ind w:left="113" w:right="113"/>
        <w:jc w:val="both"/>
        <w:rPr>
          <w:b/>
        </w:rPr>
      </w:pPr>
      <w:r w:rsidRPr="006E0074">
        <w:rPr>
          <w:b/>
        </w:rPr>
        <w:t>В трудовой сфере</w:t>
      </w:r>
    </w:p>
    <w:p w:rsidR="00521C70" w:rsidRPr="006E0074" w:rsidRDefault="00521C70" w:rsidP="00521C70">
      <w:pPr>
        <w:ind w:right="113"/>
        <w:jc w:val="both"/>
      </w:pPr>
      <w:r>
        <w:t xml:space="preserve">  </w:t>
      </w:r>
      <w:r w:rsidRPr="006E0074">
        <w:t>Умение рационально планировать свой учебный труд</w:t>
      </w:r>
    </w:p>
    <w:p w:rsidR="00521C70" w:rsidRPr="00AF4FCA" w:rsidRDefault="00521C70" w:rsidP="00521C70">
      <w:pPr>
        <w:ind w:right="113"/>
        <w:jc w:val="both"/>
      </w:pPr>
      <w:r>
        <w:t xml:space="preserve">  </w:t>
      </w:r>
      <w:r w:rsidRPr="006E0074">
        <w:t>Умение работать в соответствии с намеченным планом.</w:t>
      </w:r>
    </w:p>
    <w:p w:rsidR="00521C70" w:rsidRPr="00A302E9" w:rsidRDefault="00521C70" w:rsidP="00521C70">
      <w:pPr>
        <w:ind w:right="-144"/>
        <w:jc w:val="center"/>
        <w:rPr>
          <w:b/>
        </w:rPr>
      </w:pPr>
      <w:r w:rsidRPr="00A302E9">
        <w:rPr>
          <w:b/>
        </w:rPr>
        <w:t xml:space="preserve">Содержание учебного предмета </w:t>
      </w:r>
    </w:p>
    <w:p w:rsidR="00521C70" w:rsidRPr="00A302E9" w:rsidRDefault="00521C70" w:rsidP="00521C70">
      <w:pPr>
        <w:ind w:right="-144"/>
        <w:jc w:val="center"/>
        <w:rPr>
          <w:rFonts w:eastAsia="Times New Roman"/>
          <w:b/>
          <w:lang w:eastAsia="ru-RU"/>
        </w:rPr>
      </w:pPr>
      <w:r w:rsidRPr="00A302E9">
        <w:rPr>
          <w:rFonts w:eastAsia="Times New Roman"/>
          <w:b/>
          <w:lang w:eastAsia="ru-RU"/>
        </w:rPr>
        <w:t xml:space="preserve"> (в соответствии со стандартом)</w:t>
      </w:r>
    </w:p>
    <w:p w:rsidR="00521C70" w:rsidRPr="00A302E9" w:rsidRDefault="00521C70" w:rsidP="00521C70">
      <w:pPr>
        <w:autoSpaceDE w:val="0"/>
        <w:autoSpaceDN w:val="0"/>
        <w:adjustRightInd w:val="0"/>
        <w:ind w:right="-144"/>
        <w:rPr>
          <w:rFonts w:eastAsia="Times New Roman"/>
          <w:b/>
          <w:lang w:eastAsia="ru-RU"/>
        </w:rPr>
      </w:pPr>
    </w:p>
    <w:p w:rsidR="00D32A01" w:rsidRPr="00D32A01" w:rsidRDefault="00D32A01" w:rsidP="00D32A01">
      <w:pPr>
        <w:shd w:val="clear" w:color="auto" w:fill="FFFFFF"/>
        <w:ind w:right="426"/>
        <w:jc w:val="center"/>
        <w:rPr>
          <w:rFonts w:ascii="Calibri" w:eastAsia="Times New Roman" w:hAnsi="Calibri" w:cs="Calibri"/>
          <w:color w:val="000000"/>
          <w:sz w:val="22"/>
          <w:szCs w:val="22"/>
          <w:lang w:eastAsia="ru-RU"/>
        </w:rPr>
      </w:pPr>
      <w:r w:rsidRPr="00D32A01">
        <w:rPr>
          <w:rFonts w:eastAsia="Times New Roman"/>
          <w:b/>
          <w:bCs/>
          <w:color w:val="000000"/>
          <w:lang w:eastAsia="ru-RU"/>
        </w:rPr>
        <w:t>Тематическое планирование</w:t>
      </w:r>
    </w:p>
    <w:tbl>
      <w:tblPr>
        <w:tblW w:w="9446" w:type="dxa"/>
        <w:tblInd w:w="-116" w:type="dxa"/>
        <w:shd w:val="clear" w:color="auto" w:fill="FFFFFF"/>
        <w:tblLayout w:type="fixed"/>
        <w:tblCellMar>
          <w:left w:w="0" w:type="dxa"/>
          <w:right w:w="0" w:type="dxa"/>
        </w:tblCellMar>
        <w:tblLook w:val="04A0"/>
      </w:tblPr>
      <w:tblGrid>
        <w:gridCol w:w="1482"/>
        <w:gridCol w:w="5260"/>
        <w:gridCol w:w="2704"/>
      </w:tblGrid>
      <w:tr w:rsidR="00D32A01" w:rsidRPr="00D32A01" w:rsidTr="00673EF0">
        <w:trPr>
          <w:trHeight w:val="1160"/>
        </w:trPr>
        <w:tc>
          <w:tcPr>
            <w:tcW w:w="1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32A01" w:rsidRPr="00D32A01" w:rsidRDefault="00D32A01" w:rsidP="00D32A01">
            <w:pPr>
              <w:ind w:right="426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bookmarkStart w:id="2" w:name="b74d8aa6167736a68048f2bed8351115617d1c44"/>
            <w:bookmarkStart w:id="3" w:name="1"/>
            <w:bookmarkEnd w:id="2"/>
            <w:bookmarkEnd w:id="3"/>
            <w:r w:rsidRPr="00D32A01">
              <w:rPr>
                <w:rFonts w:eastAsia="Times New Roman"/>
                <w:color w:val="000000"/>
                <w:lang w:eastAsia="ru-RU"/>
              </w:rPr>
              <w:t>Тема</w:t>
            </w:r>
          </w:p>
        </w:tc>
        <w:tc>
          <w:tcPr>
            <w:tcW w:w="5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32A01" w:rsidRPr="00D32A01" w:rsidRDefault="00D32A01" w:rsidP="00D32A01">
            <w:pPr>
              <w:ind w:right="426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2A01">
              <w:rPr>
                <w:rFonts w:eastAsia="Times New Roman"/>
                <w:color w:val="000000"/>
                <w:lang w:eastAsia="ru-RU"/>
              </w:rPr>
              <w:t>Содержание</w:t>
            </w:r>
          </w:p>
        </w:tc>
        <w:tc>
          <w:tcPr>
            <w:tcW w:w="2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32A01" w:rsidRPr="00D32A01" w:rsidRDefault="00D32A01" w:rsidP="00D32A01">
            <w:pPr>
              <w:ind w:right="426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2A01">
              <w:rPr>
                <w:rFonts w:eastAsia="Times New Roman"/>
                <w:color w:val="000000"/>
                <w:lang w:eastAsia="ru-RU"/>
              </w:rPr>
              <w:t xml:space="preserve">Характеристика основных видов деятельности ученика, универсальных учебных действий (личностные, коммуникативные, познавательные, </w:t>
            </w:r>
            <w:r w:rsidRPr="00D32A01">
              <w:rPr>
                <w:rFonts w:eastAsia="Times New Roman"/>
                <w:color w:val="000000"/>
                <w:lang w:eastAsia="ru-RU"/>
              </w:rPr>
              <w:lastRenderedPageBreak/>
              <w:t> регулятивные) в рамках изучения темы.</w:t>
            </w:r>
          </w:p>
        </w:tc>
      </w:tr>
      <w:tr w:rsidR="00D32A01" w:rsidRPr="00D32A01" w:rsidTr="00673EF0">
        <w:trPr>
          <w:trHeight w:val="540"/>
        </w:trPr>
        <w:tc>
          <w:tcPr>
            <w:tcW w:w="1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32A01" w:rsidRPr="00D32A01" w:rsidRDefault="00D32A01" w:rsidP="00D32A01">
            <w:pPr>
              <w:ind w:right="4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2A01">
              <w:rPr>
                <w:rFonts w:eastAsia="Times New Roman"/>
                <w:color w:val="000000"/>
                <w:lang w:eastAsia="ru-RU"/>
              </w:rPr>
              <w:lastRenderedPageBreak/>
              <w:t>Школа</w:t>
            </w:r>
          </w:p>
        </w:tc>
        <w:tc>
          <w:tcPr>
            <w:tcW w:w="5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32A01" w:rsidRPr="00D32A01" w:rsidRDefault="00D32A01" w:rsidP="00D32A01">
            <w:pPr>
              <w:ind w:right="4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2A01">
              <w:rPr>
                <w:rFonts w:eastAsia="Times New Roman"/>
                <w:color w:val="000000"/>
                <w:u w:val="single"/>
                <w:lang w:eastAsia="ru-RU"/>
              </w:rPr>
              <w:t>Говорение</w:t>
            </w:r>
          </w:p>
          <w:p w:rsidR="00D32A01" w:rsidRPr="00D32A01" w:rsidRDefault="00D32A01" w:rsidP="00D32A01">
            <w:pPr>
              <w:ind w:right="4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2A01">
              <w:rPr>
                <w:rFonts w:eastAsia="Times New Roman"/>
                <w:color w:val="000000"/>
                <w:lang w:eastAsia="ru-RU"/>
              </w:rPr>
              <w:t>Диалогическая речь:</w:t>
            </w:r>
          </w:p>
          <w:p w:rsidR="00D32A01" w:rsidRPr="00D32A01" w:rsidRDefault="00D32A01" w:rsidP="00D32A01">
            <w:pPr>
              <w:ind w:right="4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2A01">
              <w:rPr>
                <w:rFonts w:eastAsia="Times New Roman"/>
                <w:color w:val="000000"/>
                <w:lang w:eastAsia="ru-RU"/>
              </w:rPr>
              <w:t xml:space="preserve">Дальнейшее совершенствование диалогической речи при более вариативном содержании и более разнообразном языковом оформлении. </w:t>
            </w:r>
            <w:proofErr w:type="gramStart"/>
            <w:r w:rsidRPr="00D32A01">
              <w:rPr>
                <w:rFonts w:eastAsia="Times New Roman"/>
                <w:color w:val="000000"/>
                <w:lang w:eastAsia="ru-RU"/>
              </w:rPr>
              <w:t>Расспрашивать собеседника, задавая простые вопросы (Что?</w:t>
            </w:r>
            <w:proofErr w:type="gramEnd"/>
            <w:r w:rsidRPr="00D32A01">
              <w:rPr>
                <w:rFonts w:eastAsia="Times New Roman"/>
                <w:color w:val="000000"/>
                <w:lang w:eastAsia="ru-RU"/>
              </w:rPr>
              <w:t xml:space="preserve"> Где? </w:t>
            </w:r>
            <w:proofErr w:type="gramStart"/>
            <w:r w:rsidRPr="00D32A01">
              <w:rPr>
                <w:rFonts w:eastAsia="Times New Roman"/>
                <w:color w:val="000000"/>
                <w:lang w:eastAsia="ru-RU"/>
              </w:rPr>
              <w:t>Когда?), и отвечать на них.</w:t>
            </w:r>
            <w:proofErr w:type="gramEnd"/>
          </w:p>
          <w:p w:rsidR="00D32A01" w:rsidRPr="00D32A01" w:rsidRDefault="00D32A01" w:rsidP="00D32A01">
            <w:pPr>
              <w:ind w:right="4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2A01">
              <w:rPr>
                <w:rFonts w:eastAsia="Times New Roman"/>
                <w:color w:val="000000"/>
                <w:lang w:eastAsia="ru-RU"/>
              </w:rPr>
              <w:t>Расспросить о школе, о любимых предметах.</w:t>
            </w:r>
          </w:p>
          <w:p w:rsidR="00D32A01" w:rsidRPr="00D32A01" w:rsidRDefault="00D32A01" w:rsidP="00D32A01">
            <w:pPr>
              <w:ind w:right="4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2A01">
              <w:rPr>
                <w:rFonts w:eastAsia="Times New Roman"/>
                <w:color w:val="000000"/>
                <w:lang w:eastAsia="ru-RU"/>
              </w:rPr>
              <w:t>Объем диалогического высказывания от 3-х реплик с каждой стороны.</w:t>
            </w:r>
          </w:p>
          <w:p w:rsidR="00D32A01" w:rsidRPr="00D32A01" w:rsidRDefault="00D32A01" w:rsidP="00D32A01">
            <w:pPr>
              <w:ind w:right="4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2A01">
              <w:rPr>
                <w:rFonts w:eastAsia="Times New Roman"/>
                <w:color w:val="000000"/>
                <w:lang w:eastAsia="ru-RU"/>
              </w:rPr>
              <w:t>Монологическая речь:</w:t>
            </w:r>
          </w:p>
          <w:p w:rsidR="00D32A01" w:rsidRPr="00D32A01" w:rsidRDefault="00D32A01" w:rsidP="00D32A01">
            <w:pPr>
              <w:ind w:right="4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2A01">
              <w:rPr>
                <w:rFonts w:eastAsia="Times New Roman"/>
                <w:color w:val="000000"/>
                <w:lang w:eastAsia="ru-RU"/>
              </w:rPr>
              <w:t>Дальнейшее развитие и совершенствование связных высказываний с использованием описания, сообщения, рассказа, характеристики, с опорой и без опоры на текст или заданную ситуацию. Объем монологического высказывания 8-10 фраз.</w:t>
            </w:r>
          </w:p>
          <w:p w:rsidR="00D32A01" w:rsidRPr="00D32A01" w:rsidRDefault="00D32A01" w:rsidP="00D32A01">
            <w:pPr>
              <w:ind w:right="4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2A01">
              <w:rPr>
                <w:rFonts w:eastAsia="Times New Roman"/>
                <w:color w:val="000000"/>
                <w:u w:val="single"/>
                <w:lang w:eastAsia="ru-RU"/>
              </w:rPr>
              <w:t>Аудирование:</w:t>
            </w:r>
          </w:p>
          <w:p w:rsidR="00D32A01" w:rsidRPr="00D32A01" w:rsidRDefault="00D32A01" w:rsidP="00D32A01">
            <w:pPr>
              <w:ind w:right="4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2A01">
              <w:rPr>
                <w:rFonts w:eastAsia="Times New Roman"/>
                <w:color w:val="000000"/>
                <w:lang w:eastAsia="ru-RU"/>
              </w:rPr>
              <w:t xml:space="preserve">Дальнейшее развитие и совершенствование восприятия и понимания на слух </w:t>
            </w:r>
            <w:proofErr w:type="gramStart"/>
            <w:r w:rsidRPr="00D32A01">
              <w:rPr>
                <w:rFonts w:eastAsia="Times New Roman"/>
                <w:color w:val="000000"/>
                <w:lang w:eastAsia="ru-RU"/>
              </w:rPr>
              <w:t>аутентичных</w:t>
            </w:r>
            <w:proofErr w:type="gramEnd"/>
            <w:r w:rsidRPr="00D32A01">
              <w:rPr>
                <w:rFonts w:eastAsia="Times New Roman"/>
                <w:color w:val="000000"/>
                <w:lang w:eastAsia="ru-RU"/>
              </w:rPr>
              <w:t xml:space="preserve"> </w:t>
            </w:r>
            <w:proofErr w:type="spellStart"/>
            <w:r w:rsidRPr="00D32A01">
              <w:rPr>
                <w:rFonts w:eastAsia="Times New Roman"/>
                <w:color w:val="000000"/>
                <w:lang w:eastAsia="ru-RU"/>
              </w:rPr>
              <w:t>аудиотекстов</w:t>
            </w:r>
            <w:proofErr w:type="spellEnd"/>
            <w:r w:rsidRPr="00D32A01">
              <w:rPr>
                <w:rFonts w:eastAsia="Times New Roman"/>
                <w:color w:val="000000"/>
                <w:lang w:eastAsia="ru-RU"/>
              </w:rPr>
              <w:t xml:space="preserve"> с различной глубиной проникновения в их содержание. Время звучания аудиозаписи до 1 минуты.</w:t>
            </w:r>
          </w:p>
          <w:p w:rsidR="00D32A01" w:rsidRPr="00D32A01" w:rsidRDefault="00D32A01" w:rsidP="00D32A01">
            <w:pPr>
              <w:ind w:right="4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2A01">
              <w:rPr>
                <w:rFonts w:eastAsia="Times New Roman"/>
                <w:color w:val="000000"/>
                <w:u w:val="single"/>
                <w:lang w:eastAsia="ru-RU"/>
              </w:rPr>
              <w:t>Чтение:</w:t>
            </w:r>
          </w:p>
          <w:p w:rsidR="00D32A01" w:rsidRPr="00D32A01" w:rsidRDefault="00D32A01" w:rsidP="00D32A01">
            <w:pPr>
              <w:ind w:right="4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2A01">
              <w:rPr>
                <w:rFonts w:eastAsia="Times New Roman"/>
                <w:color w:val="000000"/>
                <w:lang w:eastAsia="ru-RU"/>
              </w:rPr>
              <w:t>Дальнейшее развитие навыков чтения и понимания аутентичных текстов с различной глубиной и точностью проникновения в их содержание (ознакомительное, изучающее, просмотровое).</w:t>
            </w:r>
          </w:p>
          <w:p w:rsidR="00D32A01" w:rsidRPr="00D32A01" w:rsidRDefault="00D32A01" w:rsidP="00D32A01">
            <w:pPr>
              <w:ind w:right="4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2A01">
              <w:rPr>
                <w:rFonts w:eastAsia="Times New Roman"/>
                <w:color w:val="000000"/>
                <w:u w:val="single"/>
                <w:lang w:eastAsia="ru-RU"/>
              </w:rPr>
              <w:t>Письменная речь:</w:t>
            </w:r>
          </w:p>
          <w:p w:rsidR="00D32A01" w:rsidRPr="00D32A01" w:rsidRDefault="00D32A01" w:rsidP="00D32A01">
            <w:pPr>
              <w:ind w:right="4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2A01">
              <w:rPr>
                <w:rFonts w:eastAsia="Times New Roman"/>
                <w:color w:val="000000"/>
                <w:lang w:eastAsia="ru-RU"/>
              </w:rPr>
              <w:t>Дальнейшее развитие и совершенствование письменной речи. Писать письмо по образцу. Объем личного письма около 60 слов.</w:t>
            </w:r>
          </w:p>
          <w:p w:rsidR="00D32A01" w:rsidRPr="00D32A01" w:rsidRDefault="00D32A01" w:rsidP="00D32A01">
            <w:pPr>
              <w:ind w:right="4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2A01">
              <w:rPr>
                <w:rFonts w:eastAsia="Times New Roman"/>
                <w:color w:val="000000"/>
                <w:u w:val="single"/>
                <w:lang w:eastAsia="ru-RU"/>
              </w:rPr>
              <w:t>Фонетическая сторона речи:</w:t>
            </w:r>
          </w:p>
          <w:p w:rsidR="00D32A01" w:rsidRPr="00D32A01" w:rsidRDefault="00D32A01" w:rsidP="00D32A01">
            <w:pPr>
              <w:ind w:right="4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2A01">
              <w:rPr>
                <w:rFonts w:eastAsia="Times New Roman"/>
                <w:color w:val="000000"/>
                <w:lang w:eastAsia="ru-RU"/>
              </w:rPr>
              <w:t>Совершенствование навыков произношения и различения на слух иноязычной речи.</w:t>
            </w:r>
          </w:p>
          <w:p w:rsidR="00D32A01" w:rsidRPr="00D32A01" w:rsidRDefault="00D32A01" w:rsidP="00D32A01">
            <w:pPr>
              <w:ind w:right="4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2A01">
              <w:rPr>
                <w:rFonts w:eastAsia="Times New Roman"/>
                <w:color w:val="000000"/>
                <w:u w:val="single"/>
                <w:lang w:eastAsia="ru-RU"/>
              </w:rPr>
              <w:t>Лексическая сторона речи:</w:t>
            </w:r>
          </w:p>
          <w:p w:rsidR="00D32A01" w:rsidRPr="00D32A01" w:rsidRDefault="00D32A01" w:rsidP="00D32A01">
            <w:pPr>
              <w:ind w:right="4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2A01">
              <w:rPr>
                <w:rFonts w:eastAsia="Times New Roman"/>
                <w:color w:val="000000"/>
                <w:lang w:eastAsia="ru-RU"/>
              </w:rPr>
              <w:t>Совершенствование навыков распознавания и употребления в речи лексических единиц, обслуживающих ситуации общения в рамках изучаемой темы. Лексика по теме «Школа и система образования».</w:t>
            </w:r>
          </w:p>
          <w:p w:rsidR="00D32A01" w:rsidRPr="00D32A01" w:rsidRDefault="00D32A01" w:rsidP="00D32A01">
            <w:pPr>
              <w:ind w:right="4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2A01">
              <w:rPr>
                <w:rFonts w:eastAsia="Times New Roman"/>
                <w:color w:val="000000"/>
                <w:u w:val="single"/>
                <w:lang w:eastAsia="ru-RU"/>
              </w:rPr>
              <w:t>Грамматическая сторона речи:</w:t>
            </w:r>
          </w:p>
          <w:p w:rsidR="00D32A01" w:rsidRPr="00D32A01" w:rsidRDefault="00D32A01" w:rsidP="00D32A01">
            <w:pPr>
              <w:ind w:right="4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2A01">
              <w:rPr>
                <w:rFonts w:eastAsia="Times New Roman"/>
                <w:color w:val="000000"/>
                <w:lang w:eastAsia="ru-RU"/>
              </w:rPr>
              <w:t xml:space="preserve">Дальнейшее расширение объема значений </w:t>
            </w:r>
            <w:r w:rsidRPr="00D32A01">
              <w:rPr>
                <w:rFonts w:eastAsia="Times New Roman"/>
                <w:color w:val="000000"/>
                <w:lang w:eastAsia="ru-RU"/>
              </w:rPr>
              <w:lastRenderedPageBreak/>
              <w:t>грамматических средств, изученных ранее и знакомство с новыми грамматическими явлениями. Навыки распознавания и употребления в речи изучаемых грамматических явлений. Степени сравнения прилагательных.</w:t>
            </w:r>
          </w:p>
          <w:p w:rsidR="00D32A01" w:rsidRPr="00D32A01" w:rsidRDefault="00D32A01" w:rsidP="00D32A01">
            <w:pPr>
              <w:ind w:right="4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2A01">
              <w:rPr>
                <w:rFonts w:eastAsia="Times New Roman"/>
                <w:color w:val="000000"/>
                <w:lang w:eastAsia="ru-RU"/>
              </w:rPr>
              <w:t xml:space="preserve">Сложные предложения с </w:t>
            </w:r>
            <w:proofErr w:type="gramStart"/>
            <w:r w:rsidRPr="00D32A01">
              <w:rPr>
                <w:rFonts w:eastAsia="Times New Roman"/>
                <w:color w:val="000000"/>
                <w:lang w:eastAsia="ru-RU"/>
              </w:rPr>
              <w:t>условными</w:t>
            </w:r>
            <w:proofErr w:type="gramEnd"/>
            <w:r w:rsidRPr="00D32A01">
              <w:rPr>
                <w:rFonts w:eastAsia="Times New Roman"/>
                <w:color w:val="000000"/>
                <w:lang w:eastAsia="ru-RU"/>
              </w:rPr>
              <w:t xml:space="preserve"> придаточными.</w:t>
            </w:r>
          </w:p>
        </w:tc>
        <w:tc>
          <w:tcPr>
            <w:tcW w:w="2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32A01" w:rsidRPr="00D32A01" w:rsidRDefault="00D32A01" w:rsidP="00D32A01">
            <w:pPr>
              <w:ind w:right="4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2A01">
              <w:rPr>
                <w:rFonts w:eastAsia="Times New Roman"/>
                <w:b/>
                <w:bCs/>
                <w:color w:val="000000"/>
                <w:lang w:eastAsia="ru-RU"/>
              </w:rPr>
              <w:lastRenderedPageBreak/>
              <w:t>Познавательные:</w:t>
            </w:r>
          </w:p>
          <w:p w:rsidR="00D32A01" w:rsidRPr="00D32A01" w:rsidRDefault="00D32A01" w:rsidP="00D32A01">
            <w:pPr>
              <w:ind w:right="4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2A01">
              <w:rPr>
                <w:rFonts w:eastAsia="Times New Roman"/>
                <w:color w:val="000000"/>
                <w:lang w:eastAsia="ru-RU"/>
              </w:rPr>
              <w:t>формулирование познавательной цели;</w:t>
            </w:r>
          </w:p>
          <w:p w:rsidR="00D32A01" w:rsidRPr="00D32A01" w:rsidRDefault="00D32A01" w:rsidP="00D32A01">
            <w:pPr>
              <w:ind w:right="4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2A01">
              <w:rPr>
                <w:rFonts w:eastAsia="Times New Roman"/>
                <w:color w:val="000000"/>
                <w:lang w:eastAsia="ru-RU"/>
              </w:rPr>
              <w:t>- поиск и выделение информации;</w:t>
            </w:r>
          </w:p>
          <w:p w:rsidR="00D32A01" w:rsidRPr="00D32A01" w:rsidRDefault="00D32A01" w:rsidP="00D32A01">
            <w:pPr>
              <w:ind w:right="4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2A01">
              <w:rPr>
                <w:rFonts w:eastAsia="Times New Roman"/>
                <w:color w:val="000000"/>
                <w:lang w:eastAsia="ru-RU"/>
              </w:rPr>
              <w:t>- знаково-символические</w:t>
            </w:r>
          </w:p>
          <w:p w:rsidR="00D32A01" w:rsidRPr="00D32A01" w:rsidRDefault="00D32A01" w:rsidP="00D32A01">
            <w:pPr>
              <w:ind w:right="4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2A01">
              <w:rPr>
                <w:rFonts w:eastAsia="Times New Roman"/>
                <w:color w:val="000000"/>
                <w:lang w:eastAsia="ru-RU"/>
              </w:rPr>
              <w:t>- моделирование</w:t>
            </w:r>
          </w:p>
          <w:p w:rsidR="00D32A01" w:rsidRPr="00D32A01" w:rsidRDefault="00D32A01" w:rsidP="00D32A01">
            <w:pPr>
              <w:ind w:right="4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2A01">
              <w:rPr>
                <w:rFonts w:eastAsia="Times New Roman"/>
                <w:color w:val="000000"/>
                <w:lang w:eastAsia="ru-RU"/>
              </w:rPr>
              <w:t>- анализ с целью выделения признаков (существенных, несущественных)</w:t>
            </w:r>
          </w:p>
          <w:p w:rsidR="00D32A01" w:rsidRPr="00D32A01" w:rsidRDefault="00D32A01" w:rsidP="00D32A01">
            <w:pPr>
              <w:ind w:right="4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2A01">
              <w:rPr>
                <w:rFonts w:eastAsia="Times New Roman"/>
                <w:color w:val="000000"/>
                <w:lang w:eastAsia="ru-RU"/>
              </w:rPr>
              <w:t>- синтез как составление целого из частей, восполняя недостающие компоненты.</w:t>
            </w:r>
          </w:p>
          <w:p w:rsidR="00D32A01" w:rsidRPr="00D32A01" w:rsidRDefault="00D32A01" w:rsidP="00D32A01">
            <w:pPr>
              <w:ind w:right="4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2A01">
              <w:rPr>
                <w:rFonts w:eastAsia="Times New Roman"/>
                <w:b/>
                <w:bCs/>
                <w:color w:val="000000"/>
                <w:lang w:eastAsia="ru-RU"/>
              </w:rPr>
              <w:t>Коммуникативные:</w:t>
            </w:r>
          </w:p>
          <w:p w:rsidR="00D32A01" w:rsidRPr="00D32A01" w:rsidRDefault="00D32A01" w:rsidP="00D32A01">
            <w:pPr>
              <w:ind w:right="4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2A01">
              <w:rPr>
                <w:rFonts w:eastAsia="Times New Roman"/>
                <w:color w:val="000000"/>
                <w:lang w:eastAsia="ru-RU"/>
              </w:rPr>
              <w:t>Планирование (определение цели, функций участников, способов взаимодействия).</w:t>
            </w:r>
          </w:p>
          <w:p w:rsidR="00D32A01" w:rsidRPr="00D32A01" w:rsidRDefault="00D32A01" w:rsidP="00D32A01">
            <w:pPr>
              <w:ind w:right="4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2A01">
              <w:rPr>
                <w:rFonts w:eastAsia="Times New Roman"/>
                <w:color w:val="000000"/>
                <w:lang w:eastAsia="ru-RU"/>
              </w:rPr>
              <w:t xml:space="preserve">Постановка вопросов ( инициативное сотрудничество в поиске и сборе информации).Разрешение </w:t>
            </w:r>
            <w:proofErr w:type="spellStart"/>
            <w:r w:rsidRPr="00D32A01">
              <w:rPr>
                <w:rFonts w:eastAsia="Times New Roman"/>
                <w:color w:val="000000"/>
                <w:lang w:eastAsia="ru-RU"/>
              </w:rPr>
              <w:t>конфликтов</w:t>
            </w:r>
            <w:proofErr w:type="gramStart"/>
            <w:r w:rsidRPr="00D32A01">
              <w:rPr>
                <w:rFonts w:eastAsia="Times New Roman"/>
                <w:color w:val="000000"/>
                <w:lang w:eastAsia="ru-RU"/>
              </w:rPr>
              <w:t>.У</w:t>
            </w:r>
            <w:proofErr w:type="gramEnd"/>
            <w:r w:rsidRPr="00D32A01">
              <w:rPr>
                <w:rFonts w:eastAsia="Times New Roman"/>
                <w:color w:val="000000"/>
                <w:lang w:eastAsia="ru-RU"/>
              </w:rPr>
              <w:t>правление</w:t>
            </w:r>
            <w:proofErr w:type="spellEnd"/>
            <w:r w:rsidRPr="00D32A01">
              <w:rPr>
                <w:rFonts w:eastAsia="Times New Roman"/>
                <w:color w:val="000000"/>
                <w:lang w:eastAsia="ru-RU"/>
              </w:rPr>
              <w:t xml:space="preserve"> поведением партнёра точностью выражать свои мысли (контроль, коррекция, оценка действий партнёра умение с достаточной полнотой и точностью </w:t>
            </w:r>
            <w:r w:rsidRPr="00D32A01">
              <w:rPr>
                <w:rFonts w:eastAsia="Times New Roman"/>
                <w:color w:val="000000"/>
                <w:lang w:eastAsia="ru-RU"/>
              </w:rPr>
              <w:lastRenderedPageBreak/>
              <w:t>выражать свои мысли).</w:t>
            </w:r>
          </w:p>
          <w:p w:rsidR="00D32A01" w:rsidRPr="00D32A01" w:rsidRDefault="00D32A01" w:rsidP="00D32A01">
            <w:pPr>
              <w:ind w:right="4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2A01">
              <w:rPr>
                <w:rFonts w:eastAsia="Times New Roman"/>
                <w:b/>
                <w:bCs/>
                <w:color w:val="000000"/>
                <w:lang w:eastAsia="ru-RU"/>
              </w:rPr>
              <w:t>Личностные:</w:t>
            </w:r>
          </w:p>
          <w:p w:rsidR="00D32A01" w:rsidRPr="00D32A01" w:rsidRDefault="00D32A01" w:rsidP="00D32A01">
            <w:pPr>
              <w:ind w:right="4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2A01">
              <w:rPr>
                <w:rFonts w:eastAsia="Times New Roman"/>
                <w:color w:val="000000"/>
                <w:lang w:eastAsia="ru-RU"/>
              </w:rPr>
              <w:t>Самоопределение (мотивация учения, формирование основ гражданской идентичности личности).</w:t>
            </w:r>
          </w:p>
          <w:p w:rsidR="00D32A01" w:rsidRPr="00D32A01" w:rsidRDefault="00D32A01" w:rsidP="00D32A01">
            <w:pPr>
              <w:ind w:right="4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D32A01">
              <w:rPr>
                <w:rFonts w:eastAsia="Times New Roman"/>
                <w:color w:val="000000"/>
                <w:lang w:eastAsia="ru-RU"/>
              </w:rPr>
              <w:t>Смыслообразование</w:t>
            </w:r>
            <w:proofErr w:type="spellEnd"/>
            <w:r w:rsidRPr="00D32A01">
              <w:rPr>
                <w:rFonts w:eastAsia="Times New Roman"/>
                <w:color w:val="000000"/>
                <w:lang w:eastAsia="ru-RU"/>
              </w:rPr>
              <w:t xml:space="preserve"> («какое значение, смысл имеет для меня учение», и уметь находить ответ на него).</w:t>
            </w:r>
          </w:p>
          <w:p w:rsidR="00D32A01" w:rsidRPr="00D32A01" w:rsidRDefault="00D32A01" w:rsidP="00D32A01">
            <w:pPr>
              <w:ind w:right="4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2A01">
              <w:rPr>
                <w:rFonts w:eastAsia="Times New Roman"/>
                <w:color w:val="000000"/>
                <w:lang w:eastAsia="ru-RU"/>
              </w:rPr>
              <w:t>Нравственно-этического оценивания (оценивание усваиваемого содержания, исходя из социальных и личностных ценностей, обеспечивающее личностный моральный выбор).</w:t>
            </w:r>
          </w:p>
          <w:p w:rsidR="00D32A01" w:rsidRPr="00D32A01" w:rsidRDefault="00D32A01" w:rsidP="00D32A01">
            <w:pPr>
              <w:ind w:right="4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2A01">
              <w:rPr>
                <w:rFonts w:eastAsia="Times New Roman"/>
                <w:b/>
                <w:bCs/>
                <w:color w:val="000000"/>
                <w:lang w:eastAsia="ru-RU"/>
              </w:rPr>
              <w:t>Регулятивные:</w:t>
            </w:r>
          </w:p>
          <w:p w:rsidR="00D32A01" w:rsidRPr="00D32A01" w:rsidRDefault="00D32A01" w:rsidP="00D32A01">
            <w:pPr>
              <w:ind w:right="4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D32A01">
              <w:rPr>
                <w:rFonts w:eastAsia="Times New Roman"/>
                <w:color w:val="000000"/>
                <w:lang w:eastAsia="ru-RU"/>
              </w:rPr>
              <w:t>Целеполагание</w:t>
            </w:r>
            <w:proofErr w:type="spellEnd"/>
            <w:r w:rsidRPr="00D32A01">
              <w:rPr>
                <w:rFonts w:eastAsia="Times New Roman"/>
                <w:color w:val="000000"/>
                <w:lang w:eastAsia="ru-RU"/>
              </w:rPr>
              <w:t xml:space="preserve"> (постановка учебной задачи на основе соотнесения того, что уже известно и усвоено учащимися, и того, что ещё неизвестно).</w:t>
            </w:r>
          </w:p>
          <w:p w:rsidR="00D32A01" w:rsidRPr="00D32A01" w:rsidRDefault="00D32A01" w:rsidP="00D32A01">
            <w:pPr>
              <w:ind w:right="4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2A01">
              <w:rPr>
                <w:rFonts w:eastAsia="Times New Roman"/>
                <w:color w:val="000000"/>
                <w:lang w:eastAsia="ru-RU"/>
              </w:rPr>
              <w:t>Планирование (определение последовательности промежуточных целей с учётом конечного результата; составление плана и последовательности действий).</w:t>
            </w:r>
          </w:p>
          <w:p w:rsidR="00D32A01" w:rsidRPr="00D32A01" w:rsidRDefault="00D32A01" w:rsidP="00D32A01">
            <w:pPr>
              <w:ind w:right="4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2A01">
              <w:rPr>
                <w:rFonts w:eastAsia="Times New Roman"/>
                <w:color w:val="000000"/>
                <w:lang w:eastAsia="ru-RU"/>
              </w:rPr>
              <w:t xml:space="preserve">Контроль и осознание учащимися того, что уже усвоено и </w:t>
            </w:r>
            <w:r w:rsidRPr="00D32A01">
              <w:rPr>
                <w:rFonts w:eastAsia="Times New Roman"/>
                <w:color w:val="000000"/>
                <w:lang w:eastAsia="ru-RU"/>
              </w:rPr>
              <w:lastRenderedPageBreak/>
              <w:t>что ещё подлежит усвоению, осознание качества и уровня усвоения.</w:t>
            </w:r>
          </w:p>
        </w:tc>
      </w:tr>
      <w:tr w:rsidR="00D32A01" w:rsidRPr="00D32A01" w:rsidTr="00673EF0">
        <w:trPr>
          <w:trHeight w:val="280"/>
        </w:trPr>
        <w:tc>
          <w:tcPr>
            <w:tcW w:w="1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32A01" w:rsidRPr="00D32A01" w:rsidRDefault="00D32A01" w:rsidP="00D32A01">
            <w:pPr>
              <w:ind w:right="4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2A01">
              <w:rPr>
                <w:rFonts w:eastAsia="Times New Roman"/>
                <w:color w:val="000000"/>
                <w:lang w:eastAsia="ru-RU"/>
              </w:rPr>
              <w:lastRenderedPageBreak/>
              <w:t>Наша история</w:t>
            </w:r>
          </w:p>
        </w:tc>
        <w:tc>
          <w:tcPr>
            <w:tcW w:w="5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32A01" w:rsidRPr="00D32A01" w:rsidRDefault="00D32A01" w:rsidP="00D32A01">
            <w:pPr>
              <w:ind w:right="4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2A01">
              <w:rPr>
                <w:rFonts w:eastAsia="Times New Roman"/>
                <w:color w:val="000000"/>
                <w:u w:val="single"/>
                <w:lang w:eastAsia="ru-RU"/>
              </w:rPr>
              <w:t>Говорение</w:t>
            </w:r>
          </w:p>
          <w:p w:rsidR="00D32A01" w:rsidRPr="00D32A01" w:rsidRDefault="00D32A01" w:rsidP="00D32A01">
            <w:pPr>
              <w:ind w:right="4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2A01">
              <w:rPr>
                <w:rFonts w:eastAsia="Times New Roman"/>
                <w:color w:val="000000"/>
                <w:lang w:eastAsia="ru-RU"/>
              </w:rPr>
              <w:t>Диалогическая речь:</w:t>
            </w:r>
          </w:p>
          <w:p w:rsidR="00D32A01" w:rsidRPr="00D32A01" w:rsidRDefault="00D32A01" w:rsidP="00D32A01">
            <w:pPr>
              <w:ind w:right="4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2A01">
              <w:rPr>
                <w:rFonts w:eastAsia="Times New Roman"/>
                <w:color w:val="000000"/>
                <w:lang w:eastAsia="ru-RU"/>
              </w:rPr>
              <w:t>Дальнейшее совершенствование диалогической речи при более вариативном содержании и более разнообразном языковом оформлении. Расспросить об истории соей страны.</w:t>
            </w:r>
          </w:p>
          <w:p w:rsidR="00D32A01" w:rsidRPr="00D32A01" w:rsidRDefault="00D32A01" w:rsidP="00D32A01">
            <w:pPr>
              <w:ind w:right="4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2A01">
              <w:rPr>
                <w:rFonts w:eastAsia="Times New Roman"/>
                <w:color w:val="000000"/>
                <w:lang w:eastAsia="ru-RU"/>
              </w:rPr>
              <w:t>Объем диалогического высказывания от 3-х реплик с каждой стороны.</w:t>
            </w:r>
          </w:p>
          <w:p w:rsidR="00D32A01" w:rsidRPr="00D32A01" w:rsidRDefault="00D32A01" w:rsidP="00D32A01">
            <w:pPr>
              <w:ind w:right="4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2A01">
              <w:rPr>
                <w:rFonts w:eastAsia="Times New Roman"/>
                <w:color w:val="000000"/>
                <w:lang w:eastAsia="ru-RU"/>
              </w:rPr>
              <w:t>Монологическая речь:</w:t>
            </w:r>
          </w:p>
          <w:p w:rsidR="00D32A01" w:rsidRPr="00D32A01" w:rsidRDefault="00D32A01" w:rsidP="00D32A01">
            <w:pPr>
              <w:ind w:right="426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2A01">
              <w:rPr>
                <w:rFonts w:eastAsia="Times New Roman"/>
                <w:color w:val="000000"/>
                <w:lang w:eastAsia="ru-RU"/>
              </w:rPr>
              <w:t>Дальнейшее развитие и совершенствование связных высказываний с использованием описания, сообщения, рассказа, характеристики, с опорой и без опоры на текст или заданную ситуацию. Рассказать об отношении к различным событиям. Объем монологического высказывания 8-10 фраз.</w:t>
            </w:r>
          </w:p>
          <w:p w:rsidR="00D32A01" w:rsidRPr="00D32A01" w:rsidRDefault="00D32A01" w:rsidP="00D32A01">
            <w:pPr>
              <w:ind w:right="4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2A01">
              <w:rPr>
                <w:rFonts w:eastAsia="Times New Roman"/>
                <w:color w:val="000000"/>
                <w:u w:val="single"/>
                <w:lang w:eastAsia="ru-RU"/>
              </w:rPr>
              <w:t>Аудирование:</w:t>
            </w:r>
          </w:p>
          <w:p w:rsidR="00D32A01" w:rsidRPr="00D32A01" w:rsidRDefault="00D32A01" w:rsidP="00D32A01">
            <w:pPr>
              <w:ind w:right="4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2A01">
              <w:rPr>
                <w:rFonts w:eastAsia="Times New Roman"/>
                <w:color w:val="000000"/>
                <w:lang w:eastAsia="ru-RU"/>
              </w:rPr>
              <w:t xml:space="preserve">Дальнейшее развитие и совершенствование восприятия и понимания на слух </w:t>
            </w:r>
            <w:proofErr w:type="gramStart"/>
            <w:r w:rsidRPr="00D32A01">
              <w:rPr>
                <w:rFonts w:eastAsia="Times New Roman"/>
                <w:color w:val="000000"/>
                <w:lang w:eastAsia="ru-RU"/>
              </w:rPr>
              <w:t>аутентичных</w:t>
            </w:r>
            <w:proofErr w:type="gramEnd"/>
            <w:r w:rsidRPr="00D32A01">
              <w:rPr>
                <w:rFonts w:eastAsia="Times New Roman"/>
                <w:color w:val="000000"/>
                <w:lang w:eastAsia="ru-RU"/>
              </w:rPr>
              <w:t xml:space="preserve"> </w:t>
            </w:r>
            <w:proofErr w:type="spellStart"/>
            <w:r w:rsidRPr="00D32A01">
              <w:rPr>
                <w:rFonts w:eastAsia="Times New Roman"/>
                <w:color w:val="000000"/>
                <w:lang w:eastAsia="ru-RU"/>
              </w:rPr>
              <w:t>аудиотекстов</w:t>
            </w:r>
            <w:proofErr w:type="spellEnd"/>
            <w:r w:rsidRPr="00D32A01">
              <w:rPr>
                <w:rFonts w:eastAsia="Times New Roman"/>
                <w:color w:val="000000"/>
                <w:lang w:eastAsia="ru-RU"/>
              </w:rPr>
              <w:t xml:space="preserve"> с различной глубиной проникновения в их содержание. Время звучания аудиозаписи до 1 минуты.</w:t>
            </w:r>
          </w:p>
          <w:p w:rsidR="00D32A01" w:rsidRPr="00D32A01" w:rsidRDefault="00D32A01" w:rsidP="00D32A01">
            <w:pPr>
              <w:ind w:right="4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2A01">
              <w:rPr>
                <w:rFonts w:eastAsia="Times New Roman"/>
                <w:color w:val="000000"/>
                <w:u w:val="single"/>
                <w:lang w:eastAsia="ru-RU"/>
              </w:rPr>
              <w:t>Чтение:</w:t>
            </w:r>
          </w:p>
          <w:p w:rsidR="00D32A01" w:rsidRPr="00D32A01" w:rsidRDefault="00D32A01" w:rsidP="00D32A01">
            <w:pPr>
              <w:ind w:right="4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2A01">
              <w:rPr>
                <w:rFonts w:eastAsia="Times New Roman"/>
                <w:color w:val="000000"/>
                <w:lang w:eastAsia="ru-RU"/>
              </w:rPr>
              <w:t>Дальнейшее развитие навыков чтения и понимания аутентичных текстов с различной глубиной и точностью проникновения в их содержание (ознакомительное, изучающее, просмотровое).</w:t>
            </w:r>
          </w:p>
          <w:p w:rsidR="00D32A01" w:rsidRPr="00D32A01" w:rsidRDefault="00D32A01" w:rsidP="00D32A01">
            <w:pPr>
              <w:ind w:right="4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2A01">
              <w:rPr>
                <w:rFonts w:eastAsia="Times New Roman"/>
                <w:color w:val="000000"/>
                <w:u w:val="single"/>
                <w:lang w:eastAsia="ru-RU"/>
              </w:rPr>
              <w:t>Письменная речь:</w:t>
            </w:r>
          </w:p>
          <w:p w:rsidR="00D32A01" w:rsidRPr="00D32A01" w:rsidRDefault="00D32A01" w:rsidP="00D32A01">
            <w:pPr>
              <w:ind w:right="4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2A01">
              <w:rPr>
                <w:rFonts w:eastAsia="Times New Roman"/>
                <w:color w:val="000000"/>
                <w:lang w:eastAsia="ru-RU"/>
              </w:rPr>
              <w:t>Дальнейшее развитие и совершенствование письменной речи. Объем личного письма около 60 слов.</w:t>
            </w:r>
          </w:p>
          <w:p w:rsidR="00D32A01" w:rsidRPr="00D32A01" w:rsidRDefault="00D32A01" w:rsidP="00D32A01">
            <w:pPr>
              <w:ind w:right="4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2A01">
              <w:rPr>
                <w:rFonts w:eastAsia="Times New Roman"/>
                <w:color w:val="000000"/>
                <w:u w:val="single"/>
                <w:lang w:eastAsia="ru-RU"/>
              </w:rPr>
              <w:t>Фонетическая сторона речи:</w:t>
            </w:r>
          </w:p>
          <w:p w:rsidR="00D32A01" w:rsidRPr="00D32A01" w:rsidRDefault="00D32A01" w:rsidP="00D32A01">
            <w:pPr>
              <w:ind w:right="4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2A01">
              <w:rPr>
                <w:rFonts w:eastAsia="Times New Roman"/>
                <w:color w:val="000000"/>
                <w:lang w:eastAsia="ru-RU"/>
              </w:rPr>
              <w:t>Совершенствование навыков произношения и различения на слух иноязычной речи.</w:t>
            </w:r>
          </w:p>
          <w:p w:rsidR="00D32A01" w:rsidRPr="00D32A01" w:rsidRDefault="00D32A01" w:rsidP="00D32A01">
            <w:pPr>
              <w:ind w:right="4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2A01">
              <w:rPr>
                <w:rFonts w:eastAsia="Times New Roman"/>
                <w:color w:val="000000"/>
                <w:u w:val="single"/>
                <w:lang w:eastAsia="ru-RU"/>
              </w:rPr>
              <w:t>Лексическая сторона речи:</w:t>
            </w:r>
          </w:p>
          <w:p w:rsidR="00D32A01" w:rsidRPr="00D32A01" w:rsidRDefault="00D32A01" w:rsidP="00D32A01">
            <w:pPr>
              <w:ind w:right="4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2A01">
              <w:rPr>
                <w:rFonts w:eastAsia="Times New Roman"/>
                <w:color w:val="000000"/>
                <w:lang w:eastAsia="ru-RU"/>
              </w:rPr>
              <w:t>Совершенствование навыков распознавания и употребления в речи лексических единиц, обслуживающих ситуации общения в рамках изучаемой темы. Лексика по теме Исторические места и события.</w:t>
            </w:r>
          </w:p>
          <w:p w:rsidR="00D32A01" w:rsidRPr="00D32A01" w:rsidRDefault="00D32A01" w:rsidP="00D32A01">
            <w:pPr>
              <w:ind w:right="4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2A01">
              <w:rPr>
                <w:rFonts w:eastAsia="Times New Roman"/>
                <w:color w:val="000000"/>
                <w:lang w:eastAsia="ru-RU"/>
              </w:rPr>
              <w:t>Предлоги места.</w:t>
            </w:r>
          </w:p>
          <w:p w:rsidR="00D32A01" w:rsidRPr="00D32A01" w:rsidRDefault="00D32A01" w:rsidP="00D32A01">
            <w:pPr>
              <w:ind w:right="4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2A01">
              <w:rPr>
                <w:rFonts w:eastAsia="Times New Roman"/>
                <w:color w:val="000000"/>
                <w:u w:val="single"/>
                <w:lang w:eastAsia="ru-RU"/>
              </w:rPr>
              <w:t>Грамматическая сторона речи:</w:t>
            </w:r>
          </w:p>
          <w:p w:rsidR="00D32A01" w:rsidRPr="00D32A01" w:rsidRDefault="00D32A01" w:rsidP="00D32A01">
            <w:pPr>
              <w:ind w:right="4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2A01">
              <w:rPr>
                <w:rFonts w:eastAsia="Times New Roman"/>
                <w:color w:val="000000"/>
                <w:lang w:eastAsia="ru-RU"/>
              </w:rPr>
              <w:t xml:space="preserve">Дальнейшее расширение объема значений грамматических средств, изученных ранее и знакомство с новыми грамматическими </w:t>
            </w:r>
            <w:r w:rsidRPr="00D32A01">
              <w:rPr>
                <w:rFonts w:eastAsia="Times New Roman"/>
                <w:color w:val="000000"/>
                <w:lang w:eastAsia="ru-RU"/>
              </w:rPr>
              <w:lastRenderedPageBreak/>
              <w:t>явлениями. Навыки распознавания и употребления в речи изучаемых грамматических явлений. Притяжательный падеж существительных.</w:t>
            </w:r>
          </w:p>
          <w:p w:rsidR="00D32A01" w:rsidRPr="00D32A01" w:rsidRDefault="00D32A01" w:rsidP="00D32A01">
            <w:pPr>
              <w:ind w:right="4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2A01">
              <w:rPr>
                <w:rFonts w:eastAsia="Times New Roman"/>
                <w:color w:val="000000"/>
                <w:lang w:eastAsia="ru-RU"/>
              </w:rPr>
              <w:t>Артикль с собственными именами. Настоящее завершенное время.</w:t>
            </w:r>
          </w:p>
        </w:tc>
        <w:tc>
          <w:tcPr>
            <w:tcW w:w="2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32A01" w:rsidRPr="00D32A01" w:rsidRDefault="00D32A01" w:rsidP="00D32A01">
            <w:pPr>
              <w:ind w:right="4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2A01">
              <w:rPr>
                <w:rFonts w:eastAsia="Times New Roman"/>
                <w:b/>
                <w:bCs/>
                <w:color w:val="000000"/>
                <w:lang w:eastAsia="ru-RU"/>
              </w:rPr>
              <w:lastRenderedPageBreak/>
              <w:t>Познавательные:</w:t>
            </w:r>
          </w:p>
          <w:p w:rsidR="00D32A01" w:rsidRPr="00D32A01" w:rsidRDefault="00D32A01" w:rsidP="00D32A01">
            <w:pPr>
              <w:ind w:right="4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2A01">
              <w:rPr>
                <w:rFonts w:eastAsia="Times New Roman"/>
                <w:color w:val="000000"/>
                <w:lang w:eastAsia="ru-RU"/>
              </w:rPr>
              <w:t>формулирование познавательной цели;</w:t>
            </w:r>
          </w:p>
          <w:p w:rsidR="00D32A01" w:rsidRPr="00D32A01" w:rsidRDefault="00D32A01" w:rsidP="00D32A01">
            <w:pPr>
              <w:ind w:right="4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2A01">
              <w:rPr>
                <w:rFonts w:eastAsia="Times New Roman"/>
                <w:color w:val="000000"/>
                <w:lang w:eastAsia="ru-RU"/>
              </w:rPr>
              <w:t>- поиск и выделение информации;</w:t>
            </w:r>
          </w:p>
          <w:p w:rsidR="00D32A01" w:rsidRPr="00D32A01" w:rsidRDefault="00D32A01" w:rsidP="00D32A01">
            <w:pPr>
              <w:ind w:right="4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2A01">
              <w:rPr>
                <w:rFonts w:eastAsia="Times New Roman"/>
                <w:color w:val="000000"/>
                <w:lang w:eastAsia="ru-RU"/>
              </w:rPr>
              <w:t>- знаково-символические</w:t>
            </w:r>
          </w:p>
          <w:p w:rsidR="00D32A01" w:rsidRPr="00D32A01" w:rsidRDefault="00D32A01" w:rsidP="00D32A01">
            <w:pPr>
              <w:ind w:right="4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2A01">
              <w:rPr>
                <w:rFonts w:eastAsia="Times New Roman"/>
                <w:color w:val="000000"/>
                <w:lang w:eastAsia="ru-RU"/>
              </w:rPr>
              <w:t>- моделирование</w:t>
            </w:r>
          </w:p>
          <w:p w:rsidR="00D32A01" w:rsidRPr="00D32A01" w:rsidRDefault="00D32A01" w:rsidP="00D32A01">
            <w:pPr>
              <w:ind w:right="4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2A01">
              <w:rPr>
                <w:rFonts w:eastAsia="Times New Roman"/>
                <w:color w:val="000000"/>
                <w:lang w:eastAsia="ru-RU"/>
              </w:rPr>
              <w:t>- анализ с целью выделения признаков (существенных, несущественных)</w:t>
            </w:r>
          </w:p>
          <w:p w:rsidR="00D32A01" w:rsidRPr="00D32A01" w:rsidRDefault="00D32A01" w:rsidP="00D32A01">
            <w:pPr>
              <w:ind w:right="4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2A01">
              <w:rPr>
                <w:rFonts w:eastAsia="Times New Roman"/>
                <w:color w:val="000000"/>
                <w:lang w:eastAsia="ru-RU"/>
              </w:rPr>
              <w:t>- синтез как составление целого из частей, восполняя недостающие компоненты.</w:t>
            </w:r>
          </w:p>
          <w:p w:rsidR="00D32A01" w:rsidRPr="00D32A01" w:rsidRDefault="00D32A01" w:rsidP="00D32A01">
            <w:pPr>
              <w:ind w:right="4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2A01">
              <w:rPr>
                <w:rFonts w:eastAsia="Times New Roman"/>
                <w:b/>
                <w:bCs/>
                <w:color w:val="000000"/>
                <w:lang w:eastAsia="ru-RU"/>
              </w:rPr>
              <w:t>Коммуникативные:</w:t>
            </w:r>
          </w:p>
          <w:p w:rsidR="00D32A01" w:rsidRPr="00D32A01" w:rsidRDefault="00D32A01" w:rsidP="00D32A01">
            <w:pPr>
              <w:ind w:right="4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2A01">
              <w:rPr>
                <w:rFonts w:eastAsia="Times New Roman"/>
                <w:color w:val="000000"/>
                <w:lang w:eastAsia="ru-RU"/>
              </w:rPr>
              <w:t>Планирование (определение цели, функций участников, способов взаимодействия).</w:t>
            </w:r>
          </w:p>
          <w:p w:rsidR="00D32A01" w:rsidRPr="00D32A01" w:rsidRDefault="00D32A01" w:rsidP="00D32A01">
            <w:pPr>
              <w:ind w:right="4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2A01">
              <w:rPr>
                <w:rFonts w:eastAsia="Times New Roman"/>
                <w:color w:val="000000"/>
                <w:lang w:eastAsia="ru-RU"/>
              </w:rPr>
              <w:t xml:space="preserve">Постановка вопросов ( инициативное сотрудничество в поиске и сборе информации).Разрешение </w:t>
            </w:r>
            <w:proofErr w:type="spellStart"/>
            <w:r w:rsidRPr="00D32A01">
              <w:rPr>
                <w:rFonts w:eastAsia="Times New Roman"/>
                <w:color w:val="000000"/>
                <w:lang w:eastAsia="ru-RU"/>
              </w:rPr>
              <w:t>конфликтов</w:t>
            </w:r>
            <w:proofErr w:type="gramStart"/>
            <w:r w:rsidRPr="00D32A01">
              <w:rPr>
                <w:rFonts w:eastAsia="Times New Roman"/>
                <w:color w:val="000000"/>
                <w:lang w:eastAsia="ru-RU"/>
              </w:rPr>
              <w:t>.У</w:t>
            </w:r>
            <w:proofErr w:type="gramEnd"/>
            <w:r w:rsidRPr="00D32A01">
              <w:rPr>
                <w:rFonts w:eastAsia="Times New Roman"/>
                <w:color w:val="000000"/>
                <w:lang w:eastAsia="ru-RU"/>
              </w:rPr>
              <w:t>правление</w:t>
            </w:r>
            <w:proofErr w:type="spellEnd"/>
            <w:r w:rsidRPr="00D32A01">
              <w:rPr>
                <w:rFonts w:eastAsia="Times New Roman"/>
                <w:color w:val="000000"/>
                <w:lang w:eastAsia="ru-RU"/>
              </w:rPr>
              <w:t xml:space="preserve"> поведением партнёра точностью выражать свои мысли (контроль, коррекция, оценка действий партнёра умение с достаточной полнотой и точностью </w:t>
            </w:r>
            <w:r w:rsidRPr="00D32A01">
              <w:rPr>
                <w:rFonts w:eastAsia="Times New Roman"/>
                <w:color w:val="000000"/>
                <w:lang w:eastAsia="ru-RU"/>
              </w:rPr>
              <w:lastRenderedPageBreak/>
              <w:t>выражать свои мысли).</w:t>
            </w:r>
          </w:p>
          <w:p w:rsidR="00D32A01" w:rsidRPr="00D32A01" w:rsidRDefault="00D32A01" w:rsidP="00D32A01">
            <w:pPr>
              <w:ind w:right="4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2A01">
              <w:rPr>
                <w:rFonts w:eastAsia="Times New Roman"/>
                <w:b/>
                <w:bCs/>
                <w:color w:val="000000"/>
                <w:lang w:eastAsia="ru-RU"/>
              </w:rPr>
              <w:t>Личностные:</w:t>
            </w:r>
          </w:p>
          <w:p w:rsidR="00D32A01" w:rsidRPr="00D32A01" w:rsidRDefault="00D32A01" w:rsidP="00D32A01">
            <w:pPr>
              <w:ind w:right="4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2A01">
              <w:rPr>
                <w:rFonts w:eastAsia="Times New Roman"/>
                <w:color w:val="000000"/>
                <w:lang w:eastAsia="ru-RU"/>
              </w:rPr>
              <w:t>Самоопределение (мотивация учения, формирование основ гражданской идентичности личности).</w:t>
            </w:r>
          </w:p>
          <w:p w:rsidR="00D32A01" w:rsidRPr="00D32A01" w:rsidRDefault="00D32A01" w:rsidP="00D32A01">
            <w:pPr>
              <w:ind w:right="4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D32A01">
              <w:rPr>
                <w:rFonts w:eastAsia="Times New Roman"/>
                <w:color w:val="000000"/>
                <w:lang w:eastAsia="ru-RU"/>
              </w:rPr>
              <w:t>Смыслообразование</w:t>
            </w:r>
            <w:proofErr w:type="spellEnd"/>
            <w:r w:rsidRPr="00D32A01">
              <w:rPr>
                <w:rFonts w:eastAsia="Times New Roman"/>
                <w:color w:val="000000"/>
                <w:lang w:eastAsia="ru-RU"/>
              </w:rPr>
              <w:t xml:space="preserve"> («какое значение, смысл имеет для меня учение», и уметь находить ответ на него).</w:t>
            </w:r>
          </w:p>
          <w:p w:rsidR="00D32A01" w:rsidRPr="00D32A01" w:rsidRDefault="00D32A01" w:rsidP="00D32A01">
            <w:pPr>
              <w:ind w:right="4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2A01">
              <w:rPr>
                <w:rFonts w:eastAsia="Times New Roman"/>
                <w:color w:val="000000"/>
                <w:lang w:eastAsia="ru-RU"/>
              </w:rPr>
              <w:t>Нравственно-этического оценивания (оценивание усваиваемого содержания, исходя из социальных и личностных ценностей, обеспечивающее личностный моральный выбор).</w:t>
            </w:r>
          </w:p>
          <w:p w:rsidR="00D32A01" w:rsidRPr="00D32A01" w:rsidRDefault="00D32A01" w:rsidP="00D32A01">
            <w:pPr>
              <w:ind w:right="4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2A01">
              <w:rPr>
                <w:rFonts w:eastAsia="Times New Roman"/>
                <w:b/>
                <w:bCs/>
                <w:color w:val="000000"/>
                <w:lang w:eastAsia="ru-RU"/>
              </w:rPr>
              <w:t>Регулятивные:</w:t>
            </w:r>
          </w:p>
          <w:p w:rsidR="00D32A01" w:rsidRPr="00D32A01" w:rsidRDefault="00D32A01" w:rsidP="00D32A01">
            <w:pPr>
              <w:ind w:right="4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D32A01">
              <w:rPr>
                <w:rFonts w:eastAsia="Times New Roman"/>
                <w:color w:val="000000"/>
                <w:lang w:eastAsia="ru-RU"/>
              </w:rPr>
              <w:t>Целеполагание</w:t>
            </w:r>
            <w:proofErr w:type="spellEnd"/>
            <w:r w:rsidRPr="00D32A01">
              <w:rPr>
                <w:rFonts w:eastAsia="Times New Roman"/>
                <w:color w:val="000000"/>
                <w:lang w:eastAsia="ru-RU"/>
              </w:rPr>
              <w:t xml:space="preserve"> (постановка учебной задачи на основе соотнесения того, что уже известно и усвоено учащимися, и того, что ещё неизвестно).</w:t>
            </w:r>
          </w:p>
          <w:p w:rsidR="00D32A01" w:rsidRPr="00D32A01" w:rsidRDefault="00D32A01" w:rsidP="00D32A01">
            <w:pPr>
              <w:ind w:right="4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2A01">
              <w:rPr>
                <w:rFonts w:eastAsia="Times New Roman"/>
                <w:color w:val="000000"/>
                <w:lang w:eastAsia="ru-RU"/>
              </w:rPr>
              <w:t>Планирование (определение последовательности промежуточных целей с учётом конечного результата; составление плана и последовательности действий).</w:t>
            </w:r>
          </w:p>
          <w:p w:rsidR="00D32A01" w:rsidRPr="00D32A01" w:rsidRDefault="00D32A01" w:rsidP="00D32A01">
            <w:pPr>
              <w:ind w:right="4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2A01">
              <w:rPr>
                <w:rFonts w:eastAsia="Times New Roman"/>
                <w:color w:val="000000"/>
                <w:lang w:eastAsia="ru-RU"/>
              </w:rPr>
              <w:t xml:space="preserve">Контроль и осознание учащимися того, что уже усвоено и </w:t>
            </w:r>
            <w:r w:rsidRPr="00D32A01">
              <w:rPr>
                <w:rFonts w:eastAsia="Times New Roman"/>
                <w:color w:val="000000"/>
                <w:lang w:eastAsia="ru-RU"/>
              </w:rPr>
              <w:lastRenderedPageBreak/>
              <w:t>что ещё подлежит усвоению, осознание качества и уровня усвоения.</w:t>
            </w:r>
          </w:p>
        </w:tc>
      </w:tr>
      <w:tr w:rsidR="00D32A01" w:rsidRPr="00D32A01" w:rsidTr="00673EF0">
        <w:trPr>
          <w:trHeight w:val="260"/>
        </w:trPr>
        <w:tc>
          <w:tcPr>
            <w:tcW w:w="1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32A01" w:rsidRPr="00D32A01" w:rsidRDefault="00D32A01" w:rsidP="00D32A01">
            <w:pPr>
              <w:ind w:right="4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2A01">
              <w:rPr>
                <w:rFonts w:eastAsia="Times New Roman"/>
                <w:color w:val="000000"/>
                <w:lang w:eastAsia="ru-RU"/>
              </w:rPr>
              <w:lastRenderedPageBreak/>
              <w:t>Досуг</w:t>
            </w:r>
          </w:p>
        </w:tc>
        <w:tc>
          <w:tcPr>
            <w:tcW w:w="5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32A01" w:rsidRPr="00D32A01" w:rsidRDefault="00D32A01" w:rsidP="00D32A01">
            <w:pPr>
              <w:ind w:right="4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2A01">
              <w:rPr>
                <w:rFonts w:eastAsia="Times New Roman"/>
                <w:color w:val="000000"/>
                <w:u w:val="single"/>
                <w:lang w:eastAsia="ru-RU"/>
              </w:rPr>
              <w:t>Говорение</w:t>
            </w:r>
          </w:p>
          <w:p w:rsidR="00D32A01" w:rsidRPr="00D32A01" w:rsidRDefault="00D32A01" w:rsidP="00D32A01">
            <w:pPr>
              <w:ind w:right="4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2A01">
              <w:rPr>
                <w:rFonts w:eastAsia="Times New Roman"/>
                <w:color w:val="000000"/>
                <w:lang w:eastAsia="ru-RU"/>
              </w:rPr>
              <w:t>Диалогическая речь:</w:t>
            </w:r>
          </w:p>
          <w:p w:rsidR="00D32A01" w:rsidRPr="00D32A01" w:rsidRDefault="00D32A01" w:rsidP="00D32A01">
            <w:pPr>
              <w:ind w:right="4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2A01">
              <w:rPr>
                <w:rFonts w:eastAsia="Times New Roman"/>
                <w:color w:val="000000"/>
                <w:lang w:eastAsia="ru-RU"/>
              </w:rPr>
              <w:t>Дальнейшее совершенствование диалогической речи при более вариативном содержании и более разнообразном языковом оформлении. Объем диалогического высказывания от 3-х реплик с каждой стороны. Расспросить партнера о его планах, интересах.</w:t>
            </w:r>
          </w:p>
          <w:p w:rsidR="00D32A01" w:rsidRPr="00D32A01" w:rsidRDefault="00D32A01" w:rsidP="00D32A01">
            <w:pPr>
              <w:ind w:right="4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2A01">
              <w:rPr>
                <w:rFonts w:eastAsia="Times New Roman"/>
                <w:color w:val="000000"/>
                <w:lang w:eastAsia="ru-RU"/>
              </w:rPr>
              <w:t>Спросить собеседника  о любимых занятиях в его семье. Пригласить партнера к совместной деятельности. Подавать различные команды.</w:t>
            </w:r>
          </w:p>
          <w:p w:rsidR="00D32A01" w:rsidRPr="00D32A01" w:rsidRDefault="00D32A01" w:rsidP="00D32A01">
            <w:pPr>
              <w:ind w:right="4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2A01">
              <w:rPr>
                <w:rFonts w:eastAsia="Times New Roman"/>
                <w:color w:val="000000"/>
                <w:lang w:eastAsia="ru-RU"/>
              </w:rPr>
              <w:t>Монологическая речь:</w:t>
            </w:r>
          </w:p>
          <w:p w:rsidR="00D32A01" w:rsidRPr="00D32A01" w:rsidRDefault="00D32A01" w:rsidP="00D32A01">
            <w:pPr>
              <w:ind w:right="4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2A01">
              <w:rPr>
                <w:rFonts w:eastAsia="Times New Roman"/>
                <w:color w:val="000000"/>
                <w:lang w:eastAsia="ru-RU"/>
              </w:rPr>
              <w:t>Дальнейшее развитие и совершенствование связных высказываний с использованием описания, сообщения, рассказа, характеристики, с опорой и без опоры на текст или заданную ситуацию. Рассказывать о своих увлечениях. Рассказать о любимых</w:t>
            </w:r>
            <w:proofErr w:type="gramStart"/>
            <w:r w:rsidRPr="00D32A01">
              <w:rPr>
                <w:rFonts w:eastAsia="Times New Roman"/>
                <w:color w:val="000000"/>
                <w:lang w:eastAsia="ru-RU"/>
              </w:rPr>
              <w:t xml:space="preserve"> ,</w:t>
            </w:r>
            <w:proofErr w:type="gramEnd"/>
            <w:r w:rsidRPr="00D32A01">
              <w:rPr>
                <w:rFonts w:eastAsia="Times New Roman"/>
                <w:color w:val="000000"/>
                <w:lang w:eastAsia="ru-RU"/>
              </w:rPr>
              <w:t>книгах, героях Объем монологического высказывания 8-10 фраз.</w:t>
            </w:r>
          </w:p>
          <w:p w:rsidR="00D32A01" w:rsidRPr="00D32A01" w:rsidRDefault="00D32A01" w:rsidP="00D32A01">
            <w:pPr>
              <w:ind w:right="4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2A01">
              <w:rPr>
                <w:rFonts w:eastAsia="Times New Roman"/>
                <w:color w:val="000000"/>
                <w:u w:val="single"/>
                <w:lang w:eastAsia="ru-RU"/>
              </w:rPr>
              <w:t>Аудирование:</w:t>
            </w:r>
          </w:p>
          <w:p w:rsidR="00D32A01" w:rsidRPr="00D32A01" w:rsidRDefault="00D32A01" w:rsidP="00D32A01">
            <w:pPr>
              <w:ind w:right="4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2A01">
              <w:rPr>
                <w:rFonts w:eastAsia="Times New Roman"/>
                <w:color w:val="000000"/>
                <w:lang w:eastAsia="ru-RU"/>
              </w:rPr>
              <w:t xml:space="preserve">Дальнейшее развитие и совершенствование восприятия и понимания на слух </w:t>
            </w:r>
            <w:proofErr w:type="gramStart"/>
            <w:r w:rsidRPr="00D32A01">
              <w:rPr>
                <w:rFonts w:eastAsia="Times New Roman"/>
                <w:color w:val="000000"/>
                <w:lang w:eastAsia="ru-RU"/>
              </w:rPr>
              <w:t>аутентичных</w:t>
            </w:r>
            <w:proofErr w:type="gramEnd"/>
            <w:r w:rsidRPr="00D32A01">
              <w:rPr>
                <w:rFonts w:eastAsia="Times New Roman"/>
                <w:color w:val="000000"/>
                <w:lang w:eastAsia="ru-RU"/>
              </w:rPr>
              <w:t xml:space="preserve"> </w:t>
            </w:r>
            <w:proofErr w:type="spellStart"/>
            <w:r w:rsidRPr="00D32A01">
              <w:rPr>
                <w:rFonts w:eastAsia="Times New Roman"/>
                <w:color w:val="000000"/>
                <w:lang w:eastAsia="ru-RU"/>
              </w:rPr>
              <w:t>аудиотекстов</w:t>
            </w:r>
            <w:proofErr w:type="spellEnd"/>
            <w:r w:rsidRPr="00D32A01">
              <w:rPr>
                <w:rFonts w:eastAsia="Times New Roman"/>
                <w:color w:val="000000"/>
                <w:lang w:eastAsia="ru-RU"/>
              </w:rPr>
              <w:t xml:space="preserve"> с различной глубиной проникновения в их содержание. Время звучания аудиозаписи до 1 минуты.</w:t>
            </w:r>
          </w:p>
          <w:p w:rsidR="00D32A01" w:rsidRPr="00D32A01" w:rsidRDefault="00D32A01" w:rsidP="00D32A01">
            <w:pPr>
              <w:ind w:right="4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2A01">
              <w:rPr>
                <w:rFonts w:eastAsia="Times New Roman"/>
                <w:color w:val="000000"/>
                <w:u w:val="single"/>
                <w:lang w:eastAsia="ru-RU"/>
              </w:rPr>
              <w:t>Чтение:</w:t>
            </w:r>
          </w:p>
          <w:p w:rsidR="00D32A01" w:rsidRPr="00D32A01" w:rsidRDefault="00D32A01" w:rsidP="00D32A01">
            <w:pPr>
              <w:ind w:right="4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2A01">
              <w:rPr>
                <w:rFonts w:eastAsia="Times New Roman"/>
                <w:color w:val="000000"/>
                <w:lang w:eastAsia="ru-RU"/>
              </w:rPr>
              <w:t>Дальнейшее развитие навыков чтения и понимания аутентичных текстов с различной глубиной и точностью проникновения в их содержание (ознакомительное, изучающее, просмотровое).</w:t>
            </w:r>
          </w:p>
          <w:p w:rsidR="00D32A01" w:rsidRPr="00D32A01" w:rsidRDefault="00D32A01" w:rsidP="00D32A01">
            <w:pPr>
              <w:ind w:right="4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2A01">
              <w:rPr>
                <w:rFonts w:eastAsia="Times New Roman"/>
                <w:color w:val="000000"/>
                <w:u w:val="single"/>
                <w:lang w:eastAsia="ru-RU"/>
              </w:rPr>
              <w:t>Письменная речь:</w:t>
            </w:r>
          </w:p>
          <w:p w:rsidR="00D32A01" w:rsidRPr="00D32A01" w:rsidRDefault="00D32A01" w:rsidP="00D32A01">
            <w:pPr>
              <w:ind w:right="4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2A01">
              <w:rPr>
                <w:rFonts w:eastAsia="Times New Roman"/>
                <w:color w:val="000000"/>
                <w:lang w:eastAsia="ru-RU"/>
              </w:rPr>
              <w:t>Дальнейшее развитие и совершенствование письменной речи. Объем личного письма около 60 слов.</w:t>
            </w:r>
          </w:p>
          <w:p w:rsidR="00D32A01" w:rsidRPr="00D32A01" w:rsidRDefault="00D32A01" w:rsidP="00D32A01">
            <w:pPr>
              <w:ind w:right="4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2A01">
              <w:rPr>
                <w:rFonts w:eastAsia="Times New Roman"/>
                <w:color w:val="000000"/>
                <w:u w:val="single"/>
                <w:lang w:eastAsia="ru-RU"/>
              </w:rPr>
              <w:t>Фонетическая сторона речи:</w:t>
            </w:r>
          </w:p>
          <w:p w:rsidR="00D32A01" w:rsidRPr="00D32A01" w:rsidRDefault="00D32A01" w:rsidP="00D32A01">
            <w:pPr>
              <w:ind w:right="4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2A01">
              <w:rPr>
                <w:rFonts w:eastAsia="Times New Roman"/>
                <w:color w:val="000000"/>
                <w:lang w:eastAsia="ru-RU"/>
              </w:rPr>
              <w:t>Совершенствование навыков произношения и различения на слух иноязычной речи.</w:t>
            </w:r>
          </w:p>
          <w:p w:rsidR="00D32A01" w:rsidRPr="00D32A01" w:rsidRDefault="00D32A01" w:rsidP="00D32A01">
            <w:pPr>
              <w:ind w:right="4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2A01">
              <w:rPr>
                <w:rFonts w:eastAsia="Times New Roman"/>
                <w:color w:val="000000"/>
                <w:u w:val="single"/>
                <w:lang w:eastAsia="ru-RU"/>
              </w:rPr>
              <w:t>Лексическая сторона речи:</w:t>
            </w:r>
          </w:p>
          <w:p w:rsidR="00D32A01" w:rsidRPr="00D32A01" w:rsidRDefault="00D32A01" w:rsidP="00D32A01">
            <w:pPr>
              <w:ind w:right="4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2A01">
              <w:rPr>
                <w:rFonts w:eastAsia="Times New Roman"/>
                <w:color w:val="000000"/>
                <w:lang w:eastAsia="ru-RU"/>
              </w:rPr>
              <w:t>Совершенствование навыков распознавания и употребления в речи лексических единиц, обслуживающих ситуации общения в рамках изучаемой темы. Лексика по теме: Путешествие, Занятия по дому, СМИ.</w:t>
            </w:r>
          </w:p>
          <w:p w:rsidR="00D32A01" w:rsidRPr="00D32A01" w:rsidRDefault="00D32A01" w:rsidP="00D32A01">
            <w:pPr>
              <w:ind w:right="4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2A01">
              <w:rPr>
                <w:rFonts w:eastAsia="Times New Roman"/>
                <w:color w:val="000000"/>
                <w:u w:val="single"/>
                <w:lang w:eastAsia="ru-RU"/>
              </w:rPr>
              <w:lastRenderedPageBreak/>
              <w:t>Грамматическая сторона речи:</w:t>
            </w:r>
          </w:p>
          <w:p w:rsidR="00D32A01" w:rsidRPr="00D32A01" w:rsidRDefault="00D32A01" w:rsidP="00D32A01">
            <w:pPr>
              <w:ind w:right="4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2A01">
              <w:rPr>
                <w:rFonts w:eastAsia="Times New Roman"/>
                <w:color w:val="000000"/>
                <w:lang w:eastAsia="ru-RU"/>
              </w:rPr>
              <w:t xml:space="preserve">Дальнейшее расширение объема значений грамматических средств, изученных ранее и знакомство с новыми грамматическими явлениями. Навыки распознавания и употребления в речи изучаемых грамматических явлений. Модальные </w:t>
            </w:r>
            <w:proofErr w:type="spellStart"/>
            <w:r w:rsidRPr="00D32A01">
              <w:rPr>
                <w:rFonts w:eastAsia="Times New Roman"/>
                <w:color w:val="000000"/>
                <w:lang w:eastAsia="ru-RU"/>
              </w:rPr>
              <w:t>глаголы:should</w:t>
            </w:r>
            <w:proofErr w:type="spellEnd"/>
            <w:r w:rsidRPr="00D32A01">
              <w:rPr>
                <w:rFonts w:eastAsia="Times New Roman"/>
                <w:color w:val="000000"/>
                <w:lang w:eastAsia="ru-RU"/>
              </w:rPr>
              <w:t xml:space="preserve">, </w:t>
            </w:r>
            <w:proofErr w:type="spellStart"/>
            <w:r w:rsidRPr="00D32A01">
              <w:rPr>
                <w:rFonts w:eastAsia="Times New Roman"/>
                <w:color w:val="000000"/>
                <w:lang w:eastAsia="ru-RU"/>
              </w:rPr>
              <w:t>must</w:t>
            </w:r>
            <w:proofErr w:type="spellEnd"/>
            <w:r w:rsidRPr="00D32A01">
              <w:rPr>
                <w:rFonts w:eastAsia="Times New Roman"/>
                <w:color w:val="000000"/>
                <w:lang w:eastAsia="ru-RU"/>
              </w:rPr>
              <w:t>.</w:t>
            </w:r>
          </w:p>
          <w:p w:rsidR="00D32A01" w:rsidRPr="00D32A01" w:rsidRDefault="00D32A01" w:rsidP="00D32A01">
            <w:pPr>
              <w:ind w:right="426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2A01">
              <w:rPr>
                <w:rFonts w:eastAsia="Times New Roman"/>
                <w:color w:val="000000"/>
                <w:lang w:eastAsia="ru-RU"/>
              </w:rPr>
              <w:t xml:space="preserve">Прошедшее простое время, прошедшее длительное. Формы кратких ответов. Модальный глагол </w:t>
            </w:r>
            <w:proofErr w:type="spellStart"/>
            <w:r w:rsidRPr="00D32A01">
              <w:rPr>
                <w:rFonts w:eastAsia="Times New Roman"/>
                <w:color w:val="000000"/>
                <w:lang w:eastAsia="ru-RU"/>
              </w:rPr>
              <w:t>have</w:t>
            </w:r>
            <w:proofErr w:type="spellEnd"/>
            <w:r w:rsidRPr="00D32A01">
              <w:rPr>
                <w:rFonts w:eastAsia="Times New Roman"/>
                <w:color w:val="000000"/>
                <w:lang w:eastAsia="ru-RU"/>
              </w:rPr>
              <w:t xml:space="preserve"> </w:t>
            </w:r>
            <w:proofErr w:type="spellStart"/>
            <w:r w:rsidRPr="00D32A01">
              <w:rPr>
                <w:rFonts w:eastAsia="Times New Roman"/>
                <w:color w:val="000000"/>
                <w:lang w:eastAsia="ru-RU"/>
              </w:rPr>
              <w:t>to</w:t>
            </w:r>
            <w:proofErr w:type="spellEnd"/>
            <w:r w:rsidRPr="00D32A01">
              <w:rPr>
                <w:rFonts w:eastAsia="Times New Roman"/>
                <w:color w:val="000000"/>
                <w:lang w:eastAsia="ru-RU"/>
              </w:rPr>
              <w:t>. Вопросительные и отрицательные конструкции.</w:t>
            </w:r>
          </w:p>
        </w:tc>
        <w:tc>
          <w:tcPr>
            <w:tcW w:w="2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32A01" w:rsidRPr="00D32A01" w:rsidRDefault="00D32A01" w:rsidP="00D32A01">
            <w:pPr>
              <w:ind w:right="4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2A01">
              <w:rPr>
                <w:rFonts w:eastAsia="Times New Roman"/>
                <w:b/>
                <w:bCs/>
                <w:color w:val="000000"/>
                <w:lang w:eastAsia="ru-RU"/>
              </w:rPr>
              <w:lastRenderedPageBreak/>
              <w:t>Познавательные:</w:t>
            </w:r>
          </w:p>
          <w:p w:rsidR="00D32A01" w:rsidRPr="00D32A01" w:rsidRDefault="00D32A01" w:rsidP="00D32A01">
            <w:pPr>
              <w:ind w:right="4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2A01">
              <w:rPr>
                <w:rFonts w:eastAsia="Times New Roman"/>
                <w:color w:val="000000"/>
                <w:lang w:eastAsia="ru-RU"/>
              </w:rPr>
              <w:t>формулирование познавательной цели;</w:t>
            </w:r>
          </w:p>
          <w:p w:rsidR="00D32A01" w:rsidRPr="00D32A01" w:rsidRDefault="00D32A01" w:rsidP="00D32A01">
            <w:pPr>
              <w:ind w:right="4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2A01">
              <w:rPr>
                <w:rFonts w:eastAsia="Times New Roman"/>
                <w:color w:val="000000"/>
                <w:lang w:eastAsia="ru-RU"/>
              </w:rPr>
              <w:t>- поиск и выделение информации;</w:t>
            </w:r>
          </w:p>
          <w:p w:rsidR="00D32A01" w:rsidRPr="00D32A01" w:rsidRDefault="00D32A01" w:rsidP="00D32A01">
            <w:pPr>
              <w:ind w:right="4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2A01">
              <w:rPr>
                <w:rFonts w:eastAsia="Times New Roman"/>
                <w:color w:val="000000"/>
                <w:lang w:eastAsia="ru-RU"/>
              </w:rPr>
              <w:t>- знаково-символические</w:t>
            </w:r>
          </w:p>
          <w:p w:rsidR="00D32A01" w:rsidRPr="00D32A01" w:rsidRDefault="00D32A01" w:rsidP="00D32A01">
            <w:pPr>
              <w:ind w:right="4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2A01">
              <w:rPr>
                <w:rFonts w:eastAsia="Times New Roman"/>
                <w:color w:val="000000"/>
                <w:lang w:eastAsia="ru-RU"/>
              </w:rPr>
              <w:t>- моделирование</w:t>
            </w:r>
          </w:p>
          <w:p w:rsidR="00D32A01" w:rsidRPr="00D32A01" w:rsidRDefault="00D32A01" w:rsidP="00D32A01">
            <w:pPr>
              <w:ind w:right="4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2A01">
              <w:rPr>
                <w:rFonts w:eastAsia="Times New Roman"/>
                <w:color w:val="000000"/>
                <w:lang w:eastAsia="ru-RU"/>
              </w:rPr>
              <w:t>- анализ с целью выделения признаков (существенных, несущественных)</w:t>
            </w:r>
          </w:p>
          <w:p w:rsidR="00D32A01" w:rsidRPr="00D32A01" w:rsidRDefault="00D32A01" w:rsidP="00D32A01">
            <w:pPr>
              <w:ind w:right="4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2A01">
              <w:rPr>
                <w:rFonts w:eastAsia="Times New Roman"/>
                <w:color w:val="000000"/>
                <w:lang w:eastAsia="ru-RU"/>
              </w:rPr>
              <w:t>- синтез как составление целого из частей, восполняя недостающие компоненты.</w:t>
            </w:r>
          </w:p>
          <w:p w:rsidR="00D32A01" w:rsidRPr="00D32A01" w:rsidRDefault="00D32A01" w:rsidP="00D32A01">
            <w:pPr>
              <w:ind w:right="4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2A01">
              <w:rPr>
                <w:rFonts w:eastAsia="Times New Roman"/>
                <w:b/>
                <w:bCs/>
                <w:color w:val="000000"/>
                <w:lang w:eastAsia="ru-RU"/>
              </w:rPr>
              <w:t>Коммуникативные:</w:t>
            </w:r>
          </w:p>
          <w:p w:rsidR="00D32A01" w:rsidRPr="00D32A01" w:rsidRDefault="00D32A01" w:rsidP="00D32A01">
            <w:pPr>
              <w:ind w:right="4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2A01">
              <w:rPr>
                <w:rFonts w:eastAsia="Times New Roman"/>
                <w:color w:val="000000"/>
                <w:lang w:eastAsia="ru-RU"/>
              </w:rPr>
              <w:t>Планирование (определение цели, функций участников, способов взаимодействия).</w:t>
            </w:r>
          </w:p>
          <w:p w:rsidR="00D32A01" w:rsidRPr="00D32A01" w:rsidRDefault="00D32A01" w:rsidP="00D32A01">
            <w:pPr>
              <w:ind w:right="4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2A01">
              <w:rPr>
                <w:rFonts w:eastAsia="Times New Roman"/>
                <w:color w:val="000000"/>
                <w:lang w:eastAsia="ru-RU"/>
              </w:rPr>
              <w:t xml:space="preserve">Постановка вопросов ( инициативное сотрудничество в поиске и сборе информации).Разрешение </w:t>
            </w:r>
            <w:proofErr w:type="spellStart"/>
            <w:r w:rsidRPr="00D32A01">
              <w:rPr>
                <w:rFonts w:eastAsia="Times New Roman"/>
                <w:color w:val="000000"/>
                <w:lang w:eastAsia="ru-RU"/>
              </w:rPr>
              <w:t>конфликтов</w:t>
            </w:r>
            <w:proofErr w:type="gramStart"/>
            <w:r w:rsidRPr="00D32A01">
              <w:rPr>
                <w:rFonts w:eastAsia="Times New Roman"/>
                <w:color w:val="000000"/>
                <w:lang w:eastAsia="ru-RU"/>
              </w:rPr>
              <w:t>.У</w:t>
            </w:r>
            <w:proofErr w:type="gramEnd"/>
            <w:r w:rsidRPr="00D32A01">
              <w:rPr>
                <w:rFonts w:eastAsia="Times New Roman"/>
                <w:color w:val="000000"/>
                <w:lang w:eastAsia="ru-RU"/>
              </w:rPr>
              <w:t>правление</w:t>
            </w:r>
            <w:proofErr w:type="spellEnd"/>
            <w:r w:rsidRPr="00D32A01">
              <w:rPr>
                <w:rFonts w:eastAsia="Times New Roman"/>
                <w:color w:val="000000"/>
                <w:lang w:eastAsia="ru-RU"/>
              </w:rPr>
              <w:t xml:space="preserve"> поведением партнёра точностью выражать свои мысли (контроль, коррекция, оценка действий партнёра умение с достаточной полнотой и точностью </w:t>
            </w:r>
            <w:r w:rsidRPr="00D32A01">
              <w:rPr>
                <w:rFonts w:eastAsia="Times New Roman"/>
                <w:color w:val="000000"/>
                <w:lang w:eastAsia="ru-RU"/>
              </w:rPr>
              <w:lastRenderedPageBreak/>
              <w:t>выражать свои мысли).</w:t>
            </w:r>
          </w:p>
          <w:p w:rsidR="00D32A01" w:rsidRPr="00D32A01" w:rsidRDefault="00D32A01" w:rsidP="00D32A01">
            <w:pPr>
              <w:ind w:right="4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2A01">
              <w:rPr>
                <w:rFonts w:eastAsia="Times New Roman"/>
                <w:b/>
                <w:bCs/>
                <w:color w:val="000000"/>
                <w:lang w:eastAsia="ru-RU"/>
              </w:rPr>
              <w:t>Личностные:</w:t>
            </w:r>
          </w:p>
          <w:p w:rsidR="00D32A01" w:rsidRPr="00D32A01" w:rsidRDefault="00D32A01" w:rsidP="00D32A01">
            <w:pPr>
              <w:ind w:right="4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2A01">
              <w:rPr>
                <w:rFonts w:eastAsia="Times New Roman"/>
                <w:color w:val="000000"/>
                <w:lang w:eastAsia="ru-RU"/>
              </w:rPr>
              <w:t>Самоопределение (мотивация учения, формирование основ гражданской идентичности личности).</w:t>
            </w:r>
          </w:p>
          <w:p w:rsidR="00D32A01" w:rsidRPr="00D32A01" w:rsidRDefault="00D32A01" w:rsidP="00D32A01">
            <w:pPr>
              <w:ind w:right="4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D32A01">
              <w:rPr>
                <w:rFonts w:eastAsia="Times New Roman"/>
                <w:color w:val="000000"/>
                <w:lang w:eastAsia="ru-RU"/>
              </w:rPr>
              <w:t>Смыслообразование</w:t>
            </w:r>
            <w:proofErr w:type="spellEnd"/>
            <w:r w:rsidRPr="00D32A01">
              <w:rPr>
                <w:rFonts w:eastAsia="Times New Roman"/>
                <w:color w:val="000000"/>
                <w:lang w:eastAsia="ru-RU"/>
              </w:rPr>
              <w:t xml:space="preserve"> («какое значение, смысл имеет для меня учение», и уметь находить ответ на него).</w:t>
            </w:r>
          </w:p>
          <w:p w:rsidR="00D32A01" w:rsidRPr="00D32A01" w:rsidRDefault="00D32A01" w:rsidP="00D32A01">
            <w:pPr>
              <w:ind w:right="4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2A01">
              <w:rPr>
                <w:rFonts w:eastAsia="Times New Roman"/>
                <w:color w:val="000000"/>
                <w:lang w:eastAsia="ru-RU"/>
              </w:rPr>
              <w:t>Нравственно-этического оценивания (оценивание усваиваемого содержания, исходя из социальных и личностных ценностей, обеспечивающее личностный моральный выбор).</w:t>
            </w:r>
          </w:p>
          <w:p w:rsidR="00D32A01" w:rsidRPr="00D32A01" w:rsidRDefault="00D32A01" w:rsidP="00D32A01">
            <w:pPr>
              <w:ind w:right="4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2A01">
              <w:rPr>
                <w:rFonts w:eastAsia="Times New Roman"/>
                <w:b/>
                <w:bCs/>
                <w:color w:val="000000"/>
                <w:lang w:eastAsia="ru-RU"/>
              </w:rPr>
              <w:t>Регулятивные:</w:t>
            </w:r>
          </w:p>
          <w:p w:rsidR="00D32A01" w:rsidRPr="00D32A01" w:rsidRDefault="00D32A01" w:rsidP="00D32A01">
            <w:pPr>
              <w:ind w:right="4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D32A01">
              <w:rPr>
                <w:rFonts w:eastAsia="Times New Roman"/>
                <w:color w:val="000000"/>
                <w:lang w:eastAsia="ru-RU"/>
              </w:rPr>
              <w:t>Целеполагание</w:t>
            </w:r>
            <w:proofErr w:type="spellEnd"/>
            <w:r w:rsidRPr="00D32A01">
              <w:rPr>
                <w:rFonts w:eastAsia="Times New Roman"/>
                <w:color w:val="000000"/>
                <w:lang w:eastAsia="ru-RU"/>
              </w:rPr>
              <w:t xml:space="preserve"> (постановка учебной задачи на основе соотнесения того, что уже известно и усвоено учащимися, и того, что ещё неизвестно).</w:t>
            </w:r>
          </w:p>
          <w:p w:rsidR="00D32A01" w:rsidRPr="00D32A01" w:rsidRDefault="00D32A01" w:rsidP="00D32A01">
            <w:pPr>
              <w:ind w:right="4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2A01">
              <w:rPr>
                <w:rFonts w:eastAsia="Times New Roman"/>
                <w:color w:val="000000"/>
                <w:lang w:eastAsia="ru-RU"/>
              </w:rPr>
              <w:t>Планирование (определение последовательности промежуточных целей с учётом конечного результата; составление плана и последовательности действий).</w:t>
            </w:r>
          </w:p>
          <w:p w:rsidR="00D32A01" w:rsidRPr="00D32A01" w:rsidRDefault="00D32A01" w:rsidP="00D32A01">
            <w:pPr>
              <w:ind w:right="4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2A01">
              <w:rPr>
                <w:rFonts w:eastAsia="Times New Roman"/>
                <w:color w:val="000000"/>
                <w:lang w:eastAsia="ru-RU"/>
              </w:rPr>
              <w:t xml:space="preserve">Контроль и осознание учащимися того, что уже усвоено и </w:t>
            </w:r>
            <w:r w:rsidRPr="00D32A01">
              <w:rPr>
                <w:rFonts w:eastAsia="Times New Roman"/>
                <w:color w:val="000000"/>
                <w:lang w:eastAsia="ru-RU"/>
              </w:rPr>
              <w:lastRenderedPageBreak/>
              <w:t>что ещё подлежит усвоению, осознание качества и уровня усвоения.</w:t>
            </w:r>
          </w:p>
        </w:tc>
      </w:tr>
      <w:tr w:rsidR="00D32A01" w:rsidRPr="00D32A01" w:rsidTr="00673EF0">
        <w:trPr>
          <w:trHeight w:val="260"/>
        </w:trPr>
        <w:tc>
          <w:tcPr>
            <w:tcW w:w="1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32A01" w:rsidRPr="00D32A01" w:rsidRDefault="00D32A01" w:rsidP="00D32A01">
            <w:pPr>
              <w:ind w:right="4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2A01">
              <w:rPr>
                <w:rFonts w:eastAsia="Times New Roman"/>
                <w:color w:val="000000"/>
                <w:lang w:eastAsia="ru-RU"/>
              </w:rPr>
              <w:lastRenderedPageBreak/>
              <w:t>Мир вокруг меня</w:t>
            </w:r>
          </w:p>
        </w:tc>
        <w:tc>
          <w:tcPr>
            <w:tcW w:w="5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32A01" w:rsidRPr="00D32A01" w:rsidRDefault="00D32A01" w:rsidP="00D32A01">
            <w:pPr>
              <w:ind w:right="4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2A01">
              <w:rPr>
                <w:rFonts w:eastAsia="Times New Roman"/>
                <w:color w:val="000000"/>
                <w:u w:val="single"/>
                <w:lang w:eastAsia="ru-RU"/>
              </w:rPr>
              <w:t>Говорение</w:t>
            </w:r>
          </w:p>
          <w:p w:rsidR="00D32A01" w:rsidRPr="00D32A01" w:rsidRDefault="00D32A01" w:rsidP="00D32A01">
            <w:pPr>
              <w:ind w:right="4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2A01">
              <w:rPr>
                <w:rFonts w:eastAsia="Times New Roman"/>
                <w:color w:val="000000"/>
                <w:lang w:eastAsia="ru-RU"/>
              </w:rPr>
              <w:t>Диалогическая речь:</w:t>
            </w:r>
          </w:p>
          <w:p w:rsidR="00D32A01" w:rsidRPr="00D32A01" w:rsidRDefault="00D32A01" w:rsidP="00D32A01">
            <w:pPr>
              <w:ind w:right="4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2A01">
              <w:rPr>
                <w:rFonts w:eastAsia="Times New Roman"/>
                <w:color w:val="000000"/>
                <w:lang w:eastAsia="ru-RU"/>
              </w:rPr>
              <w:t xml:space="preserve">Дальнейшее совершенствование диалогической речи при более вариативном содержании и более разнообразном языковом оформлении. Расспросить </w:t>
            </w:r>
            <w:proofErr w:type="gramStart"/>
            <w:r w:rsidRPr="00D32A01">
              <w:rPr>
                <w:rFonts w:eastAsia="Times New Roman"/>
                <w:color w:val="000000"/>
                <w:lang w:eastAsia="ru-RU"/>
              </w:rPr>
              <w:t>одноклассника</w:t>
            </w:r>
            <w:proofErr w:type="gramEnd"/>
            <w:r w:rsidRPr="00D32A01">
              <w:rPr>
                <w:rFonts w:eastAsia="Times New Roman"/>
                <w:color w:val="000000"/>
                <w:lang w:eastAsia="ru-RU"/>
              </w:rPr>
              <w:t xml:space="preserve"> какие места ему нравятся.</w:t>
            </w:r>
          </w:p>
          <w:p w:rsidR="00D32A01" w:rsidRPr="00D32A01" w:rsidRDefault="00D32A01" w:rsidP="00D32A01">
            <w:pPr>
              <w:ind w:right="4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2A01">
              <w:rPr>
                <w:rFonts w:eastAsia="Times New Roman"/>
                <w:color w:val="000000"/>
                <w:lang w:eastAsia="ru-RU"/>
              </w:rPr>
              <w:t>Объем диалогического высказывания от 3-х реплик с каждой стороны.</w:t>
            </w:r>
          </w:p>
          <w:p w:rsidR="00D32A01" w:rsidRPr="00D32A01" w:rsidRDefault="00D32A01" w:rsidP="00D32A01">
            <w:pPr>
              <w:ind w:right="4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2A01">
              <w:rPr>
                <w:rFonts w:eastAsia="Times New Roman"/>
                <w:color w:val="000000"/>
                <w:lang w:eastAsia="ru-RU"/>
              </w:rPr>
              <w:t>Монологическая речь:</w:t>
            </w:r>
          </w:p>
          <w:p w:rsidR="00D32A01" w:rsidRPr="00D32A01" w:rsidRDefault="00D32A01" w:rsidP="00D32A01">
            <w:pPr>
              <w:ind w:right="4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2A01">
              <w:rPr>
                <w:rFonts w:eastAsia="Times New Roman"/>
                <w:color w:val="000000"/>
                <w:lang w:eastAsia="ru-RU"/>
              </w:rPr>
              <w:t>Дальнейшее развитие и совершенствование связных высказываний с использованием описания, сообщения, рассказа, характеристики, с опорой и без опоры на текст или заданную ситуацию. Рассказывать по плану о своем путешествии Объем монологического высказывания 8-10 фраз.</w:t>
            </w:r>
          </w:p>
          <w:p w:rsidR="00D32A01" w:rsidRPr="00D32A01" w:rsidRDefault="00D32A01" w:rsidP="00D32A01">
            <w:pPr>
              <w:ind w:right="4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2A01">
              <w:rPr>
                <w:rFonts w:eastAsia="Times New Roman"/>
                <w:color w:val="000000"/>
                <w:u w:val="single"/>
                <w:lang w:eastAsia="ru-RU"/>
              </w:rPr>
              <w:t>Аудирование:</w:t>
            </w:r>
          </w:p>
          <w:p w:rsidR="00D32A01" w:rsidRPr="00D32A01" w:rsidRDefault="00D32A01" w:rsidP="00D32A01">
            <w:pPr>
              <w:ind w:right="4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2A01">
              <w:rPr>
                <w:rFonts w:eastAsia="Times New Roman"/>
                <w:color w:val="000000"/>
                <w:lang w:eastAsia="ru-RU"/>
              </w:rPr>
              <w:t xml:space="preserve">Дальнейшее развитие и совершенствование восприятия и понимания на слух </w:t>
            </w:r>
            <w:proofErr w:type="gramStart"/>
            <w:r w:rsidRPr="00D32A01">
              <w:rPr>
                <w:rFonts w:eastAsia="Times New Roman"/>
                <w:color w:val="000000"/>
                <w:lang w:eastAsia="ru-RU"/>
              </w:rPr>
              <w:t>аутентичных</w:t>
            </w:r>
            <w:proofErr w:type="gramEnd"/>
            <w:r w:rsidRPr="00D32A01">
              <w:rPr>
                <w:rFonts w:eastAsia="Times New Roman"/>
                <w:color w:val="000000"/>
                <w:lang w:eastAsia="ru-RU"/>
              </w:rPr>
              <w:t xml:space="preserve"> </w:t>
            </w:r>
            <w:proofErr w:type="spellStart"/>
            <w:r w:rsidRPr="00D32A01">
              <w:rPr>
                <w:rFonts w:eastAsia="Times New Roman"/>
                <w:color w:val="000000"/>
                <w:lang w:eastAsia="ru-RU"/>
              </w:rPr>
              <w:t>аудиотекстов</w:t>
            </w:r>
            <w:proofErr w:type="spellEnd"/>
            <w:r w:rsidRPr="00D32A01">
              <w:rPr>
                <w:rFonts w:eastAsia="Times New Roman"/>
                <w:color w:val="000000"/>
                <w:lang w:eastAsia="ru-RU"/>
              </w:rPr>
              <w:t xml:space="preserve"> с различной глубиной проникновения в их содержание. Понимать на слух короткие высказывания и изображать их в виде схемы. Время звучания аудиозаписи до 1 минуты.</w:t>
            </w:r>
          </w:p>
          <w:p w:rsidR="00D32A01" w:rsidRPr="00D32A01" w:rsidRDefault="00D32A01" w:rsidP="00D32A01">
            <w:pPr>
              <w:ind w:right="4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2A01">
              <w:rPr>
                <w:rFonts w:eastAsia="Times New Roman"/>
                <w:color w:val="000000"/>
                <w:u w:val="single"/>
                <w:lang w:eastAsia="ru-RU"/>
              </w:rPr>
              <w:t>Чтение:</w:t>
            </w:r>
          </w:p>
          <w:p w:rsidR="00D32A01" w:rsidRPr="00D32A01" w:rsidRDefault="00D32A01" w:rsidP="00D32A01">
            <w:pPr>
              <w:ind w:right="4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2A01">
              <w:rPr>
                <w:rFonts w:eastAsia="Times New Roman"/>
                <w:color w:val="000000"/>
                <w:lang w:eastAsia="ru-RU"/>
              </w:rPr>
              <w:t>Дальнейшее развитие навыков чтения и понимания аутентичных текстов с различной глубиной и точностью проникновения в их содержание (ознакомительное, изучающее, просмотровое).</w:t>
            </w:r>
          </w:p>
          <w:p w:rsidR="00D32A01" w:rsidRPr="00D32A01" w:rsidRDefault="00D32A01" w:rsidP="00D32A01">
            <w:pPr>
              <w:ind w:right="4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2A01">
              <w:rPr>
                <w:rFonts w:eastAsia="Times New Roman"/>
                <w:color w:val="000000"/>
                <w:u w:val="single"/>
                <w:lang w:eastAsia="ru-RU"/>
              </w:rPr>
              <w:t>Письменная речь:</w:t>
            </w:r>
          </w:p>
          <w:p w:rsidR="00D32A01" w:rsidRPr="00D32A01" w:rsidRDefault="00D32A01" w:rsidP="00D32A01">
            <w:pPr>
              <w:ind w:right="4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2A01">
              <w:rPr>
                <w:rFonts w:eastAsia="Times New Roman"/>
                <w:color w:val="000000"/>
                <w:lang w:eastAsia="ru-RU"/>
              </w:rPr>
              <w:t>Дальнейшее развитие и совершенствование письменной речи. Объем личного письма около 60 слов.</w:t>
            </w:r>
          </w:p>
          <w:p w:rsidR="00D32A01" w:rsidRPr="00D32A01" w:rsidRDefault="00D32A01" w:rsidP="00D32A01">
            <w:pPr>
              <w:ind w:right="4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2A01">
              <w:rPr>
                <w:rFonts w:eastAsia="Times New Roman"/>
                <w:color w:val="000000"/>
                <w:u w:val="single"/>
                <w:lang w:eastAsia="ru-RU"/>
              </w:rPr>
              <w:t>Фонетическая сторона речи:</w:t>
            </w:r>
          </w:p>
          <w:p w:rsidR="00D32A01" w:rsidRPr="00D32A01" w:rsidRDefault="00D32A01" w:rsidP="00D32A01">
            <w:pPr>
              <w:ind w:right="4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2A01">
              <w:rPr>
                <w:rFonts w:eastAsia="Times New Roman"/>
                <w:color w:val="000000"/>
                <w:lang w:eastAsia="ru-RU"/>
              </w:rPr>
              <w:t>Совершенствование навыков произношения и различения на слух иноязычной речи.</w:t>
            </w:r>
          </w:p>
          <w:p w:rsidR="00D32A01" w:rsidRPr="00D32A01" w:rsidRDefault="00D32A01" w:rsidP="00D32A01">
            <w:pPr>
              <w:ind w:right="4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2A01">
              <w:rPr>
                <w:rFonts w:eastAsia="Times New Roman"/>
                <w:color w:val="000000"/>
                <w:u w:val="single"/>
                <w:lang w:eastAsia="ru-RU"/>
              </w:rPr>
              <w:t>Лексическая сторона речи:</w:t>
            </w:r>
          </w:p>
          <w:p w:rsidR="00D32A01" w:rsidRPr="00D32A01" w:rsidRDefault="00D32A01" w:rsidP="00D32A01">
            <w:pPr>
              <w:ind w:right="426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2A01">
              <w:rPr>
                <w:rFonts w:eastAsia="Times New Roman"/>
                <w:color w:val="000000"/>
                <w:lang w:eastAsia="ru-RU"/>
              </w:rPr>
              <w:t>Совершенствование навыков распознавания и употребления в речи лексических единиц, обслуживающих ситуации общения в рамках изучаемой темы. Фразовые глаголы.</w:t>
            </w:r>
          </w:p>
          <w:p w:rsidR="00D32A01" w:rsidRPr="00D32A01" w:rsidRDefault="00D32A01" w:rsidP="00D32A01">
            <w:pPr>
              <w:ind w:right="4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2A01">
              <w:rPr>
                <w:rFonts w:eastAsia="Times New Roman"/>
                <w:color w:val="000000"/>
                <w:u w:val="single"/>
                <w:lang w:eastAsia="ru-RU"/>
              </w:rPr>
              <w:t>Грамматическая сторона речи:</w:t>
            </w:r>
          </w:p>
          <w:p w:rsidR="00D32A01" w:rsidRPr="00D32A01" w:rsidRDefault="00D32A01" w:rsidP="00D32A01">
            <w:pPr>
              <w:ind w:right="4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2A01">
              <w:rPr>
                <w:rFonts w:eastAsia="Times New Roman"/>
                <w:color w:val="000000"/>
                <w:lang w:eastAsia="ru-RU"/>
              </w:rPr>
              <w:t xml:space="preserve">Дальнейшее расширение объема значений грамматических средств, изученных ранее и знакомство с новыми грамматическими </w:t>
            </w:r>
            <w:r w:rsidRPr="00D32A01">
              <w:rPr>
                <w:rFonts w:eastAsia="Times New Roman"/>
                <w:color w:val="000000"/>
                <w:lang w:eastAsia="ru-RU"/>
              </w:rPr>
              <w:lastRenderedPageBreak/>
              <w:t xml:space="preserve">явлениями. Навыки распознавания и употребления в речи изучаемых грамматических явлений. Конструкция </w:t>
            </w:r>
            <w:proofErr w:type="spellStart"/>
            <w:r w:rsidRPr="00D32A01">
              <w:rPr>
                <w:rFonts w:eastAsia="Times New Roman"/>
                <w:color w:val="000000"/>
                <w:lang w:eastAsia="ru-RU"/>
              </w:rPr>
              <w:t>to</w:t>
            </w:r>
            <w:proofErr w:type="spellEnd"/>
            <w:r w:rsidRPr="00D32A01">
              <w:rPr>
                <w:rFonts w:eastAsia="Times New Roman"/>
                <w:color w:val="000000"/>
                <w:lang w:eastAsia="ru-RU"/>
              </w:rPr>
              <w:t xml:space="preserve"> </w:t>
            </w:r>
            <w:proofErr w:type="spellStart"/>
            <w:r w:rsidRPr="00D32A01">
              <w:rPr>
                <w:rFonts w:eastAsia="Times New Roman"/>
                <w:color w:val="000000"/>
                <w:lang w:eastAsia="ru-RU"/>
              </w:rPr>
              <w:t>be</w:t>
            </w:r>
            <w:proofErr w:type="spellEnd"/>
            <w:r w:rsidRPr="00D32A01">
              <w:rPr>
                <w:rFonts w:eastAsia="Times New Roman"/>
                <w:color w:val="000000"/>
                <w:lang w:eastAsia="ru-RU"/>
              </w:rPr>
              <w:t xml:space="preserve"> </w:t>
            </w:r>
            <w:proofErr w:type="spellStart"/>
            <w:r w:rsidRPr="00D32A01">
              <w:rPr>
                <w:rFonts w:eastAsia="Times New Roman"/>
                <w:color w:val="000000"/>
                <w:lang w:eastAsia="ru-RU"/>
              </w:rPr>
              <w:t>going</w:t>
            </w:r>
            <w:proofErr w:type="spellEnd"/>
            <w:r w:rsidRPr="00D32A01">
              <w:rPr>
                <w:rFonts w:eastAsia="Times New Roman"/>
                <w:color w:val="000000"/>
                <w:lang w:eastAsia="ru-RU"/>
              </w:rPr>
              <w:t xml:space="preserve"> </w:t>
            </w:r>
            <w:proofErr w:type="spellStart"/>
            <w:r w:rsidRPr="00D32A01">
              <w:rPr>
                <w:rFonts w:eastAsia="Times New Roman"/>
                <w:color w:val="000000"/>
                <w:lang w:eastAsia="ru-RU"/>
              </w:rPr>
              <w:t>to</w:t>
            </w:r>
            <w:proofErr w:type="spellEnd"/>
            <w:r w:rsidRPr="00D32A01">
              <w:rPr>
                <w:rFonts w:eastAsia="Times New Roman"/>
                <w:color w:val="000000"/>
                <w:lang w:eastAsia="ru-RU"/>
              </w:rPr>
              <w:t>…</w:t>
            </w:r>
          </w:p>
          <w:p w:rsidR="00D32A01" w:rsidRPr="00D32A01" w:rsidRDefault="00D32A01" w:rsidP="00D32A01">
            <w:pPr>
              <w:ind w:right="426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2A01">
              <w:rPr>
                <w:rFonts w:eastAsia="Times New Roman"/>
                <w:color w:val="000000"/>
                <w:lang w:eastAsia="ru-RU"/>
              </w:rPr>
              <w:t xml:space="preserve">Настоящее завершено-длительное время. Сравнение трех времен. Сложноподчиненные предложения с </w:t>
            </w:r>
            <w:proofErr w:type="gramStart"/>
            <w:r w:rsidRPr="00D32A01">
              <w:rPr>
                <w:rFonts w:eastAsia="Times New Roman"/>
                <w:color w:val="000000"/>
                <w:lang w:eastAsia="ru-RU"/>
              </w:rPr>
              <w:t>придаточным</w:t>
            </w:r>
            <w:proofErr w:type="gramEnd"/>
            <w:r w:rsidRPr="00D32A01">
              <w:rPr>
                <w:rFonts w:eastAsia="Times New Roman"/>
                <w:color w:val="000000"/>
                <w:lang w:eastAsia="ru-RU"/>
              </w:rPr>
              <w:t xml:space="preserve"> времени. Неправильные глаголы.</w:t>
            </w:r>
          </w:p>
        </w:tc>
        <w:tc>
          <w:tcPr>
            <w:tcW w:w="2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32A01" w:rsidRPr="00D32A01" w:rsidRDefault="00D32A01" w:rsidP="00D32A01">
            <w:pPr>
              <w:ind w:right="4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2A01">
              <w:rPr>
                <w:rFonts w:eastAsia="Times New Roman"/>
                <w:b/>
                <w:bCs/>
                <w:color w:val="000000"/>
                <w:lang w:eastAsia="ru-RU"/>
              </w:rPr>
              <w:lastRenderedPageBreak/>
              <w:t>Познавательные:</w:t>
            </w:r>
          </w:p>
          <w:p w:rsidR="00D32A01" w:rsidRPr="00D32A01" w:rsidRDefault="00D32A01" w:rsidP="00D32A01">
            <w:pPr>
              <w:ind w:right="4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2A01">
              <w:rPr>
                <w:rFonts w:eastAsia="Times New Roman"/>
                <w:color w:val="000000"/>
                <w:lang w:eastAsia="ru-RU"/>
              </w:rPr>
              <w:t>формулирование познавательной цели;</w:t>
            </w:r>
          </w:p>
          <w:p w:rsidR="00D32A01" w:rsidRPr="00D32A01" w:rsidRDefault="00D32A01" w:rsidP="00D32A01">
            <w:pPr>
              <w:ind w:right="4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2A01">
              <w:rPr>
                <w:rFonts w:eastAsia="Times New Roman"/>
                <w:color w:val="000000"/>
                <w:lang w:eastAsia="ru-RU"/>
              </w:rPr>
              <w:t>- поиск и выделение информации;</w:t>
            </w:r>
          </w:p>
          <w:p w:rsidR="00D32A01" w:rsidRPr="00D32A01" w:rsidRDefault="00D32A01" w:rsidP="00D32A01">
            <w:pPr>
              <w:ind w:right="4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2A01">
              <w:rPr>
                <w:rFonts w:eastAsia="Times New Roman"/>
                <w:color w:val="000000"/>
                <w:lang w:eastAsia="ru-RU"/>
              </w:rPr>
              <w:t>- знаково-символические</w:t>
            </w:r>
          </w:p>
          <w:p w:rsidR="00D32A01" w:rsidRPr="00D32A01" w:rsidRDefault="00D32A01" w:rsidP="00D32A01">
            <w:pPr>
              <w:ind w:right="4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2A01">
              <w:rPr>
                <w:rFonts w:eastAsia="Times New Roman"/>
                <w:color w:val="000000"/>
                <w:lang w:eastAsia="ru-RU"/>
              </w:rPr>
              <w:t>- моделирование</w:t>
            </w:r>
          </w:p>
          <w:p w:rsidR="00D32A01" w:rsidRPr="00D32A01" w:rsidRDefault="00D32A01" w:rsidP="00D32A01">
            <w:pPr>
              <w:ind w:right="4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2A01">
              <w:rPr>
                <w:rFonts w:eastAsia="Times New Roman"/>
                <w:color w:val="000000"/>
                <w:lang w:eastAsia="ru-RU"/>
              </w:rPr>
              <w:t>- анализ с целью выделения признаков (существенных, несущественных)</w:t>
            </w:r>
          </w:p>
          <w:p w:rsidR="00D32A01" w:rsidRPr="00D32A01" w:rsidRDefault="00D32A01" w:rsidP="00D32A01">
            <w:pPr>
              <w:ind w:right="4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2A01">
              <w:rPr>
                <w:rFonts w:eastAsia="Times New Roman"/>
                <w:color w:val="000000"/>
                <w:lang w:eastAsia="ru-RU"/>
              </w:rPr>
              <w:t>- синтез как составление целого из частей, восполняя недостающие компоненты.</w:t>
            </w:r>
          </w:p>
          <w:p w:rsidR="00D32A01" w:rsidRPr="00D32A01" w:rsidRDefault="00D32A01" w:rsidP="00D32A01">
            <w:pPr>
              <w:ind w:right="4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2A01">
              <w:rPr>
                <w:rFonts w:eastAsia="Times New Roman"/>
                <w:b/>
                <w:bCs/>
                <w:color w:val="000000"/>
                <w:lang w:eastAsia="ru-RU"/>
              </w:rPr>
              <w:t>Коммуникативные:</w:t>
            </w:r>
          </w:p>
          <w:p w:rsidR="00D32A01" w:rsidRPr="00D32A01" w:rsidRDefault="00D32A01" w:rsidP="00D32A01">
            <w:pPr>
              <w:ind w:right="4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2A01">
              <w:rPr>
                <w:rFonts w:eastAsia="Times New Roman"/>
                <w:color w:val="000000"/>
                <w:lang w:eastAsia="ru-RU"/>
              </w:rPr>
              <w:t>Планирование (определение цели, функций участников, способов взаимодействия).</w:t>
            </w:r>
          </w:p>
          <w:p w:rsidR="00D32A01" w:rsidRPr="00D32A01" w:rsidRDefault="00D32A01" w:rsidP="00D32A01">
            <w:pPr>
              <w:ind w:right="4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2A01">
              <w:rPr>
                <w:rFonts w:eastAsia="Times New Roman"/>
                <w:color w:val="000000"/>
                <w:lang w:eastAsia="ru-RU"/>
              </w:rPr>
              <w:t xml:space="preserve">Постановка вопросов ( инициативное сотрудничество в поиске и сборе информации).Разрешение </w:t>
            </w:r>
            <w:proofErr w:type="spellStart"/>
            <w:r w:rsidRPr="00D32A01">
              <w:rPr>
                <w:rFonts w:eastAsia="Times New Roman"/>
                <w:color w:val="000000"/>
                <w:lang w:eastAsia="ru-RU"/>
              </w:rPr>
              <w:t>конфликтов</w:t>
            </w:r>
            <w:proofErr w:type="gramStart"/>
            <w:r w:rsidRPr="00D32A01">
              <w:rPr>
                <w:rFonts w:eastAsia="Times New Roman"/>
                <w:color w:val="000000"/>
                <w:lang w:eastAsia="ru-RU"/>
              </w:rPr>
              <w:t>.У</w:t>
            </w:r>
            <w:proofErr w:type="gramEnd"/>
            <w:r w:rsidRPr="00D32A01">
              <w:rPr>
                <w:rFonts w:eastAsia="Times New Roman"/>
                <w:color w:val="000000"/>
                <w:lang w:eastAsia="ru-RU"/>
              </w:rPr>
              <w:t>правление</w:t>
            </w:r>
            <w:proofErr w:type="spellEnd"/>
            <w:r w:rsidRPr="00D32A01">
              <w:rPr>
                <w:rFonts w:eastAsia="Times New Roman"/>
                <w:color w:val="000000"/>
                <w:lang w:eastAsia="ru-RU"/>
              </w:rPr>
              <w:t xml:space="preserve"> поведением партнёра точностью выражать свои мысли (контроль, коррекция, оценка действий партнёра умение с достаточной полнотой и точностью </w:t>
            </w:r>
            <w:r w:rsidRPr="00D32A01">
              <w:rPr>
                <w:rFonts w:eastAsia="Times New Roman"/>
                <w:color w:val="000000"/>
                <w:lang w:eastAsia="ru-RU"/>
              </w:rPr>
              <w:lastRenderedPageBreak/>
              <w:t>выражать свои мысли).</w:t>
            </w:r>
          </w:p>
          <w:p w:rsidR="00D32A01" w:rsidRPr="00D32A01" w:rsidRDefault="00D32A01" w:rsidP="00D32A01">
            <w:pPr>
              <w:ind w:right="4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2A01">
              <w:rPr>
                <w:rFonts w:eastAsia="Times New Roman"/>
                <w:b/>
                <w:bCs/>
                <w:color w:val="000000"/>
                <w:lang w:eastAsia="ru-RU"/>
              </w:rPr>
              <w:t>Личностные:</w:t>
            </w:r>
          </w:p>
          <w:p w:rsidR="00D32A01" w:rsidRPr="00D32A01" w:rsidRDefault="00D32A01" w:rsidP="00D32A01">
            <w:pPr>
              <w:ind w:right="4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2A01">
              <w:rPr>
                <w:rFonts w:eastAsia="Times New Roman"/>
                <w:color w:val="000000"/>
                <w:lang w:eastAsia="ru-RU"/>
              </w:rPr>
              <w:t>Самоопределение (мотивация учения, формирование основ гражданской идентичности личности).</w:t>
            </w:r>
          </w:p>
          <w:p w:rsidR="00D32A01" w:rsidRPr="00D32A01" w:rsidRDefault="00D32A01" w:rsidP="00D32A01">
            <w:pPr>
              <w:ind w:right="4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D32A01">
              <w:rPr>
                <w:rFonts w:eastAsia="Times New Roman"/>
                <w:color w:val="000000"/>
                <w:lang w:eastAsia="ru-RU"/>
              </w:rPr>
              <w:t>Смыслообразование</w:t>
            </w:r>
            <w:proofErr w:type="spellEnd"/>
            <w:r w:rsidRPr="00D32A01">
              <w:rPr>
                <w:rFonts w:eastAsia="Times New Roman"/>
                <w:color w:val="000000"/>
                <w:lang w:eastAsia="ru-RU"/>
              </w:rPr>
              <w:t xml:space="preserve"> («какое значение, смысл имеет для меня учение», и уметь находить ответ на него).</w:t>
            </w:r>
          </w:p>
          <w:p w:rsidR="00D32A01" w:rsidRPr="00D32A01" w:rsidRDefault="00D32A01" w:rsidP="00D32A01">
            <w:pPr>
              <w:ind w:right="4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2A01">
              <w:rPr>
                <w:rFonts w:eastAsia="Times New Roman"/>
                <w:color w:val="000000"/>
                <w:lang w:eastAsia="ru-RU"/>
              </w:rPr>
              <w:t>Нравственно-этического оценивания (оценивание усваиваемого содержания, исходя из социальных и личностных ценностей, обеспечивающее личностный моральный выбор).</w:t>
            </w:r>
          </w:p>
          <w:p w:rsidR="00D32A01" w:rsidRPr="00D32A01" w:rsidRDefault="00D32A01" w:rsidP="00D32A01">
            <w:pPr>
              <w:ind w:right="4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2A01">
              <w:rPr>
                <w:rFonts w:eastAsia="Times New Roman"/>
                <w:b/>
                <w:bCs/>
                <w:color w:val="000000"/>
                <w:lang w:eastAsia="ru-RU"/>
              </w:rPr>
              <w:t>Регулятивные:</w:t>
            </w:r>
          </w:p>
          <w:p w:rsidR="00D32A01" w:rsidRPr="00D32A01" w:rsidRDefault="00D32A01" w:rsidP="00D32A01">
            <w:pPr>
              <w:ind w:right="4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D32A01">
              <w:rPr>
                <w:rFonts w:eastAsia="Times New Roman"/>
                <w:color w:val="000000"/>
                <w:lang w:eastAsia="ru-RU"/>
              </w:rPr>
              <w:t>Целеполагание</w:t>
            </w:r>
            <w:proofErr w:type="spellEnd"/>
            <w:r w:rsidRPr="00D32A01">
              <w:rPr>
                <w:rFonts w:eastAsia="Times New Roman"/>
                <w:color w:val="000000"/>
                <w:lang w:eastAsia="ru-RU"/>
              </w:rPr>
              <w:t xml:space="preserve"> (постановка учебной задачи на основе соотнесения того, что уже известно и усвоено учащимися, и того, что ещё неизвестно).</w:t>
            </w:r>
          </w:p>
          <w:p w:rsidR="00D32A01" w:rsidRPr="00D32A01" w:rsidRDefault="00D32A01" w:rsidP="00D32A01">
            <w:pPr>
              <w:ind w:right="4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2A01">
              <w:rPr>
                <w:rFonts w:eastAsia="Times New Roman"/>
                <w:color w:val="000000"/>
                <w:lang w:eastAsia="ru-RU"/>
              </w:rPr>
              <w:t>Планирование (определение последовательности промежуточных целей с учётом конечного результата; составление плана и последовательности действий).</w:t>
            </w:r>
          </w:p>
          <w:p w:rsidR="00D32A01" w:rsidRPr="00D32A01" w:rsidRDefault="00D32A01" w:rsidP="00D32A01">
            <w:pPr>
              <w:ind w:right="4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2A01">
              <w:rPr>
                <w:rFonts w:eastAsia="Times New Roman"/>
                <w:color w:val="000000"/>
                <w:lang w:eastAsia="ru-RU"/>
              </w:rPr>
              <w:t xml:space="preserve">Контроль и осознание учащимися того, что уже усвоено и </w:t>
            </w:r>
            <w:r w:rsidRPr="00D32A01">
              <w:rPr>
                <w:rFonts w:eastAsia="Times New Roman"/>
                <w:color w:val="000000"/>
                <w:lang w:eastAsia="ru-RU"/>
              </w:rPr>
              <w:lastRenderedPageBreak/>
              <w:t>что ещё подлежит усвоению, осознание качества и уровня усвоения.</w:t>
            </w:r>
          </w:p>
        </w:tc>
      </w:tr>
      <w:tr w:rsidR="00D32A01" w:rsidRPr="00D32A01" w:rsidTr="00673EF0">
        <w:trPr>
          <w:trHeight w:val="540"/>
        </w:trPr>
        <w:tc>
          <w:tcPr>
            <w:tcW w:w="1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32A01" w:rsidRPr="00D32A01" w:rsidRDefault="00D32A01" w:rsidP="00D32A01">
            <w:pPr>
              <w:ind w:right="4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2A01">
              <w:rPr>
                <w:rFonts w:eastAsia="Times New Roman"/>
                <w:color w:val="000000"/>
                <w:lang w:eastAsia="ru-RU"/>
              </w:rPr>
              <w:lastRenderedPageBreak/>
              <w:t>Друзья</w:t>
            </w:r>
          </w:p>
        </w:tc>
        <w:tc>
          <w:tcPr>
            <w:tcW w:w="5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32A01" w:rsidRPr="00D32A01" w:rsidRDefault="00D32A01" w:rsidP="00D32A01">
            <w:pPr>
              <w:ind w:right="4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2A01">
              <w:rPr>
                <w:rFonts w:eastAsia="Times New Roman"/>
                <w:color w:val="000000"/>
                <w:u w:val="single"/>
                <w:lang w:eastAsia="ru-RU"/>
              </w:rPr>
              <w:t>Говорение</w:t>
            </w:r>
          </w:p>
          <w:p w:rsidR="00D32A01" w:rsidRPr="00D32A01" w:rsidRDefault="00D32A01" w:rsidP="00D32A01">
            <w:pPr>
              <w:ind w:right="4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2A01">
              <w:rPr>
                <w:rFonts w:eastAsia="Times New Roman"/>
                <w:color w:val="000000"/>
                <w:lang w:eastAsia="ru-RU"/>
              </w:rPr>
              <w:t>Диалогическая речь:</w:t>
            </w:r>
          </w:p>
          <w:p w:rsidR="00D32A01" w:rsidRPr="00D32A01" w:rsidRDefault="00D32A01" w:rsidP="00D32A01">
            <w:pPr>
              <w:ind w:right="4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2A01">
              <w:rPr>
                <w:rFonts w:eastAsia="Times New Roman"/>
                <w:color w:val="000000"/>
                <w:lang w:eastAsia="ru-RU"/>
              </w:rPr>
              <w:t>Дальнейшее совершенствование диалогической речи при более вариативном содержании и более разнообразном языковом оформлении. Расспросить одноклассника о его друзьях.</w:t>
            </w:r>
          </w:p>
          <w:p w:rsidR="00D32A01" w:rsidRPr="00D32A01" w:rsidRDefault="00D32A01" w:rsidP="00D32A01">
            <w:pPr>
              <w:ind w:right="4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2A01">
              <w:rPr>
                <w:rFonts w:eastAsia="Times New Roman"/>
                <w:color w:val="000000"/>
                <w:lang w:eastAsia="ru-RU"/>
              </w:rPr>
              <w:t>Объем диалогического высказывания от 3-х реплик с каждой стороны.</w:t>
            </w:r>
          </w:p>
          <w:p w:rsidR="00D32A01" w:rsidRPr="00D32A01" w:rsidRDefault="00D32A01" w:rsidP="00D32A01">
            <w:pPr>
              <w:ind w:right="4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2A01">
              <w:rPr>
                <w:rFonts w:eastAsia="Times New Roman"/>
                <w:color w:val="000000"/>
                <w:lang w:eastAsia="ru-RU"/>
              </w:rPr>
              <w:t>Монологическая речь:</w:t>
            </w:r>
          </w:p>
          <w:p w:rsidR="00D32A01" w:rsidRPr="00D32A01" w:rsidRDefault="00D32A01" w:rsidP="00D32A01">
            <w:pPr>
              <w:ind w:right="4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2A01">
              <w:rPr>
                <w:rFonts w:eastAsia="Times New Roman"/>
                <w:color w:val="000000"/>
                <w:lang w:eastAsia="ru-RU"/>
              </w:rPr>
              <w:t>Дальнейшее развитие и совершенствование связных высказываний с использованием описания, сообщения, рассказа, характеристики, с опорой и без опоры на текст или заданную ситуацию. Рассказывать по плану о своем друге, семье, любимых книгах.  Объем монологического высказывания 8-10 фраз.</w:t>
            </w:r>
          </w:p>
          <w:p w:rsidR="00D32A01" w:rsidRPr="00D32A01" w:rsidRDefault="00D32A01" w:rsidP="00D32A01">
            <w:pPr>
              <w:ind w:right="4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2A01">
              <w:rPr>
                <w:rFonts w:eastAsia="Times New Roman"/>
                <w:color w:val="000000"/>
                <w:u w:val="single"/>
                <w:lang w:eastAsia="ru-RU"/>
              </w:rPr>
              <w:t>Аудирование:</w:t>
            </w:r>
          </w:p>
          <w:p w:rsidR="00D32A01" w:rsidRPr="00D32A01" w:rsidRDefault="00D32A01" w:rsidP="00D32A01">
            <w:pPr>
              <w:ind w:right="4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2A01">
              <w:rPr>
                <w:rFonts w:eastAsia="Times New Roman"/>
                <w:color w:val="000000"/>
                <w:lang w:eastAsia="ru-RU"/>
              </w:rPr>
              <w:t xml:space="preserve">Дальнейшее развитие и совершенствование восприятия и понимания на слух </w:t>
            </w:r>
            <w:proofErr w:type="gramStart"/>
            <w:r w:rsidRPr="00D32A01">
              <w:rPr>
                <w:rFonts w:eastAsia="Times New Roman"/>
                <w:color w:val="000000"/>
                <w:lang w:eastAsia="ru-RU"/>
              </w:rPr>
              <w:t>аутентичных</w:t>
            </w:r>
            <w:proofErr w:type="gramEnd"/>
            <w:r w:rsidRPr="00D32A01">
              <w:rPr>
                <w:rFonts w:eastAsia="Times New Roman"/>
                <w:color w:val="000000"/>
                <w:lang w:eastAsia="ru-RU"/>
              </w:rPr>
              <w:t xml:space="preserve"> </w:t>
            </w:r>
            <w:proofErr w:type="spellStart"/>
            <w:r w:rsidRPr="00D32A01">
              <w:rPr>
                <w:rFonts w:eastAsia="Times New Roman"/>
                <w:color w:val="000000"/>
                <w:lang w:eastAsia="ru-RU"/>
              </w:rPr>
              <w:t>аудиотекстов</w:t>
            </w:r>
            <w:proofErr w:type="spellEnd"/>
            <w:r w:rsidRPr="00D32A01">
              <w:rPr>
                <w:rFonts w:eastAsia="Times New Roman"/>
                <w:color w:val="000000"/>
                <w:lang w:eastAsia="ru-RU"/>
              </w:rPr>
              <w:t xml:space="preserve"> с различной глубиной проникновения в их содержание. Время звучания аудиозаписи до 1 минуты.</w:t>
            </w:r>
          </w:p>
          <w:p w:rsidR="00D32A01" w:rsidRPr="00D32A01" w:rsidRDefault="00D32A01" w:rsidP="00D32A01">
            <w:pPr>
              <w:ind w:right="4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2A01">
              <w:rPr>
                <w:rFonts w:eastAsia="Times New Roman"/>
                <w:color w:val="000000"/>
                <w:u w:val="single"/>
                <w:lang w:eastAsia="ru-RU"/>
              </w:rPr>
              <w:t>Чтение:</w:t>
            </w:r>
          </w:p>
          <w:p w:rsidR="00D32A01" w:rsidRPr="00D32A01" w:rsidRDefault="00D32A01" w:rsidP="00D32A01">
            <w:pPr>
              <w:ind w:right="4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2A01">
              <w:rPr>
                <w:rFonts w:eastAsia="Times New Roman"/>
                <w:color w:val="000000"/>
                <w:lang w:eastAsia="ru-RU"/>
              </w:rPr>
              <w:t>Дальнейшее развитие навыков чтения и понимания аутентичных текстов с различной глубиной и точностью проникновения в их содержание (ознакомительное, изучающее, просмотровое).</w:t>
            </w:r>
          </w:p>
          <w:p w:rsidR="00D32A01" w:rsidRPr="00D32A01" w:rsidRDefault="00D32A01" w:rsidP="00D32A01">
            <w:pPr>
              <w:ind w:right="4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2A01">
              <w:rPr>
                <w:rFonts w:eastAsia="Times New Roman"/>
                <w:color w:val="000000"/>
                <w:u w:val="single"/>
                <w:lang w:eastAsia="ru-RU"/>
              </w:rPr>
              <w:t>Письменная речь:</w:t>
            </w:r>
          </w:p>
          <w:p w:rsidR="00D32A01" w:rsidRPr="00D32A01" w:rsidRDefault="00D32A01" w:rsidP="00D32A01">
            <w:pPr>
              <w:ind w:right="4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2A01">
              <w:rPr>
                <w:rFonts w:eastAsia="Times New Roman"/>
                <w:color w:val="000000"/>
                <w:lang w:eastAsia="ru-RU"/>
              </w:rPr>
              <w:t>Дальнейшее развитие и совершенствование письменной речи. Объем личного письма около 60 слов.</w:t>
            </w:r>
          </w:p>
          <w:p w:rsidR="00D32A01" w:rsidRPr="00D32A01" w:rsidRDefault="00D32A01" w:rsidP="00D32A01">
            <w:pPr>
              <w:ind w:right="4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2A01">
              <w:rPr>
                <w:rFonts w:eastAsia="Times New Roman"/>
                <w:color w:val="000000"/>
                <w:u w:val="single"/>
                <w:lang w:eastAsia="ru-RU"/>
              </w:rPr>
              <w:t>Фонетическая сторона речи:</w:t>
            </w:r>
          </w:p>
          <w:p w:rsidR="00D32A01" w:rsidRPr="00D32A01" w:rsidRDefault="00D32A01" w:rsidP="00D32A01">
            <w:pPr>
              <w:ind w:right="4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2A01">
              <w:rPr>
                <w:rFonts w:eastAsia="Times New Roman"/>
                <w:color w:val="000000"/>
                <w:lang w:eastAsia="ru-RU"/>
              </w:rPr>
              <w:t>Совершенствование навыков произношения и различения на слух иноязычной речи.</w:t>
            </w:r>
          </w:p>
          <w:p w:rsidR="00D32A01" w:rsidRPr="00D32A01" w:rsidRDefault="00D32A01" w:rsidP="00D32A01">
            <w:pPr>
              <w:ind w:right="4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2A01">
              <w:rPr>
                <w:rFonts w:eastAsia="Times New Roman"/>
                <w:color w:val="000000"/>
                <w:u w:val="single"/>
                <w:lang w:eastAsia="ru-RU"/>
              </w:rPr>
              <w:t>Лексическая сторона речи:</w:t>
            </w:r>
          </w:p>
          <w:p w:rsidR="00D32A01" w:rsidRPr="00D32A01" w:rsidRDefault="00D32A01" w:rsidP="00D32A01">
            <w:pPr>
              <w:ind w:right="426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2A01">
              <w:rPr>
                <w:rFonts w:eastAsia="Times New Roman"/>
                <w:color w:val="000000"/>
                <w:lang w:eastAsia="ru-RU"/>
              </w:rPr>
              <w:t>Совершенствование навыков распознавания и употребления в речи лексических единиц, обслуживающих ситуации общения в рамках изучаемой темы. Лексика по теме:  Дружба, Семья, Книги. Фразовые глаголы.</w:t>
            </w:r>
          </w:p>
          <w:p w:rsidR="00D32A01" w:rsidRPr="00D32A01" w:rsidRDefault="00D32A01" w:rsidP="00D32A01">
            <w:pPr>
              <w:ind w:right="4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2A01">
              <w:rPr>
                <w:rFonts w:eastAsia="Times New Roman"/>
                <w:color w:val="000000"/>
                <w:u w:val="single"/>
                <w:lang w:eastAsia="ru-RU"/>
              </w:rPr>
              <w:t>Грамматическая сторона речи:</w:t>
            </w:r>
          </w:p>
          <w:p w:rsidR="00D32A01" w:rsidRPr="00D32A01" w:rsidRDefault="00D32A01" w:rsidP="00D32A01">
            <w:pPr>
              <w:ind w:right="426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2A01">
              <w:rPr>
                <w:rFonts w:eastAsia="Times New Roman"/>
                <w:color w:val="000000"/>
                <w:lang w:eastAsia="ru-RU"/>
              </w:rPr>
              <w:t xml:space="preserve">Дальнейшее расширение объема значений грамматических средств, изученных ранее и знакомство с новыми грамматическими </w:t>
            </w:r>
            <w:r w:rsidRPr="00D32A01">
              <w:rPr>
                <w:rFonts w:eastAsia="Times New Roman"/>
                <w:color w:val="000000"/>
                <w:lang w:eastAsia="ru-RU"/>
              </w:rPr>
              <w:lastRenderedPageBreak/>
              <w:t>явлениями. Навыки распознавания и употребления в речи изучаемых грамматических явлений. Причастия настоящего и прошедшего времени. Косвенная речь. Неправильные глаголы.</w:t>
            </w:r>
          </w:p>
        </w:tc>
        <w:tc>
          <w:tcPr>
            <w:tcW w:w="2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32A01" w:rsidRPr="00D32A01" w:rsidRDefault="00D32A01" w:rsidP="00D32A01">
            <w:pPr>
              <w:ind w:right="4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2A01">
              <w:rPr>
                <w:rFonts w:eastAsia="Times New Roman"/>
                <w:b/>
                <w:bCs/>
                <w:color w:val="000000"/>
                <w:lang w:eastAsia="ru-RU"/>
              </w:rPr>
              <w:lastRenderedPageBreak/>
              <w:t>Познавательные:</w:t>
            </w:r>
          </w:p>
          <w:p w:rsidR="00D32A01" w:rsidRPr="00D32A01" w:rsidRDefault="00D32A01" w:rsidP="00D32A01">
            <w:pPr>
              <w:ind w:right="4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2A01">
              <w:rPr>
                <w:rFonts w:eastAsia="Times New Roman"/>
                <w:color w:val="000000"/>
                <w:lang w:eastAsia="ru-RU"/>
              </w:rPr>
              <w:t>формулирование познавательной цели;</w:t>
            </w:r>
          </w:p>
          <w:p w:rsidR="00D32A01" w:rsidRPr="00D32A01" w:rsidRDefault="00D32A01" w:rsidP="00D32A01">
            <w:pPr>
              <w:ind w:right="4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2A01">
              <w:rPr>
                <w:rFonts w:eastAsia="Times New Roman"/>
                <w:color w:val="000000"/>
                <w:lang w:eastAsia="ru-RU"/>
              </w:rPr>
              <w:t>- поиск и выделение информации;</w:t>
            </w:r>
          </w:p>
          <w:p w:rsidR="00D32A01" w:rsidRPr="00D32A01" w:rsidRDefault="00D32A01" w:rsidP="00D32A01">
            <w:pPr>
              <w:ind w:right="4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2A01">
              <w:rPr>
                <w:rFonts w:eastAsia="Times New Roman"/>
                <w:color w:val="000000"/>
                <w:lang w:eastAsia="ru-RU"/>
              </w:rPr>
              <w:t>- знаково-символические</w:t>
            </w:r>
          </w:p>
          <w:p w:rsidR="00D32A01" w:rsidRPr="00D32A01" w:rsidRDefault="00D32A01" w:rsidP="00D32A01">
            <w:pPr>
              <w:ind w:right="4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2A01">
              <w:rPr>
                <w:rFonts w:eastAsia="Times New Roman"/>
                <w:color w:val="000000"/>
                <w:lang w:eastAsia="ru-RU"/>
              </w:rPr>
              <w:t>- моделирование</w:t>
            </w:r>
          </w:p>
          <w:p w:rsidR="00D32A01" w:rsidRPr="00D32A01" w:rsidRDefault="00D32A01" w:rsidP="00D32A01">
            <w:pPr>
              <w:ind w:right="4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2A01">
              <w:rPr>
                <w:rFonts w:eastAsia="Times New Roman"/>
                <w:color w:val="000000"/>
                <w:lang w:eastAsia="ru-RU"/>
              </w:rPr>
              <w:t>- анализ с целью выделения признаков (существенных, несущественных)</w:t>
            </w:r>
          </w:p>
          <w:p w:rsidR="00D32A01" w:rsidRPr="00D32A01" w:rsidRDefault="00D32A01" w:rsidP="00D32A01">
            <w:pPr>
              <w:ind w:right="4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2A01">
              <w:rPr>
                <w:rFonts w:eastAsia="Times New Roman"/>
                <w:color w:val="000000"/>
                <w:lang w:eastAsia="ru-RU"/>
              </w:rPr>
              <w:t>- синтез как составление целого из частей, восполняя недостающие компоненты.</w:t>
            </w:r>
          </w:p>
          <w:p w:rsidR="00D32A01" w:rsidRPr="00D32A01" w:rsidRDefault="00D32A01" w:rsidP="00D32A01">
            <w:pPr>
              <w:ind w:right="4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2A01">
              <w:rPr>
                <w:rFonts w:eastAsia="Times New Roman"/>
                <w:b/>
                <w:bCs/>
                <w:color w:val="000000"/>
                <w:lang w:eastAsia="ru-RU"/>
              </w:rPr>
              <w:t>Коммуникативные:</w:t>
            </w:r>
          </w:p>
          <w:p w:rsidR="00D32A01" w:rsidRPr="00D32A01" w:rsidRDefault="00D32A01" w:rsidP="00D32A01">
            <w:pPr>
              <w:ind w:right="4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2A01">
              <w:rPr>
                <w:rFonts w:eastAsia="Times New Roman"/>
                <w:color w:val="000000"/>
                <w:lang w:eastAsia="ru-RU"/>
              </w:rPr>
              <w:t>Планирование (определение цели, функций участников, способов взаимодействия).</w:t>
            </w:r>
          </w:p>
          <w:p w:rsidR="00D32A01" w:rsidRPr="00D32A01" w:rsidRDefault="00D32A01" w:rsidP="00D32A01">
            <w:pPr>
              <w:ind w:right="4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2A01">
              <w:rPr>
                <w:rFonts w:eastAsia="Times New Roman"/>
                <w:color w:val="000000"/>
                <w:lang w:eastAsia="ru-RU"/>
              </w:rPr>
              <w:t xml:space="preserve">Постановка вопросов ( инициативное сотрудничество в поиске и сборе информации).Разрешение </w:t>
            </w:r>
            <w:proofErr w:type="spellStart"/>
            <w:r w:rsidRPr="00D32A01">
              <w:rPr>
                <w:rFonts w:eastAsia="Times New Roman"/>
                <w:color w:val="000000"/>
                <w:lang w:eastAsia="ru-RU"/>
              </w:rPr>
              <w:t>конфликтов</w:t>
            </w:r>
            <w:proofErr w:type="gramStart"/>
            <w:r w:rsidRPr="00D32A01">
              <w:rPr>
                <w:rFonts w:eastAsia="Times New Roman"/>
                <w:color w:val="000000"/>
                <w:lang w:eastAsia="ru-RU"/>
              </w:rPr>
              <w:t>.У</w:t>
            </w:r>
            <w:proofErr w:type="gramEnd"/>
            <w:r w:rsidRPr="00D32A01">
              <w:rPr>
                <w:rFonts w:eastAsia="Times New Roman"/>
                <w:color w:val="000000"/>
                <w:lang w:eastAsia="ru-RU"/>
              </w:rPr>
              <w:t>правление</w:t>
            </w:r>
            <w:proofErr w:type="spellEnd"/>
            <w:r w:rsidRPr="00D32A01">
              <w:rPr>
                <w:rFonts w:eastAsia="Times New Roman"/>
                <w:color w:val="000000"/>
                <w:lang w:eastAsia="ru-RU"/>
              </w:rPr>
              <w:t xml:space="preserve"> поведением партнёра точностью выражать свои мысли (контроль, коррекция, оценка действий партнёра умение с достаточной полнотой и точностью </w:t>
            </w:r>
            <w:r w:rsidRPr="00D32A01">
              <w:rPr>
                <w:rFonts w:eastAsia="Times New Roman"/>
                <w:color w:val="000000"/>
                <w:lang w:eastAsia="ru-RU"/>
              </w:rPr>
              <w:lastRenderedPageBreak/>
              <w:t>выражать свои мысли).</w:t>
            </w:r>
          </w:p>
          <w:p w:rsidR="00D32A01" w:rsidRPr="00D32A01" w:rsidRDefault="00D32A01" w:rsidP="00D32A01">
            <w:pPr>
              <w:ind w:right="4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2A01">
              <w:rPr>
                <w:rFonts w:eastAsia="Times New Roman"/>
                <w:b/>
                <w:bCs/>
                <w:color w:val="000000"/>
                <w:lang w:eastAsia="ru-RU"/>
              </w:rPr>
              <w:t>Личностные:</w:t>
            </w:r>
          </w:p>
          <w:p w:rsidR="00D32A01" w:rsidRPr="00D32A01" w:rsidRDefault="00D32A01" w:rsidP="00D32A01">
            <w:pPr>
              <w:ind w:right="4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2A01">
              <w:rPr>
                <w:rFonts w:eastAsia="Times New Roman"/>
                <w:color w:val="000000"/>
                <w:lang w:eastAsia="ru-RU"/>
              </w:rPr>
              <w:t>Самоопределение (мотивация учения, формирование основ гражданской идентичности личности).</w:t>
            </w:r>
          </w:p>
          <w:p w:rsidR="00D32A01" w:rsidRPr="00D32A01" w:rsidRDefault="00D32A01" w:rsidP="00D32A01">
            <w:pPr>
              <w:ind w:right="4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D32A01">
              <w:rPr>
                <w:rFonts w:eastAsia="Times New Roman"/>
                <w:color w:val="000000"/>
                <w:lang w:eastAsia="ru-RU"/>
              </w:rPr>
              <w:t>Смыслообразование</w:t>
            </w:r>
            <w:proofErr w:type="spellEnd"/>
            <w:r w:rsidRPr="00D32A01">
              <w:rPr>
                <w:rFonts w:eastAsia="Times New Roman"/>
                <w:color w:val="000000"/>
                <w:lang w:eastAsia="ru-RU"/>
              </w:rPr>
              <w:t xml:space="preserve"> («какое значение, смысл имеет для меня учение», и уметь находить ответ на него).</w:t>
            </w:r>
          </w:p>
          <w:p w:rsidR="00D32A01" w:rsidRPr="00D32A01" w:rsidRDefault="00D32A01" w:rsidP="00D32A01">
            <w:pPr>
              <w:ind w:right="4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2A01">
              <w:rPr>
                <w:rFonts w:eastAsia="Times New Roman"/>
                <w:color w:val="000000"/>
                <w:lang w:eastAsia="ru-RU"/>
              </w:rPr>
              <w:t>Нравственно-этического оценивания (оценивание усваиваемого содержания, исходя из социальных и личностных ценностей, обеспечивающее личностный моральный выбор).</w:t>
            </w:r>
          </w:p>
          <w:p w:rsidR="00D32A01" w:rsidRPr="00D32A01" w:rsidRDefault="00D32A01" w:rsidP="00D32A01">
            <w:pPr>
              <w:ind w:right="4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2A01">
              <w:rPr>
                <w:rFonts w:eastAsia="Times New Roman"/>
                <w:b/>
                <w:bCs/>
                <w:color w:val="000000"/>
                <w:lang w:eastAsia="ru-RU"/>
              </w:rPr>
              <w:t>Регулятивные:</w:t>
            </w:r>
          </w:p>
          <w:p w:rsidR="00D32A01" w:rsidRPr="00D32A01" w:rsidRDefault="00D32A01" w:rsidP="00D32A01">
            <w:pPr>
              <w:ind w:right="4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D32A01">
              <w:rPr>
                <w:rFonts w:eastAsia="Times New Roman"/>
                <w:color w:val="000000"/>
                <w:lang w:eastAsia="ru-RU"/>
              </w:rPr>
              <w:t>Целеполагание</w:t>
            </w:r>
            <w:proofErr w:type="spellEnd"/>
            <w:r w:rsidRPr="00D32A01">
              <w:rPr>
                <w:rFonts w:eastAsia="Times New Roman"/>
                <w:color w:val="000000"/>
                <w:lang w:eastAsia="ru-RU"/>
              </w:rPr>
              <w:t xml:space="preserve"> (постановка учебной задачи на основе соотнесения того, что уже известно и усвоено учащимися, и того, что ещё неизвестно).</w:t>
            </w:r>
          </w:p>
          <w:p w:rsidR="00D32A01" w:rsidRPr="00D32A01" w:rsidRDefault="00D32A01" w:rsidP="00D32A01">
            <w:pPr>
              <w:ind w:right="4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2A01">
              <w:rPr>
                <w:rFonts w:eastAsia="Times New Roman"/>
                <w:color w:val="000000"/>
                <w:lang w:eastAsia="ru-RU"/>
              </w:rPr>
              <w:t>Планирование (определение последовательности промежуточных целей с учётом конечного результата; составление плана и последовательности действий).</w:t>
            </w:r>
          </w:p>
          <w:p w:rsidR="00D32A01" w:rsidRPr="00D32A01" w:rsidRDefault="00D32A01" w:rsidP="00D32A01">
            <w:pPr>
              <w:ind w:right="42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2A01">
              <w:rPr>
                <w:rFonts w:eastAsia="Times New Roman"/>
                <w:color w:val="000000"/>
                <w:lang w:eastAsia="ru-RU"/>
              </w:rPr>
              <w:t xml:space="preserve">Контроль и осознание учащимися того, что уже усвоено и </w:t>
            </w:r>
            <w:r w:rsidRPr="00D32A01">
              <w:rPr>
                <w:rFonts w:eastAsia="Times New Roman"/>
                <w:color w:val="000000"/>
                <w:lang w:eastAsia="ru-RU"/>
              </w:rPr>
              <w:lastRenderedPageBreak/>
              <w:t>что ещё подлежит усвоению, осознание качества и уровня усвоения.</w:t>
            </w:r>
          </w:p>
        </w:tc>
      </w:tr>
    </w:tbl>
    <w:p w:rsidR="00521C70" w:rsidRPr="00B13F99" w:rsidRDefault="00521C70" w:rsidP="00673EF0">
      <w:pPr>
        <w:rPr>
          <w:rFonts w:ascii="Arial" w:hAnsi="Arial" w:cs="Arial"/>
          <w:b/>
          <w:sz w:val="28"/>
          <w:szCs w:val="28"/>
          <w:u w:val="single"/>
        </w:rPr>
      </w:pPr>
    </w:p>
    <w:p w:rsidR="00521C70" w:rsidRPr="004E6511" w:rsidRDefault="00521C70" w:rsidP="00521C70">
      <w:pPr>
        <w:pStyle w:val="33"/>
        <w:shd w:val="clear" w:color="auto" w:fill="auto"/>
        <w:spacing w:before="0" w:after="0" w:line="240" w:lineRule="auto"/>
        <w:ind w:right="113" w:firstLine="0"/>
        <w:rPr>
          <w:rFonts w:ascii="Times New Roman" w:hAnsi="Times New Roman"/>
          <w:sz w:val="24"/>
          <w:szCs w:val="24"/>
        </w:rPr>
      </w:pPr>
      <w:r>
        <w:rPr>
          <w:rFonts w:ascii="Times New Roman" w:eastAsia="SimSun" w:hAnsi="Times New Roman"/>
          <w:i w:val="0"/>
          <w:iCs w:val="0"/>
          <w:spacing w:val="0"/>
          <w:sz w:val="20"/>
          <w:szCs w:val="20"/>
          <w:lang w:eastAsia="zh-CN"/>
        </w:rPr>
        <w:t xml:space="preserve">                                                                   </w:t>
      </w:r>
      <w:r w:rsidRPr="004E6511">
        <w:rPr>
          <w:rStyle w:val="32"/>
          <w:rFonts w:ascii="Times New Roman" w:hAnsi="Times New Roman"/>
          <w:color w:val="000000"/>
          <w:sz w:val="24"/>
          <w:szCs w:val="24"/>
        </w:rPr>
        <w:t>Диалогическая речь</w:t>
      </w:r>
    </w:p>
    <w:p w:rsidR="00521C70" w:rsidRPr="006E0074" w:rsidRDefault="00521C70" w:rsidP="00521C70">
      <w:pPr>
        <w:pStyle w:val="aa"/>
        <w:shd w:val="clear" w:color="auto" w:fill="auto"/>
        <w:spacing w:before="0" w:line="240" w:lineRule="auto"/>
        <w:ind w:left="113" w:right="113"/>
        <w:jc w:val="both"/>
        <w:rPr>
          <w:rFonts w:ascii="Times New Roman" w:hAnsi="Times New Roman"/>
          <w:sz w:val="24"/>
          <w:szCs w:val="24"/>
        </w:rPr>
      </w:pPr>
      <w:r w:rsidRPr="006E0074">
        <w:rPr>
          <w:rStyle w:val="a9"/>
          <w:rFonts w:ascii="Times New Roman" w:hAnsi="Times New Roman"/>
          <w:color w:val="000000"/>
          <w:sz w:val="24"/>
          <w:szCs w:val="24"/>
        </w:rPr>
        <w:t xml:space="preserve">Дальнейшее совершенствование диалогической речи при более вариативном </w:t>
      </w:r>
      <w:proofErr w:type="gramStart"/>
      <w:r w:rsidRPr="006E0074">
        <w:rPr>
          <w:rStyle w:val="a9"/>
          <w:rFonts w:ascii="Times New Roman" w:hAnsi="Times New Roman"/>
          <w:color w:val="000000"/>
          <w:sz w:val="24"/>
          <w:szCs w:val="24"/>
        </w:rPr>
        <w:t>со</w:t>
      </w:r>
      <w:proofErr w:type="gramEnd"/>
      <w:r w:rsidRPr="006E0074">
        <w:rPr>
          <w:rStyle w:val="a9"/>
          <w:rFonts w:ascii="Times New Roman" w:hAnsi="Times New Roman"/>
          <w:color w:val="000000"/>
          <w:sz w:val="24"/>
          <w:szCs w:val="24"/>
        </w:rPr>
        <w:t xml:space="preserve"> держании и более разнообразном языковом оформлении: умение вести диалог этикетного характера, диалог-расспрос, диалог — побуждение к действию, диалог — обмен мнениями и комбинированные диалоги.</w:t>
      </w:r>
      <w:r>
        <w:rPr>
          <w:rFonts w:ascii="Times New Roman" w:hAnsi="Times New Roman"/>
          <w:sz w:val="24"/>
          <w:szCs w:val="24"/>
        </w:rPr>
        <w:t xml:space="preserve"> </w:t>
      </w:r>
      <w:r w:rsidRPr="006E0074">
        <w:rPr>
          <w:rStyle w:val="a9"/>
          <w:rFonts w:ascii="Times New Roman" w:hAnsi="Times New Roman"/>
          <w:color w:val="000000"/>
          <w:sz w:val="24"/>
          <w:szCs w:val="24"/>
        </w:rPr>
        <w:t>Объём диалога — от 3 реплик (5-7классы) до 4-5 реплик (8-9 классы) со стороны каждого учащегося. Продолжительность диалога — 2,5-3 минуты 9 класс</w:t>
      </w:r>
    </w:p>
    <w:p w:rsidR="00521C70" w:rsidRPr="004E6511" w:rsidRDefault="00521C70" w:rsidP="00521C70">
      <w:pPr>
        <w:pStyle w:val="33"/>
        <w:shd w:val="clear" w:color="auto" w:fill="auto"/>
        <w:spacing w:before="0" w:after="0" w:line="240" w:lineRule="auto"/>
        <w:ind w:left="113" w:right="113"/>
        <w:rPr>
          <w:rFonts w:ascii="Times New Roman" w:hAnsi="Times New Roman"/>
          <w:sz w:val="24"/>
          <w:szCs w:val="24"/>
        </w:rPr>
      </w:pPr>
      <w:r>
        <w:rPr>
          <w:rStyle w:val="32"/>
          <w:rFonts w:ascii="Times New Roman" w:hAnsi="Times New Roman"/>
          <w:color w:val="000000"/>
          <w:sz w:val="24"/>
          <w:szCs w:val="24"/>
        </w:rPr>
        <w:t xml:space="preserve">                                                 </w:t>
      </w:r>
      <w:r w:rsidRPr="004E6511">
        <w:rPr>
          <w:rStyle w:val="32"/>
          <w:rFonts w:ascii="Times New Roman" w:hAnsi="Times New Roman"/>
          <w:color w:val="000000"/>
          <w:sz w:val="24"/>
          <w:szCs w:val="24"/>
        </w:rPr>
        <w:t>Монологическая речь</w:t>
      </w:r>
    </w:p>
    <w:p w:rsidR="00521C70" w:rsidRPr="006E0074" w:rsidRDefault="00521C70" w:rsidP="00521C70">
      <w:pPr>
        <w:pStyle w:val="aa"/>
        <w:shd w:val="clear" w:color="auto" w:fill="auto"/>
        <w:spacing w:before="0" w:line="240" w:lineRule="auto"/>
        <w:ind w:left="113" w:right="113"/>
        <w:jc w:val="both"/>
        <w:rPr>
          <w:rFonts w:ascii="Times New Roman" w:hAnsi="Times New Roman"/>
          <w:sz w:val="24"/>
          <w:szCs w:val="24"/>
        </w:rPr>
      </w:pPr>
      <w:r w:rsidRPr="006E0074">
        <w:rPr>
          <w:rStyle w:val="a9"/>
          <w:rFonts w:ascii="Times New Roman" w:hAnsi="Times New Roman"/>
          <w:color w:val="000000"/>
          <w:sz w:val="24"/>
          <w:szCs w:val="24"/>
        </w:rPr>
        <w:t>Дальнейшее развитие и совершенствован</w:t>
      </w:r>
      <w:r>
        <w:rPr>
          <w:rStyle w:val="a9"/>
          <w:rFonts w:ascii="Times New Roman" w:hAnsi="Times New Roman"/>
          <w:color w:val="000000"/>
          <w:sz w:val="24"/>
          <w:szCs w:val="24"/>
        </w:rPr>
        <w:t>ие связных высказываний с использо</w:t>
      </w:r>
      <w:r w:rsidRPr="006E0074">
        <w:rPr>
          <w:rStyle w:val="a9"/>
          <w:rFonts w:ascii="Times New Roman" w:hAnsi="Times New Roman"/>
          <w:color w:val="000000"/>
          <w:sz w:val="24"/>
          <w:szCs w:val="24"/>
        </w:rPr>
        <w:t xml:space="preserve">ванием основных коммуникативных типов речи: описание, сообщение, расе (включающий эмоционально-оценочные суждения), рассуждение (характеристика) с высказыванием своего мнения и краткой аргументацией с опорой и без с </w:t>
      </w:r>
      <w:proofErr w:type="spellStart"/>
      <w:r w:rsidRPr="006E0074">
        <w:rPr>
          <w:rStyle w:val="a9"/>
          <w:rFonts w:ascii="Times New Roman" w:hAnsi="Times New Roman"/>
          <w:color w:val="000000"/>
          <w:sz w:val="24"/>
          <w:szCs w:val="24"/>
        </w:rPr>
        <w:t>ры</w:t>
      </w:r>
      <w:proofErr w:type="spellEnd"/>
      <w:r w:rsidRPr="006E0074">
        <w:rPr>
          <w:rStyle w:val="a9"/>
          <w:rFonts w:ascii="Times New Roman" w:hAnsi="Times New Roman"/>
          <w:color w:val="000000"/>
          <w:sz w:val="24"/>
          <w:szCs w:val="24"/>
        </w:rPr>
        <w:t xml:space="preserve"> на прочитанный или услышанный текст либо </w:t>
      </w:r>
      <w:proofErr w:type="gramStart"/>
      <w:r w:rsidRPr="006E0074">
        <w:rPr>
          <w:rStyle w:val="a9"/>
          <w:rFonts w:ascii="Times New Roman" w:hAnsi="Times New Roman"/>
          <w:color w:val="000000"/>
          <w:sz w:val="24"/>
          <w:szCs w:val="24"/>
        </w:rPr>
        <w:t>заданную</w:t>
      </w:r>
      <w:proofErr w:type="gramEnd"/>
      <w:r w:rsidRPr="006E0074">
        <w:rPr>
          <w:rStyle w:val="a9"/>
          <w:rFonts w:ascii="Times New Roman" w:hAnsi="Times New Roman"/>
          <w:color w:val="000000"/>
          <w:sz w:val="24"/>
          <w:szCs w:val="24"/>
        </w:rPr>
        <w:t xml:space="preserve"> коммуникативную </w:t>
      </w:r>
      <w:proofErr w:type="spellStart"/>
      <w:r w:rsidRPr="006E0074">
        <w:rPr>
          <w:rStyle w:val="a9"/>
          <w:rFonts w:ascii="Times New Roman" w:hAnsi="Times New Roman"/>
          <w:color w:val="000000"/>
          <w:sz w:val="24"/>
          <w:szCs w:val="24"/>
        </w:rPr>
        <w:t>туацию</w:t>
      </w:r>
      <w:proofErr w:type="spellEnd"/>
      <w:r w:rsidRPr="006E0074">
        <w:rPr>
          <w:rStyle w:val="a9"/>
          <w:rFonts w:ascii="Times New Roman" w:hAnsi="Times New Roman"/>
          <w:color w:val="000000"/>
          <w:sz w:val="24"/>
          <w:szCs w:val="24"/>
        </w:rPr>
        <w:t>.</w:t>
      </w:r>
    </w:p>
    <w:p w:rsidR="00521C70" w:rsidRPr="006E0074" w:rsidRDefault="00521C70" w:rsidP="00521C70">
      <w:pPr>
        <w:pStyle w:val="aa"/>
        <w:shd w:val="clear" w:color="auto" w:fill="auto"/>
        <w:spacing w:before="0" w:line="240" w:lineRule="auto"/>
        <w:ind w:left="113" w:right="113"/>
        <w:jc w:val="both"/>
        <w:rPr>
          <w:rFonts w:ascii="Times New Roman" w:hAnsi="Times New Roman"/>
          <w:sz w:val="24"/>
          <w:szCs w:val="24"/>
        </w:rPr>
      </w:pPr>
      <w:r w:rsidRPr="006E0074">
        <w:rPr>
          <w:rStyle w:val="a9"/>
          <w:rFonts w:ascii="Times New Roman" w:hAnsi="Times New Roman"/>
          <w:color w:val="000000"/>
          <w:sz w:val="24"/>
          <w:szCs w:val="24"/>
        </w:rPr>
        <w:t xml:space="preserve">Объём монологического высказывания — от 8-10 фраз (5-7 классы) до 12 фраз (8-9 классы). </w:t>
      </w:r>
      <w:proofErr w:type="gramStart"/>
      <w:r w:rsidRPr="006E0074">
        <w:rPr>
          <w:rStyle w:val="a9"/>
          <w:rFonts w:ascii="Times New Roman" w:hAnsi="Times New Roman"/>
          <w:color w:val="000000"/>
          <w:sz w:val="24"/>
          <w:szCs w:val="24"/>
        </w:rPr>
        <w:t>Продолжительность монолога — 1,5-2 минуты (9 класс</w:t>
      </w:r>
      <w:proofErr w:type="gramEnd"/>
    </w:p>
    <w:p w:rsidR="00521C70" w:rsidRPr="004E6511" w:rsidRDefault="00521C70" w:rsidP="00521C70">
      <w:pPr>
        <w:pStyle w:val="27"/>
        <w:shd w:val="clear" w:color="auto" w:fill="auto"/>
        <w:spacing w:before="0" w:after="0" w:line="240" w:lineRule="auto"/>
        <w:ind w:left="113" w:right="113"/>
        <w:rPr>
          <w:rFonts w:ascii="Times New Roman" w:hAnsi="Times New Roman"/>
          <w:b w:val="0"/>
          <w:sz w:val="24"/>
          <w:szCs w:val="24"/>
        </w:rPr>
      </w:pPr>
      <w:bookmarkStart w:id="4" w:name="bookmark3"/>
      <w:r>
        <w:rPr>
          <w:rStyle w:val="26"/>
          <w:rFonts w:ascii="Times New Roman" w:hAnsi="Times New Roman"/>
          <w:color w:val="000000"/>
          <w:sz w:val="24"/>
          <w:szCs w:val="24"/>
        </w:rPr>
        <w:t xml:space="preserve">                                                              Аудирован</w:t>
      </w:r>
      <w:r w:rsidRPr="004E6511">
        <w:rPr>
          <w:rStyle w:val="26"/>
          <w:rFonts w:ascii="Times New Roman" w:hAnsi="Times New Roman"/>
          <w:color w:val="000000"/>
          <w:sz w:val="24"/>
          <w:szCs w:val="24"/>
        </w:rPr>
        <w:t>ие.</w:t>
      </w:r>
      <w:bookmarkEnd w:id="4"/>
    </w:p>
    <w:p w:rsidR="00521C70" w:rsidRPr="00B759A4" w:rsidRDefault="00521C70" w:rsidP="00521C70">
      <w:pPr>
        <w:pStyle w:val="aa"/>
        <w:shd w:val="clear" w:color="auto" w:fill="auto"/>
        <w:spacing w:before="0" w:line="240" w:lineRule="auto"/>
        <w:ind w:left="113" w:right="113"/>
        <w:jc w:val="both"/>
        <w:rPr>
          <w:rFonts w:ascii="Times New Roman" w:hAnsi="Times New Roman"/>
          <w:sz w:val="24"/>
          <w:szCs w:val="24"/>
        </w:rPr>
      </w:pPr>
      <w:proofErr w:type="gramStart"/>
      <w:r w:rsidRPr="00B759A4">
        <w:rPr>
          <w:rStyle w:val="a9"/>
          <w:rFonts w:ascii="Times New Roman" w:hAnsi="Times New Roman"/>
          <w:color w:val="000000"/>
          <w:sz w:val="24"/>
          <w:szCs w:val="24"/>
        </w:rPr>
        <w:t xml:space="preserve">Дальнейшее развитие и совершенствование восприятия и понимания на слух аутентичных аудио- и видеотекстов с разной глубиной проникновения в их </w:t>
      </w:r>
      <w:proofErr w:type="spellStart"/>
      <w:r w:rsidRPr="00B759A4">
        <w:rPr>
          <w:rStyle w:val="a9"/>
          <w:rFonts w:ascii="Times New Roman" w:hAnsi="Times New Roman"/>
          <w:color w:val="000000"/>
          <w:sz w:val="24"/>
          <w:szCs w:val="24"/>
        </w:rPr>
        <w:t>содер</w:t>
      </w:r>
      <w:proofErr w:type="spellEnd"/>
      <w:r w:rsidRPr="00B759A4">
        <w:rPr>
          <w:rStyle w:val="a9"/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B759A4">
        <w:rPr>
          <w:rStyle w:val="a9"/>
          <w:rFonts w:ascii="Times New Roman" w:hAnsi="Times New Roman"/>
          <w:color w:val="000000"/>
          <w:sz w:val="24"/>
          <w:szCs w:val="24"/>
        </w:rPr>
        <w:t>жание</w:t>
      </w:r>
      <w:proofErr w:type="spellEnd"/>
      <w:r w:rsidRPr="00B759A4">
        <w:rPr>
          <w:rStyle w:val="a9"/>
          <w:rFonts w:ascii="Times New Roman" w:hAnsi="Times New Roman"/>
          <w:color w:val="000000"/>
          <w:sz w:val="24"/>
          <w:szCs w:val="24"/>
        </w:rPr>
        <w:t xml:space="preserve"> в зависимости от коммуникативной задачи и функционального типа тек</w:t>
      </w:r>
      <w:proofErr w:type="gramEnd"/>
    </w:p>
    <w:p w:rsidR="00521C70" w:rsidRPr="00B759A4" w:rsidRDefault="00521C70" w:rsidP="00521C70">
      <w:pPr>
        <w:pStyle w:val="aa"/>
        <w:shd w:val="clear" w:color="auto" w:fill="auto"/>
        <w:tabs>
          <w:tab w:val="left" w:pos="649"/>
        </w:tabs>
        <w:spacing w:before="0" w:line="240" w:lineRule="auto"/>
        <w:ind w:left="113" w:right="113"/>
        <w:jc w:val="both"/>
        <w:rPr>
          <w:rFonts w:ascii="Times New Roman" w:hAnsi="Times New Roman"/>
          <w:sz w:val="24"/>
          <w:szCs w:val="24"/>
        </w:rPr>
      </w:pPr>
      <w:r w:rsidRPr="00B759A4">
        <w:rPr>
          <w:rStyle w:val="a9"/>
          <w:rFonts w:ascii="Times New Roman" w:hAnsi="Times New Roman"/>
          <w:color w:val="000000"/>
          <w:sz w:val="24"/>
          <w:szCs w:val="24"/>
        </w:rPr>
        <w:t xml:space="preserve">Аудирование с пониманием основного содержания текста осуществляется на аутентичном материале, содержащем наряду с изученными и некоторое </w:t>
      </w:r>
      <w:proofErr w:type="gramStart"/>
      <w:r w:rsidRPr="00B759A4">
        <w:rPr>
          <w:rStyle w:val="af2"/>
          <w:rFonts w:ascii="Times New Roman" w:hAnsi="Times New Roman" w:cs="Times New Roman"/>
          <w:color w:val="000000"/>
          <w:sz w:val="24"/>
          <w:szCs w:val="24"/>
        </w:rPr>
        <w:t>k</w:t>
      </w:r>
      <w:proofErr w:type="spellStart"/>
      <w:proofErr w:type="gramEnd"/>
      <w:r w:rsidRPr="00521C70">
        <w:rPr>
          <w:rStyle w:val="af2"/>
          <w:rFonts w:ascii="Times New Roman" w:hAnsi="Times New Roman" w:cs="Times New Roman"/>
          <w:color w:val="000000"/>
          <w:sz w:val="24"/>
          <w:szCs w:val="24"/>
          <w:lang w:val="ru-RU"/>
        </w:rPr>
        <w:t>оли</w:t>
      </w:r>
      <w:r w:rsidRPr="00B759A4">
        <w:rPr>
          <w:rStyle w:val="a9"/>
          <w:rFonts w:ascii="Times New Roman" w:hAnsi="Times New Roman"/>
          <w:color w:val="000000"/>
          <w:sz w:val="24"/>
          <w:szCs w:val="24"/>
        </w:rPr>
        <w:t>чество</w:t>
      </w:r>
      <w:proofErr w:type="spellEnd"/>
      <w:r w:rsidRPr="00B759A4">
        <w:rPr>
          <w:rStyle w:val="a9"/>
          <w:rFonts w:ascii="Times New Roman" w:hAnsi="Times New Roman"/>
          <w:color w:val="000000"/>
          <w:sz w:val="24"/>
          <w:szCs w:val="24"/>
        </w:rPr>
        <w:t xml:space="preserve"> незнакомых языковых явлений. Время звучания текстов для </w:t>
      </w:r>
      <w:proofErr w:type="spellStart"/>
      <w:r w:rsidRPr="00B759A4">
        <w:rPr>
          <w:rStyle w:val="a9"/>
          <w:rFonts w:ascii="Times New Roman" w:hAnsi="Times New Roman"/>
          <w:color w:val="000000"/>
          <w:sz w:val="24"/>
          <w:szCs w:val="24"/>
        </w:rPr>
        <w:t>аудир</w:t>
      </w:r>
      <w:proofErr w:type="spellEnd"/>
      <w:r w:rsidRPr="00B759A4">
        <w:rPr>
          <w:rStyle w:val="a9"/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B759A4">
        <w:rPr>
          <w:rStyle w:val="a9"/>
          <w:rFonts w:ascii="Times New Roman" w:hAnsi="Times New Roman"/>
          <w:color w:val="000000"/>
          <w:sz w:val="24"/>
          <w:szCs w:val="24"/>
        </w:rPr>
        <w:t>ния</w:t>
      </w:r>
      <w:proofErr w:type="spellEnd"/>
      <w:r w:rsidRPr="00B759A4">
        <w:rPr>
          <w:rStyle w:val="a9"/>
          <w:rFonts w:ascii="Times New Roman" w:hAnsi="Times New Roman"/>
          <w:color w:val="000000"/>
          <w:sz w:val="24"/>
          <w:szCs w:val="24"/>
        </w:rPr>
        <w:t xml:space="preserve"> — до 2 минут.</w:t>
      </w:r>
    </w:p>
    <w:p w:rsidR="00521C70" w:rsidRPr="00B759A4" w:rsidRDefault="00521C70" w:rsidP="00521C70">
      <w:pPr>
        <w:pStyle w:val="aa"/>
        <w:shd w:val="clear" w:color="auto" w:fill="auto"/>
        <w:tabs>
          <w:tab w:val="left" w:pos="639"/>
        </w:tabs>
        <w:spacing w:before="0" w:line="240" w:lineRule="auto"/>
        <w:ind w:left="113" w:right="113"/>
        <w:jc w:val="both"/>
        <w:rPr>
          <w:rFonts w:ascii="Times New Roman" w:hAnsi="Times New Roman"/>
          <w:sz w:val="24"/>
          <w:szCs w:val="24"/>
        </w:rPr>
      </w:pPr>
      <w:r w:rsidRPr="00B759A4">
        <w:rPr>
          <w:rStyle w:val="a9"/>
          <w:rFonts w:ascii="Times New Roman" w:hAnsi="Times New Roman"/>
          <w:color w:val="000000"/>
          <w:sz w:val="24"/>
          <w:szCs w:val="24"/>
        </w:rPr>
        <w:t>Аудирование с пониманием запрашиваемой информации предполагает умение выделить значимую информацию в одном или нескольких аутентичных коротких текстах прагматического характера, опуская избыточную информа</w:t>
      </w:r>
      <w:proofErr w:type="gramStart"/>
      <w:r w:rsidRPr="00B759A4">
        <w:rPr>
          <w:rStyle w:val="ab"/>
          <w:rFonts w:ascii="Times New Roman" w:hAnsi="Times New Roman"/>
          <w:color w:val="000000"/>
          <w:sz w:val="24"/>
          <w:szCs w:val="24"/>
        </w:rPr>
        <w:t>1</w:t>
      </w:r>
      <w:proofErr w:type="gramEnd"/>
      <w:r w:rsidRPr="00B759A4">
        <w:rPr>
          <w:rStyle w:val="ab"/>
          <w:rFonts w:ascii="Times New Roman" w:hAnsi="Times New Roman"/>
          <w:color w:val="000000"/>
          <w:sz w:val="24"/>
          <w:szCs w:val="24"/>
        </w:rPr>
        <w:t xml:space="preserve"> </w:t>
      </w:r>
      <w:r w:rsidRPr="00B759A4">
        <w:rPr>
          <w:rStyle w:val="a9"/>
          <w:rFonts w:ascii="Times New Roman" w:hAnsi="Times New Roman"/>
          <w:color w:val="000000"/>
          <w:sz w:val="24"/>
          <w:szCs w:val="24"/>
        </w:rPr>
        <w:t>Время звучания текстов для аудирования — до 1,5 минуты.</w:t>
      </w:r>
    </w:p>
    <w:p w:rsidR="00521C70" w:rsidRPr="00B759A4" w:rsidRDefault="00521C70" w:rsidP="00521C70">
      <w:pPr>
        <w:pStyle w:val="aa"/>
        <w:shd w:val="clear" w:color="auto" w:fill="auto"/>
        <w:tabs>
          <w:tab w:val="left" w:pos="639"/>
        </w:tabs>
        <w:spacing w:before="0" w:line="240" w:lineRule="auto"/>
        <w:ind w:left="113" w:right="113"/>
        <w:jc w:val="both"/>
        <w:rPr>
          <w:rFonts w:ascii="Times New Roman" w:hAnsi="Times New Roman"/>
          <w:sz w:val="24"/>
          <w:szCs w:val="24"/>
        </w:rPr>
      </w:pPr>
      <w:r w:rsidRPr="00B759A4">
        <w:rPr>
          <w:rStyle w:val="a9"/>
          <w:rFonts w:ascii="Times New Roman" w:hAnsi="Times New Roman"/>
          <w:color w:val="000000"/>
          <w:sz w:val="24"/>
          <w:szCs w:val="24"/>
        </w:rPr>
        <w:t xml:space="preserve">Аудирование с полным пониманием звучащего текста осуществляете несложных </w:t>
      </w:r>
      <w:proofErr w:type="gramStart"/>
      <w:r w:rsidRPr="00B759A4">
        <w:rPr>
          <w:rStyle w:val="a9"/>
          <w:rFonts w:ascii="Times New Roman" w:hAnsi="Times New Roman"/>
          <w:color w:val="000000"/>
          <w:sz w:val="24"/>
          <w:szCs w:val="24"/>
        </w:rPr>
        <w:t>текстах</w:t>
      </w:r>
      <w:proofErr w:type="gramEnd"/>
      <w:r w:rsidRPr="00B759A4">
        <w:rPr>
          <w:rStyle w:val="a9"/>
          <w:rFonts w:ascii="Times New Roman" w:hAnsi="Times New Roman"/>
          <w:color w:val="000000"/>
          <w:sz w:val="24"/>
          <w:szCs w:val="24"/>
        </w:rPr>
        <w:t>, построенных на полностью знакомом учащимся язык материале. Время звучания текстов для аудирования — до 1 минуты.</w:t>
      </w:r>
    </w:p>
    <w:p w:rsidR="00521C70" w:rsidRPr="00B759A4" w:rsidRDefault="00521C70" w:rsidP="00521C70">
      <w:pPr>
        <w:pStyle w:val="aa"/>
        <w:shd w:val="clear" w:color="auto" w:fill="auto"/>
        <w:spacing w:before="0" w:line="240" w:lineRule="auto"/>
        <w:ind w:left="113" w:right="113"/>
        <w:jc w:val="both"/>
        <w:rPr>
          <w:rFonts w:ascii="Times New Roman" w:hAnsi="Times New Roman"/>
          <w:sz w:val="24"/>
          <w:szCs w:val="24"/>
        </w:rPr>
      </w:pPr>
      <w:r w:rsidRPr="00B759A4">
        <w:rPr>
          <w:rStyle w:val="a9"/>
          <w:rFonts w:ascii="Times New Roman" w:hAnsi="Times New Roman"/>
          <w:color w:val="000000"/>
          <w:sz w:val="24"/>
          <w:szCs w:val="24"/>
        </w:rPr>
        <w:t>Жанры текстов: прагматические, публицистические.</w:t>
      </w:r>
    </w:p>
    <w:p w:rsidR="00521C70" w:rsidRPr="00B759A4" w:rsidRDefault="00521C70" w:rsidP="00521C70">
      <w:pPr>
        <w:pStyle w:val="aa"/>
        <w:shd w:val="clear" w:color="auto" w:fill="auto"/>
        <w:spacing w:before="0" w:line="240" w:lineRule="auto"/>
        <w:ind w:left="113" w:right="113"/>
        <w:jc w:val="both"/>
        <w:rPr>
          <w:rFonts w:ascii="Times New Roman" w:hAnsi="Times New Roman"/>
          <w:sz w:val="24"/>
          <w:szCs w:val="24"/>
        </w:rPr>
      </w:pPr>
      <w:r w:rsidRPr="00B759A4">
        <w:rPr>
          <w:rStyle w:val="a9"/>
          <w:rFonts w:ascii="Times New Roman" w:hAnsi="Times New Roman"/>
          <w:color w:val="000000"/>
          <w:sz w:val="24"/>
          <w:szCs w:val="24"/>
        </w:rPr>
        <w:t>Типы текстов: объявление, реклама, сообщение, рассказ, диалог-интервью стихотворение и др.</w:t>
      </w:r>
      <w:r>
        <w:rPr>
          <w:rFonts w:ascii="Times New Roman" w:hAnsi="Times New Roman"/>
          <w:sz w:val="24"/>
          <w:szCs w:val="24"/>
        </w:rPr>
        <w:t xml:space="preserve"> </w:t>
      </w:r>
      <w:r w:rsidRPr="00B759A4">
        <w:rPr>
          <w:rStyle w:val="a9"/>
          <w:rFonts w:ascii="Times New Roman" w:hAnsi="Times New Roman"/>
          <w:color w:val="000000"/>
          <w:sz w:val="24"/>
          <w:szCs w:val="24"/>
        </w:rPr>
        <w:t xml:space="preserve">Содержание текстов должно соответствовать возрастным особенностям и </w:t>
      </w:r>
      <w:proofErr w:type="gramStart"/>
      <w:r w:rsidRPr="00B759A4">
        <w:rPr>
          <w:rStyle w:val="ab"/>
          <w:rFonts w:ascii="Times New Roman" w:hAnsi="Times New Roman"/>
          <w:color w:val="000000"/>
          <w:sz w:val="24"/>
          <w:szCs w:val="24"/>
        </w:rPr>
        <w:t>л</w:t>
      </w:r>
      <w:proofErr w:type="gramEnd"/>
      <w:r w:rsidRPr="00B759A4">
        <w:rPr>
          <w:rStyle w:val="ab"/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B759A4">
        <w:rPr>
          <w:rStyle w:val="a9"/>
          <w:rFonts w:ascii="Times New Roman" w:hAnsi="Times New Roman"/>
          <w:color w:val="000000"/>
          <w:sz w:val="24"/>
          <w:szCs w:val="24"/>
        </w:rPr>
        <w:t>ресам</w:t>
      </w:r>
      <w:proofErr w:type="spellEnd"/>
      <w:r w:rsidRPr="00B759A4">
        <w:rPr>
          <w:rStyle w:val="a9"/>
          <w:rFonts w:ascii="Times New Roman" w:hAnsi="Times New Roman"/>
          <w:color w:val="000000"/>
          <w:sz w:val="24"/>
          <w:szCs w:val="24"/>
        </w:rPr>
        <w:t xml:space="preserve"> учащихся и иметь образовательную и воспитательную ценность.</w:t>
      </w:r>
    </w:p>
    <w:p w:rsidR="00521C70" w:rsidRPr="00B759A4" w:rsidRDefault="00521C70" w:rsidP="00521C70">
      <w:pPr>
        <w:autoSpaceDE w:val="0"/>
        <w:autoSpaceDN w:val="0"/>
        <w:adjustRightInd w:val="0"/>
        <w:ind w:left="113" w:right="113"/>
        <w:jc w:val="both"/>
        <w:rPr>
          <w:b/>
          <w:bCs/>
        </w:rPr>
      </w:pPr>
      <w:r>
        <w:rPr>
          <w:b/>
          <w:bCs/>
        </w:rPr>
        <w:t xml:space="preserve">                                                          Чтение</w:t>
      </w:r>
    </w:p>
    <w:p w:rsidR="00521C70" w:rsidRPr="00B759A4" w:rsidRDefault="00521C70" w:rsidP="00521C70">
      <w:pPr>
        <w:pStyle w:val="aa"/>
        <w:shd w:val="clear" w:color="auto" w:fill="auto"/>
        <w:spacing w:before="0" w:line="240" w:lineRule="auto"/>
        <w:ind w:left="113" w:right="113" w:firstLine="300"/>
        <w:jc w:val="both"/>
        <w:rPr>
          <w:rFonts w:ascii="Times New Roman" w:hAnsi="Times New Roman"/>
          <w:sz w:val="24"/>
          <w:szCs w:val="24"/>
        </w:rPr>
      </w:pPr>
      <w:r w:rsidRPr="00B759A4">
        <w:rPr>
          <w:rStyle w:val="a9"/>
          <w:rFonts w:ascii="Times New Roman" w:hAnsi="Times New Roman"/>
          <w:color w:val="000000"/>
          <w:sz w:val="24"/>
          <w:szCs w:val="24"/>
        </w:rPr>
        <w:t>Умение читать и понимать аутентичные тексты с различной глубиной и точ</w:t>
      </w:r>
      <w:r w:rsidRPr="00B759A4">
        <w:rPr>
          <w:rStyle w:val="a9"/>
          <w:rFonts w:ascii="Times New Roman" w:hAnsi="Times New Roman"/>
          <w:color w:val="000000"/>
          <w:sz w:val="24"/>
          <w:szCs w:val="24"/>
        </w:rPr>
        <w:softHyphen/>
        <w:t>ностью проникновения в их содержание (в зависимости от вида чтения).</w:t>
      </w:r>
    </w:p>
    <w:p w:rsidR="00521C70" w:rsidRPr="00B759A4" w:rsidRDefault="00521C70" w:rsidP="00521C70">
      <w:pPr>
        <w:pStyle w:val="aa"/>
        <w:shd w:val="clear" w:color="auto" w:fill="auto"/>
        <w:tabs>
          <w:tab w:val="left" w:pos="709"/>
        </w:tabs>
        <w:spacing w:before="0" w:line="240" w:lineRule="auto"/>
        <w:ind w:left="113" w:right="113"/>
        <w:jc w:val="both"/>
        <w:rPr>
          <w:rFonts w:ascii="Times New Roman" w:hAnsi="Times New Roman"/>
          <w:sz w:val="24"/>
          <w:szCs w:val="24"/>
        </w:rPr>
      </w:pPr>
      <w:r w:rsidRPr="00B759A4">
        <w:rPr>
          <w:rStyle w:val="a9"/>
          <w:rFonts w:ascii="Times New Roman" w:hAnsi="Times New Roman"/>
          <w:color w:val="000000"/>
          <w:sz w:val="24"/>
          <w:szCs w:val="24"/>
        </w:rPr>
        <w:t>Ознакомительное чтение (с пониманием основного содержания) осуществ</w:t>
      </w:r>
      <w:r w:rsidRPr="00B759A4">
        <w:rPr>
          <w:rStyle w:val="a9"/>
          <w:rFonts w:ascii="Times New Roman" w:hAnsi="Times New Roman"/>
          <w:color w:val="000000"/>
          <w:sz w:val="24"/>
          <w:szCs w:val="24"/>
        </w:rPr>
        <w:softHyphen/>
        <w:t>ляется на несложных аутентичных текстах с ориентацией на выделенное в про</w:t>
      </w:r>
      <w:r w:rsidRPr="00B759A4">
        <w:rPr>
          <w:rStyle w:val="a9"/>
          <w:rFonts w:ascii="Times New Roman" w:hAnsi="Times New Roman"/>
          <w:color w:val="000000"/>
          <w:sz w:val="24"/>
          <w:szCs w:val="24"/>
        </w:rPr>
        <w:softHyphen/>
        <w:t>грамме предметное содержание, включающих некоторое количество незнакомых слов. Объём текстов для чтения — 600-700 слов.</w:t>
      </w:r>
    </w:p>
    <w:p w:rsidR="00521C70" w:rsidRPr="00B759A4" w:rsidRDefault="00521C70" w:rsidP="00521C70">
      <w:pPr>
        <w:pStyle w:val="aa"/>
        <w:shd w:val="clear" w:color="auto" w:fill="auto"/>
        <w:tabs>
          <w:tab w:val="left" w:pos="709"/>
        </w:tabs>
        <w:spacing w:before="0" w:line="240" w:lineRule="auto"/>
        <w:ind w:left="113" w:right="113"/>
        <w:jc w:val="both"/>
        <w:rPr>
          <w:rFonts w:ascii="Times New Roman" w:hAnsi="Times New Roman"/>
          <w:sz w:val="24"/>
          <w:szCs w:val="24"/>
        </w:rPr>
      </w:pPr>
      <w:r w:rsidRPr="00B759A4">
        <w:rPr>
          <w:rStyle w:val="a9"/>
          <w:rFonts w:ascii="Times New Roman" w:hAnsi="Times New Roman"/>
          <w:color w:val="000000"/>
          <w:sz w:val="24"/>
          <w:szCs w:val="24"/>
        </w:rPr>
        <w:t>Просмотровое/поисковое чтение (с выборочным пониманием нужно</w:t>
      </w:r>
      <w:r w:rsidR="00842867">
        <w:rPr>
          <w:rStyle w:val="a9"/>
          <w:rFonts w:ascii="Times New Roman" w:hAnsi="Times New Roman"/>
          <w:color w:val="000000"/>
          <w:sz w:val="24"/>
          <w:szCs w:val="24"/>
        </w:rPr>
        <w:t>й или интересующей информации)</w:t>
      </w:r>
      <w:r w:rsidRPr="00B759A4">
        <w:rPr>
          <w:rStyle w:val="a9"/>
          <w:rFonts w:ascii="Times New Roman" w:hAnsi="Times New Roman"/>
          <w:color w:val="000000"/>
          <w:sz w:val="24"/>
          <w:szCs w:val="24"/>
        </w:rPr>
        <w:t xml:space="preserve"> корот</w:t>
      </w:r>
      <w:r w:rsidRPr="00B759A4">
        <w:rPr>
          <w:rStyle w:val="a9"/>
          <w:rFonts w:ascii="Times New Roman" w:hAnsi="Times New Roman"/>
          <w:color w:val="000000"/>
          <w:sz w:val="24"/>
          <w:szCs w:val="24"/>
        </w:rPr>
        <w:softHyphen/>
        <w:t>ких текстов и выбрать информацию, которая необходима или представляет инте</w:t>
      </w:r>
      <w:r w:rsidRPr="00B759A4">
        <w:rPr>
          <w:rStyle w:val="a9"/>
          <w:rFonts w:ascii="Times New Roman" w:hAnsi="Times New Roman"/>
          <w:color w:val="000000"/>
          <w:sz w:val="24"/>
          <w:szCs w:val="24"/>
        </w:rPr>
        <w:softHyphen/>
        <w:t xml:space="preserve">рес для учащихся. Объём текста для чтения </w:t>
      </w:r>
      <w:r w:rsidRPr="00B759A4">
        <w:rPr>
          <w:rStyle w:val="a9"/>
          <w:rFonts w:ascii="Times New Roman" w:hAnsi="Times New Roman"/>
          <w:color w:val="000000"/>
          <w:sz w:val="24"/>
          <w:szCs w:val="24"/>
        </w:rPr>
        <w:lastRenderedPageBreak/>
        <w:t>— около 350 слов.</w:t>
      </w:r>
    </w:p>
    <w:p w:rsidR="00521C70" w:rsidRPr="0059597A" w:rsidRDefault="00521C70" w:rsidP="00521C70">
      <w:pPr>
        <w:pStyle w:val="aa"/>
        <w:framePr w:w="9357" w:h="4252" w:hRule="exact" w:wrap="none" w:vAnchor="page" w:hAnchor="page" w:x="852" w:y="12475"/>
        <w:shd w:val="clear" w:color="auto" w:fill="auto"/>
        <w:tabs>
          <w:tab w:val="left" w:pos="704"/>
        </w:tabs>
        <w:spacing w:before="0" w:line="240" w:lineRule="auto"/>
        <w:ind w:right="113"/>
        <w:jc w:val="both"/>
        <w:rPr>
          <w:rStyle w:val="a9"/>
          <w:rFonts w:ascii="Times New Roman" w:hAnsi="Times New Roman"/>
          <w:sz w:val="24"/>
          <w:szCs w:val="24"/>
        </w:rPr>
      </w:pPr>
      <w:r w:rsidRPr="00B759A4">
        <w:rPr>
          <w:rStyle w:val="a9"/>
          <w:rFonts w:ascii="Times New Roman" w:hAnsi="Times New Roman"/>
          <w:color w:val="000000"/>
          <w:sz w:val="24"/>
          <w:szCs w:val="24"/>
        </w:rPr>
        <w:t>.</w:t>
      </w:r>
    </w:p>
    <w:p w:rsidR="00521C70" w:rsidRDefault="00521C70" w:rsidP="00521C70">
      <w:pPr>
        <w:pStyle w:val="aa"/>
        <w:framePr w:w="9357" w:h="4252" w:hRule="exact" w:wrap="none" w:vAnchor="page" w:hAnchor="page" w:x="852" w:y="12475"/>
        <w:shd w:val="clear" w:color="auto" w:fill="auto"/>
        <w:spacing w:before="0" w:line="240" w:lineRule="auto"/>
        <w:ind w:left="113" w:right="113" w:firstLine="301"/>
        <w:jc w:val="both"/>
        <w:rPr>
          <w:rStyle w:val="a9"/>
          <w:rFonts w:ascii="Times New Roman" w:hAnsi="Times New Roman"/>
          <w:color w:val="000000"/>
          <w:sz w:val="24"/>
          <w:szCs w:val="24"/>
        </w:rPr>
      </w:pPr>
    </w:p>
    <w:p w:rsidR="00521C70" w:rsidRPr="00B759A4" w:rsidRDefault="00521C70" w:rsidP="00521C70">
      <w:pPr>
        <w:pStyle w:val="aa"/>
        <w:framePr w:w="9357" w:h="4252" w:hRule="exact" w:wrap="none" w:vAnchor="page" w:hAnchor="page" w:x="852" w:y="12475"/>
        <w:numPr>
          <w:ilvl w:val="0"/>
          <w:numId w:val="7"/>
        </w:numPr>
        <w:shd w:val="clear" w:color="auto" w:fill="auto"/>
        <w:tabs>
          <w:tab w:val="left" w:pos="721"/>
        </w:tabs>
        <w:spacing w:before="0" w:line="240" w:lineRule="auto"/>
        <w:ind w:left="113" w:right="113" w:hanging="360"/>
        <w:jc w:val="both"/>
        <w:rPr>
          <w:rFonts w:ascii="Times New Roman" w:hAnsi="Times New Roman"/>
          <w:sz w:val="24"/>
          <w:szCs w:val="24"/>
        </w:rPr>
      </w:pPr>
    </w:p>
    <w:p w:rsidR="00521C70" w:rsidRPr="00635037" w:rsidRDefault="00521C70" w:rsidP="00521C70">
      <w:pPr>
        <w:pStyle w:val="aa"/>
        <w:framePr w:w="9357" w:h="4252" w:hRule="exact" w:wrap="none" w:vAnchor="page" w:hAnchor="page" w:x="852" w:y="12475"/>
        <w:shd w:val="clear" w:color="auto" w:fill="auto"/>
        <w:spacing w:before="0" w:line="240" w:lineRule="auto"/>
        <w:ind w:right="113"/>
        <w:jc w:val="both"/>
        <w:rPr>
          <w:rStyle w:val="a9"/>
          <w:rFonts w:ascii="Times New Roman" w:hAnsi="Times New Roman"/>
          <w:color w:val="000000"/>
          <w:sz w:val="24"/>
          <w:szCs w:val="24"/>
        </w:rPr>
      </w:pPr>
    </w:p>
    <w:p w:rsidR="00521C70" w:rsidRPr="00635234" w:rsidRDefault="00521C70" w:rsidP="00521C70">
      <w:pPr>
        <w:pStyle w:val="aa"/>
        <w:framePr w:w="9357" w:h="4252" w:hRule="exact" w:wrap="none" w:vAnchor="page" w:hAnchor="page" w:x="852" w:y="12475"/>
        <w:shd w:val="clear" w:color="auto" w:fill="auto"/>
        <w:spacing w:before="0" w:line="240" w:lineRule="auto"/>
        <w:ind w:left="113" w:right="113" w:firstLine="280"/>
        <w:jc w:val="both"/>
        <w:rPr>
          <w:rFonts w:ascii="Times New Roman" w:hAnsi="Times New Roman"/>
          <w:sz w:val="24"/>
          <w:szCs w:val="24"/>
        </w:rPr>
      </w:pPr>
      <w:r>
        <w:rPr>
          <w:rStyle w:val="a9"/>
          <w:rFonts w:ascii="Times New Roman" w:hAnsi="Times New Roman"/>
          <w:color w:val="000000"/>
          <w:sz w:val="24"/>
          <w:szCs w:val="24"/>
        </w:rPr>
        <w:t xml:space="preserve">                                </w:t>
      </w:r>
    </w:p>
    <w:p w:rsidR="00521C70" w:rsidRPr="0059597A" w:rsidRDefault="00521C70" w:rsidP="00521C70">
      <w:pPr>
        <w:pStyle w:val="27"/>
        <w:framePr w:w="9357" w:h="4252" w:hRule="exact" w:wrap="none" w:vAnchor="page" w:hAnchor="page" w:x="852" w:y="12475"/>
        <w:shd w:val="clear" w:color="auto" w:fill="auto"/>
        <w:spacing w:before="0" w:after="0" w:line="240" w:lineRule="auto"/>
        <w:ind w:left="113" w:right="113" w:hanging="357"/>
        <w:rPr>
          <w:rFonts w:ascii="Times New Roman" w:hAnsi="Times New Roman"/>
          <w:b w:val="0"/>
          <w:sz w:val="24"/>
          <w:szCs w:val="24"/>
        </w:rPr>
      </w:pPr>
      <w:r w:rsidRPr="00635234">
        <w:rPr>
          <w:rStyle w:val="26"/>
          <w:rFonts w:ascii="Times New Roman" w:hAnsi="Times New Roman"/>
          <w:iCs/>
          <w:color w:val="000000"/>
          <w:sz w:val="24"/>
          <w:szCs w:val="24"/>
        </w:rPr>
        <w:t xml:space="preserve">Ф   </w:t>
      </w:r>
    </w:p>
    <w:p w:rsidR="00521C70" w:rsidRDefault="00521C70" w:rsidP="00521C70">
      <w:pPr>
        <w:pStyle w:val="aa"/>
        <w:framePr w:w="9357" w:h="4252" w:hRule="exact" w:wrap="none" w:vAnchor="page" w:hAnchor="page" w:x="852" w:y="12475"/>
        <w:shd w:val="clear" w:color="auto" w:fill="auto"/>
        <w:spacing w:before="0" w:line="240" w:lineRule="auto"/>
        <w:ind w:left="113" w:right="113" w:firstLine="301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D428D7" w:rsidRDefault="00D428D7" w:rsidP="00521C70">
      <w:pPr>
        <w:pStyle w:val="aa"/>
        <w:framePr w:w="9357" w:h="4252" w:hRule="exact" w:wrap="none" w:vAnchor="page" w:hAnchor="page" w:x="852" w:y="12475"/>
        <w:shd w:val="clear" w:color="auto" w:fill="auto"/>
        <w:spacing w:before="0" w:line="240" w:lineRule="auto"/>
        <w:ind w:left="113" w:right="113" w:firstLine="301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D428D7" w:rsidRDefault="00D428D7" w:rsidP="00521C70">
      <w:pPr>
        <w:pStyle w:val="aa"/>
        <w:framePr w:w="9357" w:h="4252" w:hRule="exact" w:wrap="none" w:vAnchor="page" w:hAnchor="page" w:x="852" w:y="12475"/>
        <w:shd w:val="clear" w:color="auto" w:fill="auto"/>
        <w:spacing w:before="0" w:line="240" w:lineRule="auto"/>
        <w:ind w:left="113" w:right="113" w:firstLine="301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D428D7" w:rsidRDefault="00D428D7" w:rsidP="00521C70">
      <w:pPr>
        <w:pStyle w:val="aa"/>
        <w:framePr w:w="9357" w:h="4252" w:hRule="exact" w:wrap="none" w:vAnchor="page" w:hAnchor="page" w:x="852" w:y="12475"/>
        <w:shd w:val="clear" w:color="auto" w:fill="auto"/>
        <w:spacing w:before="0" w:line="240" w:lineRule="auto"/>
        <w:ind w:left="113" w:right="113" w:firstLine="301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D428D7" w:rsidRDefault="00D428D7" w:rsidP="00521C70">
      <w:pPr>
        <w:pStyle w:val="aa"/>
        <w:framePr w:w="9357" w:h="4252" w:hRule="exact" w:wrap="none" w:vAnchor="page" w:hAnchor="page" w:x="852" w:y="12475"/>
        <w:shd w:val="clear" w:color="auto" w:fill="auto"/>
        <w:spacing w:before="0" w:line="240" w:lineRule="auto"/>
        <w:ind w:left="113" w:right="113" w:firstLine="301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D428D7" w:rsidRDefault="00D428D7" w:rsidP="00521C70">
      <w:pPr>
        <w:pStyle w:val="aa"/>
        <w:framePr w:w="9357" w:h="4252" w:hRule="exact" w:wrap="none" w:vAnchor="page" w:hAnchor="page" w:x="852" w:y="12475"/>
        <w:shd w:val="clear" w:color="auto" w:fill="auto"/>
        <w:spacing w:before="0" w:line="240" w:lineRule="auto"/>
        <w:ind w:left="113" w:right="113" w:firstLine="301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D428D7" w:rsidRPr="00D428D7" w:rsidRDefault="00D428D7" w:rsidP="00521C70">
      <w:pPr>
        <w:pStyle w:val="aa"/>
        <w:framePr w:w="9357" w:h="4252" w:hRule="exact" w:wrap="none" w:vAnchor="page" w:hAnchor="page" w:x="852" w:y="12475"/>
        <w:shd w:val="clear" w:color="auto" w:fill="auto"/>
        <w:spacing w:before="0" w:line="240" w:lineRule="auto"/>
        <w:ind w:left="113" w:right="113" w:firstLine="301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521C70" w:rsidRPr="00B759A4" w:rsidRDefault="00521C70" w:rsidP="00521C70">
      <w:pPr>
        <w:autoSpaceDE w:val="0"/>
        <w:autoSpaceDN w:val="0"/>
        <w:adjustRightInd w:val="0"/>
        <w:rPr>
          <w:b/>
          <w:bCs/>
        </w:rPr>
      </w:pPr>
    </w:p>
    <w:p w:rsidR="00521C70" w:rsidRDefault="00521C70" w:rsidP="00521C70">
      <w:pPr>
        <w:autoSpaceDE w:val="0"/>
        <w:autoSpaceDN w:val="0"/>
        <w:adjustRightInd w:val="0"/>
        <w:rPr>
          <w:b/>
          <w:bCs/>
          <w:sz w:val="20"/>
          <w:szCs w:val="20"/>
        </w:rPr>
      </w:pPr>
    </w:p>
    <w:p w:rsidR="00521C70" w:rsidRDefault="00521C70" w:rsidP="00521C70">
      <w:pPr>
        <w:autoSpaceDE w:val="0"/>
        <w:autoSpaceDN w:val="0"/>
        <w:adjustRightInd w:val="0"/>
        <w:rPr>
          <w:b/>
          <w:bCs/>
          <w:sz w:val="20"/>
          <w:szCs w:val="20"/>
        </w:rPr>
      </w:pPr>
    </w:p>
    <w:p w:rsidR="00521C70" w:rsidRDefault="00521C70" w:rsidP="00521C70">
      <w:pPr>
        <w:autoSpaceDE w:val="0"/>
        <w:autoSpaceDN w:val="0"/>
        <w:adjustRightInd w:val="0"/>
        <w:rPr>
          <w:b/>
          <w:bCs/>
          <w:sz w:val="20"/>
          <w:szCs w:val="20"/>
        </w:rPr>
      </w:pPr>
    </w:p>
    <w:p w:rsidR="00521C70" w:rsidRDefault="00521C70" w:rsidP="00521C70">
      <w:pPr>
        <w:autoSpaceDE w:val="0"/>
        <w:autoSpaceDN w:val="0"/>
        <w:adjustRightInd w:val="0"/>
        <w:rPr>
          <w:b/>
          <w:bCs/>
          <w:sz w:val="20"/>
          <w:szCs w:val="20"/>
        </w:rPr>
      </w:pPr>
    </w:p>
    <w:p w:rsidR="00521C70" w:rsidRDefault="00521C70" w:rsidP="00521C70">
      <w:pPr>
        <w:autoSpaceDE w:val="0"/>
        <w:autoSpaceDN w:val="0"/>
        <w:adjustRightInd w:val="0"/>
        <w:ind w:left="113" w:right="113"/>
        <w:jc w:val="both"/>
        <w:rPr>
          <w:b/>
          <w:bCs/>
          <w:sz w:val="20"/>
          <w:szCs w:val="20"/>
        </w:rPr>
      </w:pPr>
    </w:p>
    <w:p w:rsidR="00521C70" w:rsidRDefault="00521C70" w:rsidP="00521C70">
      <w:pPr>
        <w:autoSpaceDE w:val="0"/>
        <w:autoSpaceDN w:val="0"/>
        <w:adjustRightInd w:val="0"/>
        <w:ind w:left="113" w:right="113"/>
        <w:jc w:val="both"/>
        <w:rPr>
          <w:b/>
          <w:bCs/>
          <w:sz w:val="20"/>
          <w:szCs w:val="20"/>
        </w:rPr>
      </w:pPr>
    </w:p>
    <w:p w:rsidR="00521C70" w:rsidRDefault="00521C70" w:rsidP="00521C70">
      <w:pPr>
        <w:autoSpaceDE w:val="0"/>
        <w:autoSpaceDN w:val="0"/>
        <w:adjustRightInd w:val="0"/>
        <w:ind w:left="113" w:right="113"/>
        <w:jc w:val="both"/>
        <w:rPr>
          <w:b/>
          <w:bCs/>
          <w:sz w:val="20"/>
          <w:szCs w:val="20"/>
        </w:rPr>
      </w:pPr>
    </w:p>
    <w:p w:rsidR="00521C70" w:rsidRDefault="00521C70" w:rsidP="00521C70">
      <w:pPr>
        <w:autoSpaceDE w:val="0"/>
        <w:autoSpaceDN w:val="0"/>
        <w:adjustRightInd w:val="0"/>
        <w:ind w:left="113" w:right="113"/>
        <w:jc w:val="both"/>
        <w:rPr>
          <w:b/>
          <w:bCs/>
          <w:sz w:val="20"/>
          <w:szCs w:val="20"/>
        </w:rPr>
      </w:pPr>
    </w:p>
    <w:p w:rsidR="00521C70" w:rsidRDefault="00521C70" w:rsidP="00521C70">
      <w:pPr>
        <w:autoSpaceDE w:val="0"/>
        <w:autoSpaceDN w:val="0"/>
        <w:adjustRightInd w:val="0"/>
        <w:ind w:left="113" w:right="113"/>
        <w:jc w:val="both"/>
        <w:rPr>
          <w:b/>
          <w:bCs/>
          <w:sz w:val="20"/>
          <w:szCs w:val="20"/>
        </w:rPr>
      </w:pPr>
    </w:p>
    <w:p w:rsidR="00521C70" w:rsidRDefault="00521C70" w:rsidP="00521C70">
      <w:pPr>
        <w:autoSpaceDE w:val="0"/>
        <w:autoSpaceDN w:val="0"/>
        <w:adjustRightInd w:val="0"/>
        <w:ind w:left="113" w:right="113"/>
        <w:jc w:val="both"/>
        <w:rPr>
          <w:b/>
          <w:bCs/>
          <w:sz w:val="20"/>
          <w:szCs w:val="20"/>
        </w:rPr>
      </w:pPr>
    </w:p>
    <w:p w:rsidR="00521C70" w:rsidRDefault="00521C70" w:rsidP="00521C70">
      <w:pPr>
        <w:autoSpaceDE w:val="0"/>
        <w:autoSpaceDN w:val="0"/>
        <w:adjustRightInd w:val="0"/>
        <w:ind w:left="113" w:right="113"/>
        <w:jc w:val="both"/>
        <w:rPr>
          <w:b/>
          <w:bCs/>
          <w:sz w:val="20"/>
          <w:szCs w:val="20"/>
        </w:rPr>
      </w:pPr>
    </w:p>
    <w:p w:rsidR="00521C70" w:rsidRDefault="00521C70" w:rsidP="00521C70">
      <w:pPr>
        <w:autoSpaceDE w:val="0"/>
        <w:autoSpaceDN w:val="0"/>
        <w:adjustRightInd w:val="0"/>
        <w:ind w:left="113" w:right="113"/>
        <w:jc w:val="both"/>
        <w:rPr>
          <w:b/>
          <w:bCs/>
          <w:sz w:val="20"/>
          <w:szCs w:val="20"/>
        </w:rPr>
      </w:pPr>
    </w:p>
    <w:p w:rsidR="00521C70" w:rsidRPr="004E6511" w:rsidRDefault="00521C70" w:rsidP="00521C70">
      <w:pPr>
        <w:autoSpaceDE w:val="0"/>
        <w:autoSpaceDN w:val="0"/>
        <w:adjustRightInd w:val="0"/>
        <w:ind w:left="113" w:right="113"/>
        <w:jc w:val="both"/>
        <w:rPr>
          <w:b/>
          <w:bCs/>
          <w:sz w:val="20"/>
          <w:szCs w:val="20"/>
        </w:rPr>
      </w:pPr>
    </w:p>
    <w:p w:rsidR="00521C70" w:rsidRDefault="00521C70" w:rsidP="00521C70">
      <w:pPr>
        <w:autoSpaceDE w:val="0"/>
        <w:autoSpaceDN w:val="0"/>
        <w:adjustRightInd w:val="0"/>
        <w:ind w:left="113" w:right="113"/>
        <w:jc w:val="both"/>
        <w:rPr>
          <w:b/>
          <w:bCs/>
          <w:sz w:val="20"/>
          <w:szCs w:val="20"/>
        </w:rPr>
      </w:pPr>
    </w:p>
    <w:p w:rsidR="00521C70" w:rsidRDefault="00521C70" w:rsidP="00521C70">
      <w:pPr>
        <w:autoSpaceDE w:val="0"/>
        <w:autoSpaceDN w:val="0"/>
        <w:adjustRightInd w:val="0"/>
        <w:ind w:right="113"/>
        <w:jc w:val="both"/>
        <w:rPr>
          <w:b/>
          <w:bCs/>
          <w:sz w:val="20"/>
          <w:szCs w:val="20"/>
        </w:rPr>
      </w:pPr>
    </w:p>
    <w:p w:rsidR="00521C70" w:rsidRDefault="00521C70" w:rsidP="00521C70">
      <w:pPr>
        <w:autoSpaceDE w:val="0"/>
        <w:autoSpaceDN w:val="0"/>
        <w:adjustRightInd w:val="0"/>
        <w:ind w:left="113" w:right="113"/>
        <w:jc w:val="both"/>
        <w:rPr>
          <w:b/>
          <w:bCs/>
          <w:sz w:val="20"/>
          <w:szCs w:val="20"/>
        </w:rPr>
      </w:pPr>
    </w:p>
    <w:p w:rsidR="00521C70" w:rsidRDefault="00521C70" w:rsidP="00521C70">
      <w:pPr>
        <w:autoSpaceDE w:val="0"/>
        <w:autoSpaceDN w:val="0"/>
        <w:adjustRightInd w:val="0"/>
        <w:ind w:left="113" w:right="113"/>
        <w:jc w:val="both"/>
        <w:rPr>
          <w:b/>
          <w:bCs/>
          <w:sz w:val="20"/>
          <w:szCs w:val="20"/>
        </w:rPr>
      </w:pPr>
    </w:p>
    <w:p w:rsidR="00521C70" w:rsidRDefault="00521C70" w:rsidP="00521C70">
      <w:pPr>
        <w:autoSpaceDE w:val="0"/>
        <w:autoSpaceDN w:val="0"/>
        <w:adjustRightInd w:val="0"/>
        <w:ind w:left="113" w:right="113"/>
        <w:jc w:val="both"/>
        <w:rPr>
          <w:b/>
          <w:bCs/>
          <w:sz w:val="20"/>
          <w:szCs w:val="20"/>
        </w:rPr>
      </w:pPr>
    </w:p>
    <w:p w:rsidR="00521C70" w:rsidRDefault="00521C70" w:rsidP="00521C70">
      <w:pPr>
        <w:autoSpaceDE w:val="0"/>
        <w:autoSpaceDN w:val="0"/>
        <w:adjustRightInd w:val="0"/>
        <w:ind w:left="113" w:right="113"/>
        <w:jc w:val="both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  </w:t>
      </w:r>
    </w:p>
    <w:p w:rsidR="00521C70" w:rsidRDefault="00521C70" w:rsidP="00521C70">
      <w:pPr>
        <w:autoSpaceDE w:val="0"/>
        <w:autoSpaceDN w:val="0"/>
        <w:adjustRightInd w:val="0"/>
        <w:ind w:left="113" w:right="113"/>
        <w:jc w:val="both"/>
        <w:rPr>
          <w:b/>
          <w:bCs/>
          <w:sz w:val="20"/>
          <w:szCs w:val="20"/>
        </w:rPr>
      </w:pPr>
    </w:p>
    <w:p w:rsidR="00521C70" w:rsidRDefault="00521C70" w:rsidP="00521C70">
      <w:pPr>
        <w:autoSpaceDE w:val="0"/>
        <w:autoSpaceDN w:val="0"/>
        <w:adjustRightInd w:val="0"/>
        <w:ind w:left="113" w:right="113"/>
        <w:jc w:val="both"/>
        <w:rPr>
          <w:b/>
          <w:bCs/>
          <w:sz w:val="20"/>
          <w:szCs w:val="20"/>
        </w:rPr>
      </w:pPr>
    </w:p>
    <w:p w:rsidR="00521C70" w:rsidRDefault="00521C70" w:rsidP="00521C70">
      <w:pPr>
        <w:autoSpaceDE w:val="0"/>
        <w:autoSpaceDN w:val="0"/>
        <w:adjustRightInd w:val="0"/>
        <w:ind w:left="113" w:right="113"/>
        <w:jc w:val="both"/>
        <w:rPr>
          <w:b/>
          <w:bCs/>
          <w:sz w:val="20"/>
          <w:szCs w:val="20"/>
        </w:rPr>
      </w:pPr>
    </w:p>
    <w:p w:rsidR="00521C70" w:rsidRDefault="00521C70" w:rsidP="00521C70">
      <w:pPr>
        <w:autoSpaceDE w:val="0"/>
        <w:autoSpaceDN w:val="0"/>
        <w:adjustRightInd w:val="0"/>
        <w:ind w:left="113" w:right="113"/>
        <w:jc w:val="both"/>
        <w:rPr>
          <w:b/>
          <w:bCs/>
          <w:sz w:val="20"/>
          <w:szCs w:val="20"/>
        </w:rPr>
      </w:pPr>
    </w:p>
    <w:p w:rsidR="00521C70" w:rsidRDefault="00521C70" w:rsidP="00521C70">
      <w:pPr>
        <w:autoSpaceDE w:val="0"/>
        <w:autoSpaceDN w:val="0"/>
        <w:adjustRightInd w:val="0"/>
        <w:ind w:left="113" w:right="113"/>
        <w:jc w:val="both"/>
        <w:rPr>
          <w:b/>
          <w:bCs/>
          <w:sz w:val="20"/>
          <w:szCs w:val="20"/>
        </w:rPr>
      </w:pPr>
    </w:p>
    <w:p w:rsidR="00521C70" w:rsidRDefault="00521C70" w:rsidP="00521C70">
      <w:pPr>
        <w:autoSpaceDE w:val="0"/>
        <w:autoSpaceDN w:val="0"/>
        <w:adjustRightInd w:val="0"/>
        <w:ind w:left="113" w:right="113"/>
        <w:jc w:val="both"/>
        <w:rPr>
          <w:b/>
          <w:bCs/>
          <w:sz w:val="20"/>
          <w:szCs w:val="20"/>
        </w:rPr>
      </w:pPr>
    </w:p>
    <w:p w:rsidR="00521C70" w:rsidRDefault="00521C70" w:rsidP="00521C70">
      <w:pPr>
        <w:autoSpaceDE w:val="0"/>
        <w:autoSpaceDN w:val="0"/>
        <w:adjustRightInd w:val="0"/>
        <w:ind w:left="113" w:right="113"/>
        <w:jc w:val="both"/>
        <w:rPr>
          <w:b/>
          <w:bCs/>
          <w:sz w:val="20"/>
          <w:szCs w:val="20"/>
        </w:rPr>
      </w:pPr>
    </w:p>
    <w:p w:rsidR="00521C70" w:rsidRDefault="00521C70" w:rsidP="00521C70">
      <w:pPr>
        <w:autoSpaceDE w:val="0"/>
        <w:autoSpaceDN w:val="0"/>
        <w:adjustRightInd w:val="0"/>
        <w:ind w:left="113" w:right="113"/>
        <w:jc w:val="both"/>
        <w:rPr>
          <w:b/>
          <w:bCs/>
          <w:sz w:val="20"/>
          <w:szCs w:val="20"/>
        </w:rPr>
      </w:pPr>
    </w:p>
    <w:p w:rsidR="00521C70" w:rsidRDefault="00521C70" w:rsidP="00521C70">
      <w:pPr>
        <w:autoSpaceDE w:val="0"/>
        <w:autoSpaceDN w:val="0"/>
        <w:adjustRightInd w:val="0"/>
        <w:ind w:left="113" w:right="113"/>
        <w:jc w:val="both"/>
        <w:rPr>
          <w:b/>
          <w:bCs/>
          <w:sz w:val="20"/>
          <w:szCs w:val="20"/>
        </w:rPr>
      </w:pPr>
    </w:p>
    <w:p w:rsidR="00521C70" w:rsidRDefault="00521C70" w:rsidP="00521C70">
      <w:pPr>
        <w:autoSpaceDE w:val="0"/>
        <w:autoSpaceDN w:val="0"/>
        <w:adjustRightInd w:val="0"/>
        <w:ind w:left="113" w:right="113"/>
        <w:jc w:val="both"/>
        <w:rPr>
          <w:b/>
          <w:bCs/>
          <w:sz w:val="20"/>
          <w:szCs w:val="20"/>
        </w:rPr>
      </w:pPr>
    </w:p>
    <w:p w:rsidR="00521C70" w:rsidRDefault="00521C70" w:rsidP="00521C70">
      <w:pPr>
        <w:autoSpaceDE w:val="0"/>
        <w:autoSpaceDN w:val="0"/>
        <w:adjustRightInd w:val="0"/>
        <w:ind w:left="113" w:right="113"/>
        <w:jc w:val="both"/>
        <w:rPr>
          <w:b/>
          <w:bCs/>
          <w:sz w:val="20"/>
          <w:szCs w:val="20"/>
        </w:rPr>
      </w:pPr>
    </w:p>
    <w:p w:rsidR="00521C70" w:rsidRDefault="00521C70" w:rsidP="00521C70">
      <w:pPr>
        <w:autoSpaceDE w:val="0"/>
        <w:autoSpaceDN w:val="0"/>
        <w:adjustRightInd w:val="0"/>
        <w:ind w:left="113" w:right="113"/>
        <w:jc w:val="both"/>
        <w:rPr>
          <w:b/>
          <w:bCs/>
          <w:sz w:val="20"/>
          <w:szCs w:val="20"/>
        </w:rPr>
      </w:pPr>
    </w:p>
    <w:p w:rsidR="00521C70" w:rsidRDefault="00521C70" w:rsidP="00521C70">
      <w:pPr>
        <w:autoSpaceDE w:val="0"/>
        <w:autoSpaceDN w:val="0"/>
        <w:adjustRightInd w:val="0"/>
        <w:ind w:left="113" w:right="113"/>
        <w:jc w:val="both"/>
        <w:rPr>
          <w:b/>
          <w:bCs/>
          <w:sz w:val="20"/>
          <w:szCs w:val="20"/>
        </w:rPr>
      </w:pPr>
    </w:p>
    <w:p w:rsidR="00521C70" w:rsidRDefault="00521C70" w:rsidP="00521C70">
      <w:pPr>
        <w:autoSpaceDE w:val="0"/>
        <w:autoSpaceDN w:val="0"/>
        <w:adjustRightInd w:val="0"/>
        <w:ind w:left="113" w:right="113"/>
        <w:jc w:val="both"/>
        <w:rPr>
          <w:b/>
          <w:bCs/>
          <w:sz w:val="20"/>
          <w:szCs w:val="20"/>
        </w:rPr>
      </w:pPr>
    </w:p>
    <w:p w:rsidR="00521C70" w:rsidRDefault="00521C70" w:rsidP="00521C70">
      <w:pPr>
        <w:autoSpaceDE w:val="0"/>
        <w:autoSpaceDN w:val="0"/>
        <w:adjustRightInd w:val="0"/>
        <w:ind w:left="113" w:right="113"/>
        <w:jc w:val="both"/>
        <w:rPr>
          <w:b/>
          <w:bCs/>
          <w:sz w:val="20"/>
          <w:szCs w:val="20"/>
        </w:rPr>
      </w:pPr>
    </w:p>
    <w:p w:rsidR="00521C70" w:rsidRDefault="00521C70" w:rsidP="00521C70">
      <w:pPr>
        <w:autoSpaceDE w:val="0"/>
        <w:autoSpaceDN w:val="0"/>
        <w:adjustRightInd w:val="0"/>
        <w:ind w:left="113" w:right="113"/>
        <w:jc w:val="both"/>
        <w:rPr>
          <w:b/>
          <w:bCs/>
          <w:sz w:val="20"/>
          <w:szCs w:val="20"/>
        </w:rPr>
      </w:pPr>
    </w:p>
    <w:p w:rsidR="00521C70" w:rsidRDefault="00521C70" w:rsidP="00521C70">
      <w:pPr>
        <w:autoSpaceDE w:val="0"/>
        <w:autoSpaceDN w:val="0"/>
        <w:adjustRightInd w:val="0"/>
        <w:ind w:left="113" w:right="113"/>
        <w:jc w:val="both"/>
        <w:rPr>
          <w:b/>
          <w:bCs/>
          <w:sz w:val="20"/>
          <w:szCs w:val="20"/>
        </w:rPr>
      </w:pPr>
    </w:p>
    <w:p w:rsidR="00521C70" w:rsidRDefault="00521C70" w:rsidP="00521C70">
      <w:pPr>
        <w:autoSpaceDE w:val="0"/>
        <w:autoSpaceDN w:val="0"/>
        <w:adjustRightInd w:val="0"/>
        <w:ind w:left="113" w:right="113"/>
        <w:jc w:val="both"/>
        <w:rPr>
          <w:b/>
          <w:bCs/>
          <w:sz w:val="20"/>
          <w:szCs w:val="20"/>
        </w:rPr>
      </w:pPr>
    </w:p>
    <w:p w:rsidR="00521C70" w:rsidRDefault="00521C70" w:rsidP="00521C70">
      <w:pPr>
        <w:autoSpaceDE w:val="0"/>
        <w:autoSpaceDN w:val="0"/>
        <w:adjustRightInd w:val="0"/>
        <w:ind w:left="113" w:right="113"/>
        <w:jc w:val="both"/>
        <w:rPr>
          <w:b/>
          <w:bCs/>
          <w:sz w:val="20"/>
          <w:szCs w:val="20"/>
        </w:rPr>
      </w:pPr>
    </w:p>
    <w:p w:rsidR="00521C70" w:rsidRDefault="00521C70" w:rsidP="00521C70">
      <w:pPr>
        <w:autoSpaceDE w:val="0"/>
        <w:autoSpaceDN w:val="0"/>
        <w:adjustRightInd w:val="0"/>
        <w:ind w:left="113" w:right="113"/>
        <w:jc w:val="both"/>
        <w:rPr>
          <w:b/>
          <w:bCs/>
          <w:sz w:val="20"/>
          <w:szCs w:val="20"/>
        </w:rPr>
      </w:pPr>
    </w:p>
    <w:p w:rsidR="00521C70" w:rsidRDefault="00521C70" w:rsidP="00521C70">
      <w:pPr>
        <w:autoSpaceDE w:val="0"/>
        <w:autoSpaceDN w:val="0"/>
        <w:adjustRightInd w:val="0"/>
        <w:ind w:left="113" w:right="113"/>
        <w:jc w:val="both"/>
        <w:rPr>
          <w:b/>
          <w:bCs/>
          <w:sz w:val="20"/>
          <w:szCs w:val="20"/>
        </w:rPr>
      </w:pPr>
    </w:p>
    <w:p w:rsidR="00521C70" w:rsidRDefault="00521C70" w:rsidP="00521C70">
      <w:pPr>
        <w:autoSpaceDE w:val="0"/>
        <w:autoSpaceDN w:val="0"/>
        <w:adjustRightInd w:val="0"/>
        <w:ind w:left="113" w:right="113"/>
        <w:jc w:val="both"/>
        <w:rPr>
          <w:b/>
          <w:bCs/>
          <w:sz w:val="20"/>
          <w:szCs w:val="20"/>
        </w:rPr>
      </w:pPr>
    </w:p>
    <w:p w:rsidR="00521C70" w:rsidRDefault="00521C70" w:rsidP="00521C70">
      <w:pPr>
        <w:autoSpaceDE w:val="0"/>
        <w:autoSpaceDN w:val="0"/>
        <w:adjustRightInd w:val="0"/>
        <w:ind w:left="113" w:right="113"/>
        <w:jc w:val="both"/>
        <w:rPr>
          <w:b/>
          <w:bCs/>
          <w:sz w:val="20"/>
          <w:szCs w:val="20"/>
        </w:rPr>
      </w:pPr>
    </w:p>
    <w:p w:rsidR="00521C70" w:rsidRDefault="00521C70" w:rsidP="00521C70">
      <w:pPr>
        <w:autoSpaceDE w:val="0"/>
        <w:autoSpaceDN w:val="0"/>
        <w:adjustRightInd w:val="0"/>
        <w:ind w:left="113" w:right="113"/>
        <w:jc w:val="both"/>
        <w:rPr>
          <w:b/>
          <w:bCs/>
          <w:sz w:val="20"/>
          <w:szCs w:val="20"/>
        </w:rPr>
      </w:pPr>
    </w:p>
    <w:p w:rsidR="00521C70" w:rsidRDefault="00521C70" w:rsidP="00521C70">
      <w:pPr>
        <w:autoSpaceDE w:val="0"/>
        <w:autoSpaceDN w:val="0"/>
        <w:adjustRightInd w:val="0"/>
        <w:ind w:left="113" w:right="113"/>
        <w:jc w:val="both"/>
        <w:rPr>
          <w:b/>
          <w:bCs/>
          <w:sz w:val="20"/>
          <w:szCs w:val="20"/>
        </w:rPr>
      </w:pPr>
    </w:p>
    <w:p w:rsidR="00521C70" w:rsidRDefault="00521C70" w:rsidP="00521C70">
      <w:pPr>
        <w:autoSpaceDE w:val="0"/>
        <w:autoSpaceDN w:val="0"/>
        <w:adjustRightInd w:val="0"/>
        <w:ind w:left="113" w:right="113"/>
        <w:jc w:val="both"/>
        <w:rPr>
          <w:b/>
          <w:bCs/>
          <w:sz w:val="20"/>
          <w:szCs w:val="20"/>
          <w:lang w:val="en-US"/>
        </w:rPr>
      </w:pPr>
      <w:r>
        <w:rPr>
          <w:b/>
          <w:bCs/>
          <w:sz w:val="20"/>
          <w:szCs w:val="20"/>
        </w:rPr>
        <w:t xml:space="preserve">      </w:t>
      </w:r>
    </w:p>
    <w:p w:rsidR="00D428D7" w:rsidRDefault="00D428D7" w:rsidP="00521C70">
      <w:pPr>
        <w:autoSpaceDE w:val="0"/>
        <w:autoSpaceDN w:val="0"/>
        <w:adjustRightInd w:val="0"/>
        <w:ind w:left="113" w:right="113"/>
        <w:jc w:val="both"/>
        <w:rPr>
          <w:b/>
          <w:bCs/>
          <w:sz w:val="20"/>
          <w:szCs w:val="20"/>
          <w:lang w:val="en-US"/>
        </w:rPr>
      </w:pPr>
    </w:p>
    <w:p w:rsidR="00D428D7" w:rsidRDefault="00D428D7" w:rsidP="00521C70">
      <w:pPr>
        <w:autoSpaceDE w:val="0"/>
        <w:autoSpaceDN w:val="0"/>
        <w:adjustRightInd w:val="0"/>
        <w:ind w:left="113" w:right="113"/>
        <w:jc w:val="both"/>
        <w:rPr>
          <w:b/>
          <w:bCs/>
          <w:sz w:val="20"/>
          <w:szCs w:val="20"/>
          <w:lang w:val="en-US"/>
        </w:rPr>
      </w:pPr>
    </w:p>
    <w:p w:rsidR="00D428D7" w:rsidRPr="00D428D7" w:rsidRDefault="00D428D7" w:rsidP="00521C70">
      <w:pPr>
        <w:autoSpaceDE w:val="0"/>
        <w:autoSpaceDN w:val="0"/>
        <w:adjustRightInd w:val="0"/>
        <w:ind w:left="113" w:right="113"/>
        <w:jc w:val="both"/>
        <w:rPr>
          <w:b/>
          <w:bCs/>
          <w:sz w:val="20"/>
          <w:szCs w:val="20"/>
          <w:lang w:val="en-US"/>
        </w:rPr>
      </w:pPr>
    </w:p>
    <w:p w:rsidR="00521C70" w:rsidRDefault="00521C70" w:rsidP="00521C70">
      <w:pPr>
        <w:autoSpaceDE w:val="0"/>
        <w:autoSpaceDN w:val="0"/>
        <w:adjustRightInd w:val="0"/>
        <w:ind w:left="113" w:right="113"/>
        <w:jc w:val="both"/>
        <w:rPr>
          <w:b/>
          <w:bCs/>
          <w:sz w:val="20"/>
          <w:szCs w:val="20"/>
        </w:rPr>
      </w:pPr>
    </w:p>
    <w:p w:rsidR="00842867" w:rsidRDefault="00842867" w:rsidP="00842867">
      <w:pPr>
        <w:pStyle w:val="27"/>
        <w:framePr w:w="9811" w:h="7546" w:hRule="exact" w:wrap="none" w:vAnchor="page" w:hAnchor="page" w:x="616" w:y="1"/>
        <w:shd w:val="clear" w:color="auto" w:fill="auto"/>
        <w:spacing w:before="0" w:after="0" w:line="240" w:lineRule="auto"/>
        <w:ind w:left="113" w:right="113"/>
        <w:rPr>
          <w:rStyle w:val="26"/>
          <w:rFonts w:ascii="Times New Roman" w:hAnsi="Times New Roman"/>
          <w:color w:val="000000"/>
          <w:sz w:val="24"/>
          <w:szCs w:val="24"/>
        </w:rPr>
      </w:pPr>
      <w:proofErr w:type="gramStart"/>
      <w:r w:rsidRPr="00635037">
        <w:rPr>
          <w:rStyle w:val="26"/>
          <w:rFonts w:ascii="Times New Roman" w:hAnsi="Times New Roman"/>
          <w:color w:val="000000"/>
          <w:sz w:val="24"/>
          <w:szCs w:val="24"/>
        </w:rPr>
        <w:t>П</w:t>
      </w:r>
      <w:proofErr w:type="gramEnd"/>
      <w:r>
        <w:rPr>
          <w:rStyle w:val="26"/>
          <w:rFonts w:ascii="Times New Roman" w:hAnsi="Times New Roman"/>
          <w:color w:val="000000"/>
          <w:sz w:val="24"/>
          <w:szCs w:val="24"/>
        </w:rPr>
        <w:t xml:space="preserve">    </w:t>
      </w:r>
    </w:p>
    <w:p w:rsidR="00842867" w:rsidRDefault="00842867" w:rsidP="00842867">
      <w:pPr>
        <w:pStyle w:val="27"/>
        <w:framePr w:w="9811" w:h="7546" w:hRule="exact" w:wrap="none" w:vAnchor="page" w:hAnchor="page" w:x="616" w:y="1"/>
        <w:shd w:val="clear" w:color="auto" w:fill="auto"/>
        <w:spacing w:before="0" w:after="0" w:line="240" w:lineRule="auto"/>
        <w:ind w:left="113" w:right="113"/>
        <w:rPr>
          <w:rStyle w:val="26"/>
          <w:rFonts w:ascii="Times New Roman" w:hAnsi="Times New Roman"/>
          <w:color w:val="000000"/>
          <w:sz w:val="24"/>
          <w:szCs w:val="24"/>
        </w:rPr>
      </w:pPr>
      <w:r>
        <w:rPr>
          <w:rStyle w:val="26"/>
          <w:rFonts w:ascii="Times New Roman" w:hAnsi="Times New Roman"/>
          <w:color w:val="000000"/>
          <w:sz w:val="24"/>
          <w:szCs w:val="24"/>
        </w:rPr>
        <w:t xml:space="preserve">        </w:t>
      </w:r>
    </w:p>
    <w:p w:rsidR="00842867" w:rsidRDefault="00842867" w:rsidP="00842867">
      <w:pPr>
        <w:pStyle w:val="27"/>
        <w:framePr w:w="9811" w:h="7546" w:hRule="exact" w:wrap="none" w:vAnchor="page" w:hAnchor="page" w:x="616" w:y="1"/>
        <w:shd w:val="clear" w:color="auto" w:fill="auto"/>
        <w:spacing w:before="0" w:after="0" w:line="240" w:lineRule="auto"/>
        <w:ind w:left="113" w:right="113"/>
        <w:rPr>
          <w:rStyle w:val="26"/>
          <w:rFonts w:ascii="Times New Roman" w:hAnsi="Times New Roman"/>
          <w:color w:val="000000"/>
          <w:sz w:val="24"/>
          <w:szCs w:val="24"/>
        </w:rPr>
      </w:pPr>
    </w:p>
    <w:p w:rsidR="00842867" w:rsidRDefault="00842867" w:rsidP="00842867">
      <w:pPr>
        <w:pStyle w:val="27"/>
        <w:framePr w:w="9811" w:h="7546" w:hRule="exact" w:wrap="none" w:vAnchor="page" w:hAnchor="page" w:x="616" w:y="1"/>
        <w:shd w:val="clear" w:color="auto" w:fill="auto"/>
        <w:spacing w:before="0" w:after="0" w:line="240" w:lineRule="auto"/>
        <w:ind w:left="113" w:right="113"/>
        <w:rPr>
          <w:rStyle w:val="26"/>
          <w:rFonts w:ascii="Times New Roman" w:hAnsi="Times New Roman"/>
          <w:color w:val="000000"/>
          <w:sz w:val="24"/>
          <w:szCs w:val="24"/>
        </w:rPr>
      </w:pPr>
    </w:p>
    <w:p w:rsidR="00842867" w:rsidRPr="00842867" w:rsidRDefault="00842867" w:rsidP="00842867">
      <w:pPr>
        <w:pStyle w:val="27"/>
        <w:framePr w:w="9811" w:h="7546" w:hRule="exact" w:wrap="none" w:vAnchor="page" w:hAnchor="page" w:x="616" w:y="1"/>
        <w:shd w:val="clear" w:color="auto" w:fill="auto"/>
        <w:spacing w:before="0" w:after="0" w:line="240" w:lineRule="auto"/>
        <w:ind w:left="113" w:right="113"/>
        <w:rPr>
          <w:rFonts w:ascii="Times New Roman" w:hAnsi="Times New Roman"/>
          <w:sz w:val="24"/>
          <w:szCs w:val="24"/>
          <w:lang w:val="en-US"/>
        </w:rPr>
      </w:pPr>
      <w:r>
        <w:rPr>
          <w:rStyle w:val="26"/>
          <w:rFonts w:ascii="Times New Roman" w:hAnsi="Times New Roman"/>
          <w:color w:val="000000"/>
          <w:sz w:val="24"/>
          <w:szCs w:val="24"/>
        </w:rPr>
        <w:t xml:space="preserve">                                                       </w:t>
      </w:r>
      <w:r w:rsidRPr="00635037">
        <w:rPr>
          <w:rStyle w:val="26"/>
          <w:rFonts w:ascii="Times New Roman" w:hAnsi="Times New Roman"/>
          <w:color w:val="000000"/>
          <w:sz w:val="24"/>
          <w:szCs w:val="24"/>
        </w:rPr>
        <w:t xml:space="preserve">Письменная </w:t>
      </w:r>
      <w:r w:rsidRPr="00635037">
        <w:rPr>
          <w:rStyle w:val="ab"/>
          <w:rFonts w:ascii="Times New Roman" w:hAnsi="Times New Roman"/>
          <w:bCs w:val="0"/>
          <w:i w:val="0"/>
          <w:color w:val="000000"/>
          <w:sz w:val="24"/>
          <w:szCs w:val="24"/>
        </w:rPr>
        <w:t>речь</w:t>
      </w:r>
    </w:p>
    <w:p w:rsidR="00842867" w:rsidRPr="00635037" w:rsidRDefault="00842867" w:rsidP="00842867">
      <w:pPr>
        <w:pStyle w:val="aa"/>
        <w:framePr w:w="9811" w:h="7546" w:hRule="exact" w:wrap="none" w:vAnchor="page" w:hAnchor="page" w:x="616" w:y="1"/>
        <w:shd w:val="clear" w:color="auto" w:fill="auto"/>
        <w:spacing w:before="0" w:line="240" w:lineRule="auto"/>
        <w:ind w:left="113" w:right="113"/>
        <w:jc w:val="both"/>
        <w:rPr>
          <w:rFonts w:ascii="Times New Roman" w:hAnsi="Times New Roman"/>
          <w:sz w:val="24"/>
          <w:szCs w:val="24"/>
        </w:rPr>
      </w:pPr>
      <w:r w:rsidRPr="00635037">
        <w:rPr>
          <w:rStyle w:val="a9"/>
          <w:rFonts w:ascii="Times New Roman" w:hAnsi="Times New Roman"/>
          <w:color w:val="000000"/>
          <w:sz w:val="24"/>
          <w:szCs w:val="24"/>
        </w:rPr>
        <w:t>Дальнейшее развитие и совершенствование письменной речи, а именно умений:</w:t>
      </w:r>
    </w:p>
    <w:p w:rsidR="00842867" w:rsidRPr="00635037" w:rsidRDefault="00842867" w:rsidP="00842867">
      <w:pPr>
        <w:pStyle w:val="aa"/>
        <w:framePr w:w="9811" w:h="7546" w:hRule="exact" w:wrap="none" w:vAnchor="page" w:hAnchor="page" w:x="616" w:y="1"/>
        <w:shd w:val="clear" w:color="auto" w:fill="auto"/>
        <w:tabs>
          <w:tab w:val="left" w:pos="721"/>
        </w:tabs>
        <w:spacing w:before="0" w:line="240" w:lineRule="auto"/>
        <w:ind w:left="113" w:right="113"/>
        <w:jc w:val="both"/>
        <w:rPr>
          <w:rFonts w:ascii="Times New Roman" w:hAnsi="Times New Roman"/>
          <w:sz w:val="24"/>
          <w:szCs w:val="24"/>
        </w:rPr>
      </w:pPr>
      <w:r w:rsidRPr="00635037">
        <w:rPr>
          <w:rStyle w:val="a9"/>
          <w:rFonts w:ascii="Times New Roman" w:hAnsi="Times New Roman"/>
          <w:color w:val="000000"/>
          <w:sz w:val="24"/>
          <w:szCs w:val="24"/>
        </w:rPr>
        <w:t>писать короткие поздравления с днём рождения и другими праздниками, вы</w:t>
      </w:r>
      <w:r w:rsidRPr="00635037">
        <w:rPr>
          <w:rStyle w:val="a9"/>
          <w:rFonts w:ascii="Times New Roman" w:hAnsi="Times New Roman"/>
          <w:color w:val="000000"/>
          <w:sz w:val="24"/>
          <w:szCs w:val="24"/>
        </w:rPr>
        <w:softHyphen/>
        <w:t>ражать по</w:t>
      </w:r>
      <w:r>
        <w:rPr>
          <w:rStyle w:val="a9"/>
          <w:rFonts w:ascii="Times New Roman" w:hAnsi="Times New Roman"/>
          <w:color w:val="000000"/>
          <w:sz w:val="24"/>
          <w:szCs w:val="24"/>
        </w:rPr>
        <w:t xml:space="preserve">   </w:t>
      </w:r>
      <w:r w:rsidRPr="00635037">
        <w:rPr>
          <w:rStyle w:val="a9"/>
          <w:rFonts w:ascii="Times New Roman" w:hAnsi="Times New Roman"/>
          <w:color w:val="000000"/>
          <w:sz w:val="24"/>
          <w:szCs w:val="24"/>
        </w:rPr>
        <w:t>желания (объём поздравления — 30-40 слов, включая адрес);</w:t>
      </w:r>
    </w:p>
    <w:p w:rsidR="00842867" w:rsidRPr="00635037" w:rsidRDefault="00842867" w:rsidP="00842867">
      <w:pPr>
        <w:pStyle w:val="aa"/>
        <w:framePr w:w="9811" w:h="7546" w:hRule="exact" w:wrap="none" w:vAnchor="page" w:hAnchor="page" w:x="616" w:y="1"/>
        <w:shd w:val="clear" w:color="auto" w:fill="auto"/>
        <w:tabs>
          <w:tab w:val="left" w:pos="726"/>
        </w:tabs>
        <w:spacing w:before="0" w:line="240" w:lineRule="auto"/>
        <w:ind w:left="113" w:right="113"/>
        <w:jc w:val="both"/>
        <w:rPr>
          <w:rFonts w:ascii="Times New Roman" w:hAnsi="Times New Roman"/>
          <w:sz w:val="24"/>
          <w:szCs w:val="24"/>
        </w:rPr>
      </w:pPr>
      <w:r w:rsidRPr="00635037">
        <w:rPr>
          <w:rStyle w:val="a9"/>
          <w:rFonts w:ascii="Times New Roman" w:hAnsi="Times New Roman"/>
          <w:color w:val="000000"/>
          <w:sz w:val="24"/>
          <w:szCs w:val="24"/>
        </w:rPr>
        <w:t>заполнять формуляры, бланки, указывая имя, фамилию, пол, гражданство, адрес;</w:t>
      </w:r>
    </w:p>
    <w:p w:rsidR="00842867" w:rsidRPr="00635037" w:rsidRDefault="00842867" w:rsidP="00842867">
      <w:pPr>
        <w:pStyle w:val="aa"/>
        <w:framePr w:w="9811" w:h="7546" w:hRule="exact" w:wrap="none" w:vAnchor="page" w:hAnchor="page" w:x="616" w:y="1"/>
        <w:shd w:val="clear" w:color="auto" w:fill="auto"/>
        <w:tabs>
          <w:tab w:val="left" w:pos="726"/>
        </w:tabs>
        <w:spacing w:before="0" w:line="240" w:lineRule="auto"/>
        <w:ind w:left="113" w:right="113"/>
        <w:jc w:val="both"/>
        <w:rPr>
          <w:rFonts w:ascii="Times New Roman" w:hAnsi="Times New Roman"/>
          <w:sz w:val="24"/>
          <w:szCs w:val="24"/>
        </w:rPr>
      </w:pPr>
      <w:r w:rsidRPr="00635037">
        <w:rPr>
          <w:rStyle w:val="a9"/>
          <w:rFonts w:ascii="Times New Roman" w:hAnsi="Times New Roman"/>
          <w:color w:val="000000"/>
          <w:sz w:val="24"/>
          <w:szCs w:val="24"/>
        </w:rPr>
        <w:t>писать личное письмо с опорой и без опоры на образец: расспрашивать адре</w:t>
      </w:r>
      <w:r w:rsidRPr="00635037">
        <w:rPr>
          <w:rStyle w:val="a9"/>
          <w:rFonts w:ascii="Times New Roman" w:hAnsi="Times New Roman"/>
          <w:color w:val="000000"/>
          <w:sz w:val="24"/>
          <w:szCs w:val="24"/>
        </w:rPr>
        <w:softHyphen/>
        <w:t>сата о его жизни, делах, сообщать то же самое о себе, выражать благодар</w:t>
      </w:r>
      <w:r w:rsidRPr="00635037">
        <w:rPr>
          <w:rStyle w:val="a9"/>
          <w:rFonts w:ascii="Times New Roman" w:hAnsi="Times New Roman"/>
          <w:color w:val="000000"/>
          <w:sz w:val="24"/>
          <w:szCs w:val="24"/>
        </w:rPr>
        <w:softHyphen/>
        <w:t>ность, давать совет, просить о чём-либо (объём личного письма — около 100-110 слов, включая адрес);</w:t>
      </w:r>
    </w:p>
    <w:p w:rsidR="00842867" w:rsidRPr="00635037" w:rsidRDefault="00842867" w:rsidP="00842867">
      <w:pPr>
        <w:pStyle w:val="22"/>
        <w:framePr w:w="9811" w:h="7546" w:hRule="exact" w:wrap="none" w:vAnchor="page" w:hAnchor="page" w:x="616" w:y="1"/>
        <w:shd w:val="clear" w:color="auto" w:fill="auto"/>
        <w:tabs>
          <w:tab w:val="left" w:pos="721"/>
        </w:tabs>
        <w:spacing w:after="0" w:line="240" w:lineRule="auto"/>
        <w:ind w:left="-247" w:right="113"/>
        <w:rPr>
          <w:rStyle w:val="21"/>
          <w:rFonts w:ascii="Times New Roman" w:hAnsi="Times New Roman"/>
          <w:sz w:val="24"/>
          <w:szCs w:val="24"/>
          <w:lang w:val="ru-RU"/>
        </w:rPr>
      </w:pPr>
      <w:r>
        <w:rPr>
          <w:rStyle w:val="21"/>
          <w:rFonts w:ascii="Times New Roman" w:hAnsi="Times New Roman"/>
          <w:bCs/>
          <w:color w:val="000000"/>
          <w:sz w:val="24"/>
          <w:szCs w:val="24"/>
          <w:lang w:val="ru-RU"/>
        </w:rPr>
        <w:t xml:space="preserve">      </w:t>
      </w:r>
      <w:r w:rsidRPr="00635037">
        <w:rPr>
          <w:rStyle w:val="21"/>
          <w:rFonts w:ascii="Times New Roman" w:hAnsi="Times New Roman"/>
          <w:bCs/>
          <w:color w:val="000000"/>
          <w:sz w:val="24"/>
          <w:szCs w:val="24"/>
          <w:lang w:val="ru-RU"/>
        </w:rPr>
        <w:t xml:space="preserve">писать деловое письмо с опорой и без опоры на образец: сообщать личные данные, </w:t>
      </w:r>
      <w:proofErr w:type="spellStart"/>
      <w:r w:rsidRPr="00635037">
        <w:rPr>
          <w:rStyle w:val="21"/>
          <w:rFonts w:ascii="Times New Roman" w:hAnsi="Times New Roman"/>
          <w:bCs/>
          <w:color w:val="000000"/>
          <w:sz w:val="24"/>
          <w:szCs w:val="24"/>
          <w:lang w:val="ru-RU"/>
        </w:rPr>
        <w:t>выра</w:t>
      </w:r>
      <w:proofErr w:type="spellEnd"/>
      <w:r>
        <w:rPr>
          <w:rStyle w:val="21"/>
          <w:rFonts w:ascii="Times New Roman" w:hAnsi="Times New Roman"/>
          <w:bCs/>
          <w:color w:val="000000"/>
          <w:sz w:val="24"/>
          <w:szCs w:val="24"/>
          <w:lang w:val="ru-RU"/>
        </w:rPr>
        <w:t xml:space="preserve"> </w:t>
      </w:r>
      <w:r w:rsidRPr="00635037">
        <w:rPr>
          <w:rStyle w:val="21"/>
          <w:rFonts w:ascii="Times New Roman" w:hAnsi="Times New Roman"/>
          <w:bCs/>
          <w:color w:val="000000"/>
          <w:sz w:val="24"/>
          <w:szCs w:val="24"/>
          <w:lang w:val="ru-RU"/>
        </w:rPr>
        <w:t>ж</w:t>
      </w:r>
      <w:r>
        <w:rPr>
          <w:rStyle w:val="21"/>
          <w:rFonts w:ascii="Times New Roman" w:hAnsi="Times New Roman"/>
          <w:bCs/>
          <w:color w:val="000000"/>
          <w:sz w:val="24"/>
          <w:szCs w:val="24"/>
          <w:lang w:val="ru-RU"/>
        </w:rPr>
        <w:t xml:space="preserve">  ж</w:t>
      </w:r>
      <w:r w:rsidRPr="00635037">
        <w:rPr>
          <w:rStyle w:val="21"/>
          <w:rFonts w:ascii="Times New Roman" w:hAnsi="Times New Roman"/>
          <w:bCs/>
          <w:color w:val="000000"/>
          <w:sz w:val="24"/>
          <w:szCs w:val="24"/>
          <w:lang w:val="ru-RU"/>
        </w:rPr>
        <w:t>ать просьбу, запрос, оформлять адрес, использовать оф</w:t>
      </w:r>
      <w:r>
        <w:rPr>
          <w:rStyle w:val="21"/>
          <w:rFonts w:ascii="Times New Roman" w:hAnsi="Times New Roman"/>
          <w:bCs/>
          <w:color w:val="000000"/>
          <w:sz w:val="24"/>
          <w:szCs w:val="24"/>
          <w:lang w:val="ru-RU"/>
        </w:rPr>
        <w:t>и</w:t>
      </w:r>
      <w:r>
        <w:rPr>
          <w:rStyle w:val="21"/>
          <w:rFonts w:ascii="Times New Roman" w:hAnsi="Times New Roman"/>
          <w:bCs/>
          <w:color w:val="000000"/>
          <w:sz w:val="24"/>
          <w:szCs w:val="24"/>
          <w:lang w:val="ru-RU"/>
        </w:rPr>
        <w:softHyphen/>
        <w:t xml:space="preserve">циальную форму обращения и </w:t>
      </w:r>
      <w:proofErr w:type="gramStart"/>
      <w:r>
        <w:rPr>
          <w:rStyle w:val="21"/>
          <w:rFonts w:ascii="Times New Roman" w:hAnsi="Times New Roman"/>
          <w:bCs/>
          <w:color w:val="000000"/>
          <w:sz w:val="24"/>
          <w:szCs w:val="24"/>
          <w:lang w:val="ru-RU"/>
        </w:rPr>
        <w:t>за</w:t>
      </w:r>
      <w:proofErr w:type="gramEnd"/>
      <w:r>
        <w:rPr>
          <w:rStyle w:val="21"/>
          <w:rFonts w:ascii="Times New Roman" w:hAnsi="Times New Roman"/>
          <w:bCs/>
          <w:color w:val="000000"/>
          <w:sz w:val="24"/>
          <w:szCs w:val="24"/>
          <w:lang w:val="ru-RU"/>
        </w:rPr>
        <w:t xml:space="preserve"> </w:t>
      </w:r>
      <w:proofErr w:type="gramStart"/>
      <w:r>
        <w:rPr>
          <w:rStyle w:val="21"/>
          <w:rFonts w:ascii="Times New Roman" w:hAnsi="Times New Roman"/>
          <w:bCs/>
          <w:color w:val="000000"/>
          <w:sz w:val="24"/>
          <w:szCs w:val="24"/>
          <w:lang w:val="ru-RU"/>
        </w:rPr>
        <w:t>зак</w:t>
      </w:r>
      <w:r w:rsidRPr="00635037">
        <w:rPr>
          <w:rStyle w:val="21"/>
          <w:rFonts w:ascii="Times New Roman" w:hAnsi="Times New Roman"/>
          <w:bCs/>
          <w:color w:val="000000"/>
          <w:sz w:val="24"/>
          <w:szCs w:val="24"/>
          <w:lang w:val="ru-RU"/>
        </w:rPr>
        <w:t>лючительной</w:t>
      </w:r>
      <w:proofErr w:type="gramEnd"/>
      <w:r w:rsidRPr="00635037">
        <w:rPr>
          <w:rStyle w:val="21"/>
          <w:rFonts w:ascii="Times New Roman" w:hAnsi="Times New Roman"/>
          <w:bCs/>
          <w:color w:val="000000"/>
          <w:sz w:val="24"/>
          <w:szCs w:val="24"/>
          <w:lang w:val="ru-RU"/>
        </w:rPr>
        <w:t xml:space="preserve"> части письма (объём офи</w:t>
      </w:r>
      <w:r w:rsidRPr="00635037">
        <w:rPr>
          <w:rStyle w:val="21"/>
          <w:rFonts w:ascii="Times New Roman" w:hAnsi="Times New Roman"/>
          <w:bCs/>
          <w:color w:val="000000"/>
          <w:sz w:val="24"/>
          <w:szCs w:val="24"/>
          <w:lang w:val="ru-RU"/>
        </w:rPr>
        <w:softHyphen/>
        <w:t>циального письма</w:t>
      </w:r>
      <w:r w:rsidRPr="00635037">
        <w:rPr>
          <w:rStyle w:val="ab"/>
          <w:rFonts w:ascii="Times New Roman" w:hAnsi="Times New Roman"/>
          <w:bCs/>
          <w:iCs/>
          <w:color w:val="000000"/>
          <w:sz w:val="24"/>
          <w:szCs w:val="24"/>
          <w:lang w:val="ru-RU"/>
        </w:rPr>
        <w:t xml:space="preserve"> — </w:t>
      </w:r>
      <w:r w:rsidRPr="00635037">
        <w:rPr>
          <w:rStyle w:val="21"/>
          <w:rFonts w:ascii="Times New Roman" w:hAnsi="Times New Roman"/>
          <w:bCs/>
          <w:color w:val="000000"/>
          <w:sz w:val="24"/>
          <w:szCs w:val="24"/>
          <w:lang w:val="ru-RU"/>
        </w:rPr>
        <w:t>100—110 слов, включая ад</w:t>
      </w:r>
      <w:r>
        <w:rPr>
          <w:rStyle w:val="21"/>
          <w:rFonts w:ascii="Times New Roman" w:hAnsi="Times New Roman"/>
          <w:bCs/>
          <w:color w:val="000000"/>
          <w:sz w:val="24"/>
          <w:szCs w:val="24"/>
          <w:lang w:val="ru-RU"/>
        </w:rPr>
        <w:t xml:space="preserve"> ад</w:t>
      </w:r>
      <w:r w:rsidRPr="00635037">
        <w:rPr>
          <w:rStyle w:val="21"/>
          <w:rFonts w:ascii="Times New Roman" w:hAnsi="Times New Roman"/>
          <w:bCs/>
          <w:color w:val="000000"/>
          <w:sz w:val="24"/>
          <w:szCs w:val="24"/>
          <w:lang w:val="ru-RU"/>
        </w:rPr>
        <w:t>рес);</w:t>
      </w:r>
    </w:p>
    <w:p w:rsidR="00842867" w:rsidRPr="00842867" w:rsidRDefault="00842867" w:rsidP="00842867">
      <w:pPr>
        <w:framePr w:w="9811" w:h="7546" w:hRule="exact" w:wrap="none" w:vAnchor="page" w:hAnchor="page" w:x="616" w:y="1"/>
        <w:autoSpaceDE w:val="0"/>
        <w:autoSpaceDN w:val="0"/>
        <w:adjustRightInd w:val="0"/>
        <w:ind w:left="113" w:right="113"/>
        <w:jc w:val="both"/>
        <w:rPr>
          <w:rStyle w:val="a9"/>
          <w:rFonts w:ascii="Times New Roman" w:hAnsi="Times New Roman"/>
          <w:color w:val="000000"/>
          <w:sz w:val="24"/>
          <w:szCs w:val="24"/>
        </w:rPr>
      </w:pPr>
      <w:r w:rsidRPr="00842867">
        <w:rPr>
          <w:rStyle w:val="a9"/>
          <w:rFonts w:ascii="Times New Roman" w:hAnsi="Times New Roman"/>
          <w:color w:val="000000"/>
          <w:sz w:val="24"/>
          <w:szCs w:val="24"/>
        </w:rPr>
        <w:t>составлять план, тезисы устного или письменного сообщения, кратко изла</w:t>
      </w:r>
      <w:r w:rsidRPr="00842867">
        <w:rPr>
          <w:rStyle w:val="a9"/>
          <w:rFonts w:ascii="Times New Roman" w:hAnsi="Times New Roman"/>
          <w:color w:val="000000"/>
          <w:sz w:val="24"/>
          <w:szCs w:val="24"/>
        </w:rPr>
        <w:softHyphen/>
        <w:t>гать результаты проектной деятельности</w:t>
      </w:r>
    </w:p>
    <w:p w:rsidR="00842867" w:rsidRPr="00713243" w:rsidRDefault="00842867" w:rsidP="00842867">
      <w:pPr>
        <w:pStyle w:val="27"/>
        <w:framePr w:w="9811" w:h="7546" w:hRule="exact" w:wrap="none" w:vAnchor="page" w:hAnchor="page" w:x="616" w:y="1"/>
        <w:shd w:val="clear" w:color="auto" w:fill="auto"/>
        <w:spacing w:before="0" w:after="0" w:line="240" w:lineRule="auto"/>
        <w:ind w:right="113" w:firstLine="0"/>
        <w:rPr>
          <w:rFonts w:ascii="Times New Roman" w:hAnsi="Times New Roman"/>
          <w:sz w:val="24"/>
        </w:rPr>
      </w:pPr>
      <w:r w:rsidRPr="00713243">
        <w:rPr>
          <w:rStyle w:val="26"/>
          <w:rFonts w:ascii="Times New Roman" w:hAnsi="Times New Roman"/>
          <w:iCs/>
          <w:color w:val="000000"/>
          <w:sz w:val="24"/>
        </w:rPr>
        <w:t>орфография</w:t>
      </w:r>
    </w:p>
    <w:p w:rsidR="00842867" w:rsidRPr="00713243" w:rsidRDefault="00842867" w:rsidP="00842867">
      <w:pPr>
        <w:pStyle w:val="aa"/>
        <w:framePr w:w="9811" w:h="7546" w:hRule="exact" w:wrap="none" w:vAnchor="page" w:hAnchor="page" w:x="616" w:y="1"/>
        <w:shd w:val="clear" w:color="auto" w:fill="auto"/>
        <w:spacing w:before="0" w:line="240" w:lineRule="auto"/>
        <w:ind w:left="113" w:right="113" w:firstLine="280"/>
        <w:jc w:val="both"/>
        <w:rPr>
          <w:rFonts w:ascii="Times New Roman" w:hAnsi="Times New Roman"/>
          <w:sz w:val="24"/>
        </w:rPr>
      </w:pPr>
      <w:r w:rsidRPr="00713243">
        <w:rPr>
          <w:rStyle w:val="a9"/>
          <w:rFonts w:ascii="Times New Roman" w:hAnsi="Times New Roman"/>
          <w:color w:val="000000"/>
          <w:sz w:val="24"/>
        </w:rPr>
        <w:t xml:space="preserve">Знание правил чтения и орфографии и навыки их применения на основе </w:t>
      </w:r>
      <w:r>
        <w:rPr>
          <w:rStyle w:val="ab"/>
          <w:rFonts w:ascii="Times New Roman" w:hAnsi="Times New Roman"/>
          <w:i w:val="0"/>
          <w:color w:val="000000"/>
          <w:sz w:val="24"/>
        </w:rPr>
        <w:t>изу</w:t>
      </w:r>
      <w:r w:rsidRPr="00713243">
        <w:rPr>
          <w:rStyle w:val="a9"/>
          <w:rFonts w:ascii="Times New Roman" w:hAnsi="Times New Roman"/>
          <w:color w:val="000000"/>
          <w:sz w:val="24"/>
        </w:rPr>
        <w:t>чаемого лексико-грамматического материала.</w:t>
      </w:r>
    </w:p>
    <w:p w:rsidR="00842867" w:rsidRPr="00713243" w:rsidRDefault="00842867" w:rsidP="00842867">
      <w:pPr>
        <w:pStyle w:val="27"/>
        <w:framePr w:w="9811" w:h="7546" w:hRule="exact" w:wrap="none" w:vAnchor="page" w:hAnchor="page" w:x="616" w:y="1"/>
        <w:shd w:val="clear" w:color="auto" w:fill="auto"/>
        <w:spacing w:before="0" w:after="0" w:line="240" w:lineRule="auto"/>
        <w:ind w:left="113" w:right="113"/>
        <w:rPr>
          <w:rFonts w:ascii="Times New Roman" w:hAnsi="Times New Roman"/>
          <w:sz w:val="24"/>
        </w:rPr>
      </w:pPr>
      <w:r w:rsidRPr="00713243">
        <w:rPr>
          <w:rStyle w:val="26"/>
          <w:rFonts w:ascii="Times New Roman" w:hAnsi="Times New Roman"/>
          <w:iCs/>
          <w:color w:val="000000"/>
          <w:sz w:val="24"/>
        </w:rPr>
        <w:t>Ф     фонетическая сторона речи</w:t>
      </w:r>
    </w:p>
    <w:p w:rsidR="00842867" w:rsidRPr="00713243" w:rsidRDefault="00842867" w:rsidP="00842867">
      <w:pPr>
        <w:pStyle w:val="aa"/>
        <w:framePr w:w="9811" w:h="7546" w:hRule="exact" w:wrap="none" w:vAnchor="page" w:hAnchor="page" w:x="616" w:y="1"/>
        <w:shd w:val="clear" w:color="auto" w:fill="auto"/>
        <w:spacing w:before="0" w:line="240" w:lineRule="auto"/>
        <w:ind w:left="113" w:right="113" w:firstLine="280"/>
        <w:jc w:val="both"/>
        <w:rPr>
          <w:rFonts w:ascii="Times New Roman" w:hAnsi="Times New Roman"/>
          <w:sz w:val="24"/>
        </w:rPr>
      </w:pPr>
      <w:r w:rsidRPr="00713243">
        <w:rPr>
          <w:rStyle w:val="a9"/>
          <w:rFonts w:ascii="Times New Roman" w:hAnsi="Times New Roman"/>
          <w:color w:val="000000"/>
          <w:sz w:val="24"/>
        </w:rPr>
        <w:t xml:space="preserve">Навыки адекватного произношения и различения на слух всех звуков </w:t>
      </w:r>
      <w:proofErr w:type="spellStart"/>
      <w:r w:rsidRPr="00713243">
        <w:rPr>
          <w:rStyle w:val="a9"/>
          <w:rFonts w:ascii="Times New Roman" w:hAnsi="Times New Roman"/>
          <w:color w:val="000000"/>
          <w:sz w:val="24"/>
        </w:rPr>
        <w:t>изуч</w:t>
      </w:r>
      <w:proofErr w:type="spellEnd"/>
      <w:r w:rsidRPr="00713243">
        <w:rPr>
          <w:rStyle w:val="a9"/>
          <w:rFonts w:ascii="Times New Roman" w:hAnsi="Times New Roman"/>
          <w:color w:val="000000"/>
          <w:sz w:val="24"/>
        </w:rPr>
        <w:t xml:space="preserve"> </w:t>
      </w:r>
      <w:proofErr w:type="spellStart"/>
      <w:r w:rsidRPr="00713243">
        <w:rPr>
          <w:rStyle w:val="a9"/>
          <w:rFonts w:ascii="Times New Roman" w:hAnsi="Times New Roman"/>
          <w:color w:val="000000"/>
          <w:sz w:val="24"/>
        </w:rPr>
        <w:t>мого</w:t>
      </w:r>
      <w:proofErr w:type="spellEnd"/>
      <w:r w:rsidRPr="00713243">
        <w:rPr>
          <w:rStyle w:val="a9"/>
          <w:rFonts w:ascii="Times New Roman" w:hAnsi="Times New Roman"/>
          <w:color w:val="000000"/>
          <w:sz w:val="24"/>
        </w:rPr>
        <w:t xml:space="preserve"> иностранного языка в потоке речи, соблюдение ударения и интонации в </w:t>
      </w:r>
      <w:proofErr w:type="gramStart"/>
      <w:r w:rsidRPr="00713243">
        <w:rPr>
          <w:rStyle w:val="a9"/>
          <w:rFonts w:ascii="Times New Roman" w:hAnsi="Times New Roman"/>
          <w:color w:val="000000"/>
          <w:sz w:val="24"/>
        </w:rPr>
        <w:t xml:space="preserve">с </w:t>
      </w:r>
      <w:proofErr w:type="spellStart"/>
      <w:r w:rsidRPr="00713243">
        <w:rPr>
          <w:rStyle w:val="a9"/>
          <w:rFonts w:ascii="Times New Roman" w:hAnsi="Times New Roman"/>
          <w:color w:val="000000"/>
          <w:sz w:val="24"/>
        </w:rPr>
        <w:t>вах</w:t>
      </w:r>
      <w:proofErr w:type="spellEnd"/>
      <w:proofErr w:type="gramEnd"/>
      <w:r w:rsidRPr="00713243">
        <w:rPr>
          <w:rStyle w:val="a9"/>
          <w:rFonts w:ascii="Times New Roman" w:hAnsi="Times New Roman"/>
          <w:color w:val="000000"/>
          <w:sz w:val="24"/>
        </w:rPr>
        <w:t xml:space="preserve"> и фразах, ритмико-интонационные навыки произношения различных </w:t>
      </w:r>
      <w:proofErr w:type="spellStart"/>
      <w:r w:rsidRPr="00713243">
        <w:rPr>
          <w:rStyle w:val="a9"/>
          <w:rFonts w:ascii="Times New Roman" w:hAnsi="Times New Roman"/>
          <w:color w:val="000000"/>
          <w:sz w:val="24"/>
        </w:rPr>
        <w:t>ти</w:t>
      </w:r>
      <w:proofErr w:type="spellEnd"/>
      <w:r w:rsidRPr="00713243">
        <w:rPr>
          <w:rStyle w:val="a9"/>
          <w:rFonts w:ascii="Times New Roman" w:hAnsi="Times New Roman"/>
          <w:color w:val="000000"/>
          <w:sz w:val="24"/>
        </w:rPr>
        <w:t>] предложений.</w:t>
      </w:r>
    </w:p>
    <w:p w:rsidR="00842867" w:rsidRPr="00713243" w:rsidRDefault="00842867" w:rsidP="00842867">
      <w:pPr>
        <w:framePr w:w="9811" w:h="7546" w:hRule="exact" w:wrap="none" w:vAnchor="page" w:hAnchor="page" w:x="616" w:y="1"/>
        <w:autoSpaceDE w:val="0"/>
        <w:autoSpaceDN w:val="0"/>
        <w:adjustRightInd w:val="0"/>
        <w:ind w:left="113" w:right="113"/>
        <w:jc w:val="both"/>
        <w:rPr>
          <w:bCs/>
        </w:rPr>
      </w:pPr>
    </w:p>
    <w:p w:rsidR="00842867" w:rsidRPr="00635037" w:rsidRDefault="00842867" w:rsidP="00842867">
      <w:pPr>
        <w:pStyle w:val="22"/>
        <w:framePr w:w="9811" w:h="7546" w:hRule="exact" w:wrap="none" w:vAnchor="page" w:hAnchor="page" w:x="616" w:y="1"/>
        <w:numPr>
          <w:ilvl w:val="0"/>
          <w:numId w:val="7"/>
        </w:numPr>
        <w:shd w:val="clear" w:color="auto" w:fill="auto"/>
        <w:tabs>
          <w:tab w:val="left" w:pos="721"/>
        </w:tabs>
        <w:spacing w:after="0" w:line="240" w:lineRule="auto"/>
        <w:ind w:left="113" w:right="113" w:hanging="360"/>
        <w:rPr>
          <w:rFonts w:ascii="Times New Roman" w:hAnsi="Times New Roman"/>
          <w:i w:val="0"/>
          <w:sz w:val="24"/>
          <w:szCs w:val="24"/>
          <w:lang w:val="ru-RU"/>
        </w:rPr>
      </w:pPr>
    </w:p>
    <w:p w:rsidR="00521C70" w:rsidRDefault="00521C70" w:rsidP="00521C70">
      <w:pPr>
        <w:autoSpaceDE w:val="0"/>
        <w:autoSpaceDN w:val="0"/>
        <w:adjustRightInd w:val="0"/>
        <w:ind w:left="113" w:right="113"/>
        <w:jc w:val="both"/>
        <w:rPr>
          <w:b/>
          <w:bCs/>
          <w:sz w:val="20"/>
          <w:szCs w:val="20"/>
        </w:rPr>
      </w:pPr>
    </w:p>
    <w:p w:rsidR="00521C70" w:rsidRDefault="00521C70" w:rsidP="00521C70">
      <w:pPr>
        <w:autoSpaceDE w:val="0"/>
        <w:autoSpaceDN w:val="0"/>
        <w:adjustRightInd w:val="0"/>
        <w:ind w:left="113" w:right="113"/>
        <w:jc w:val="both"/>
        <w:rPr>
          <w:b/>
          <w:bCs/>
          <w:sz w:val="20"/>
          <w:szCs w:val="20"/>
        </w:rPr>
      </w:pPr>
    </w:p>
    <w:p w:rsidR="00521C70" w:rsidRDefault="00521C70" w:rsidP="00521C70">
      <w:pPr>
        <w:autoSpaceDE w:val="0"/>
        <w:autoSpaceDN w:val="0"/>
        <w:adjustRightInd w:val="0"/>
        <w:ind w:left="113" w:right="113"/>
        <w:jc w:val="both"/>
        <w:rPr>
          <w:b/>
          <w:bCs/>
          <w:sz w:val="20"/>
          <w:szCs w:val="20"/>
        </w:rPr>
      </w:pPr>
    </w:p>
    <w:p w:rsidR="00521C70" w:rsidRDefault="00521C70" w:rsidP="00521C70">
      <w:pPr>
        <w:autoSpaceDE w:val="0"/>
        <w:autoSpaceDN w:val="0"/>
        <w:adjustRightInd w:val="0"/>
        <w:ind w:left="113" w:right="113"/>
        <w:jc w:val="both"/>
        <w:rPr>
          <w:b/>
          <w:bCs/>
          <w:sz w:val="20"/>
          <w:szCs w:val="20"/>
        </w:rPr>
      </w:pPr>
    </w:p>
    <w:p w:rsidR="00521C70" w:rsidRDefault="00521C70" w:rsidP="00521C70">
      <w:pPr>
        <w:autoSpaceDE w:val="0"/>
        <w:autoSpaceDN w:val="0"/>
        <w:adjustRightInd w:val="0"/>
        <w:ind w:left="113" w:right="113"/>
        <w:jc w:val="both"/>
        <w:rPr>
          <w:b/>
          <w:bCs/>
          <w:sz w:val="20"/>
          <w:szCs w:val="20"/>
        </w:rPr>
      </w:pPr>
    </w:p>
    <w:p w:rsidR="00521C70" w:rsidRDefault="00521C70" w:rsidP="00521C70">
      <w:pPr>
        <w:pStyle w:val="11"/>
        <w:shd w:val="clear" w:color="auto" w:fill="auto"/>
        <w:spacing w:before="0" w:after="0" w:line="240" w:lineRule="auto"/>
        <w:ind w:left="113" w:right="113" w:firstLine="0"/>
        <w:rPr>
          <w:rFonts w:ascii="Times New Roman" w:eastAsia="SimSun" w:hAnsi="Times New Roman"/>
          <w:spacing w:val="0"/>
          <w:sz w:val="20"/>
          <w:szCs w:val="20"/>
          <w:lang w:eastAsia="zh-CN"/>
        </w:rPr>
      </w:pPr>
      <w:r>
        <w:rPr>
          <w:rFonts w:ascii="Times New Roman" w:eastAsia="SimSun" w:hAnsi="Times New Roman"/>
          <w:spacing w:val="0"/>
          <w:sz w:val="20"/>
          <w:szCs w:val="20"/>
          <w:lang w:eastAsia="zh-CN"/>
        </w:rPr>
        <w:t xml:space="preserve">                                                           </w:t>
      </w:r>
    </w:p>
    <w:p w:rsidR="00521C70" w:rsidRDefault="00521C70" w:rsidP="00521C70">
      <w:pPr>
        <w:pStyle w:val="11"/>
        <w:shd w:val="clear" w:color="auto" w:fill="auto"/>
        <w:spacing w:before="0" w:after="0" w:line="240" w:lineRule="auto"/>
        <w:ind w:left="113" w:right="113" w:firstLine="0"/>
        <w:rPr>
          <w:rFonts w:ascii="Times New Roman" w:eastAsia="SimSun" w:hAnsi="Times New Roman"/>
          <w:spacing w:val="0"/>
          <w:sz w:val="20"/>
          <w:szCs w:val="20"/>
          <w:lang w:eastAsia="zh-CN"/>
        </w:rPr>
      </w:pPr>
    </w:p>
    <w:p w:rsidR="00521C70" w:rsidRDefault="00521C70" w:rsidP="00521C70">
      <w:pPr>
        <w:pStyle w:val="11"/>
        <w:shd w:val="clear" w:color="auto" w:fill="auto"/>
        <w:spacing w:before="0" w:after="0" w:line="240" w:lineRule="auto"/>
        <w:ind w:left="113" w:right="113" w:firstLine="0"/>
        <w:rPr>
          <w:rFonts w:ascii="Times New Roman" w:eastAsia="SimSun" w:hAnsi="Times New Roman"/>
          <w:spacing w:val="0"/>
          <w:sz w:val="20"/>
          <w:szCs w:val="20"/>
          <w:lang w:eastAsia="zh-CN"/>
        </w:rPr>
      </w:pPr>
    </w:p>
    <w:p w:rsidR="00521C70" w:rsidRDefault="00521C70" w:rsidP="00521C70">
      <w:pPr>
        <w:pStyle w:val="11"/>
        <w:shd w:val="clear" w:color="auto" w:fill="auto"/>
        <w:spacing w:before="0" w:after="0" w:line="240" w:lineRule="auto"/>
        <w:ind w:left="113" w:right="113" w:firstLine="0"/>
        <w:rPr>
          <w:rFonts w:ascii="Times New Roman" w:eastAsia="SimSun" w:hAnsi="Times New Roman"/>
          <w:spacing w:val="0"/>
          <w:sz w:val="20"/>
          <w:szCs w:val="20"/>
          <w:lang w:eastAsia="zh-CN"/>
        </w:rPr>
      </w:pPr>
    </w:p>
    <w:p w:rsidR="00521C70" w:rsidRDefault="00521C70" w:rsidP="00521C70">
      <w:pPr>
        <w:pStyle w:val="11"/>
        <w:shd w:val="clear" w:color="auto" w:fill="auto"/>
        <w:spacing w:before="0" w:after="0" w:line="240" w:lineRule="auto"/>
        <w:ind w:left="113" w:right="113" w:firstLine="0"/>
        <w:rPr>
          <w:rFonts w:ascii="Times New Roman" w:eastAsia="SimSun" w:hAnsi="Times New Roman"/>
          <w:spacing w:val="0"/>
          <w:sz w:val="20"/>
          <w:szCs w:val="20"/>
          <w:lang w:eastAsia="zh-CN"/>
        </w:rPr>
      </w:pPr>
    </w:p>
    <w:p w:rsidR="00521C70" w:rsidRPr="00B13F99" w:rsidRDefault="00521C70" w:rsidP="00521C70">
      <w:pPr>
        <w:pStyle w:val="11"/>
        <w:shd w:val="clear" w:color="auto" w:fill="auto"/>
        <w:spacing w:before="0" w:after="0" w:line="240" w:lineRule="auto"/>
        <w:ind w:right="113" w:firstLine="0"/>
        <w:rPr>
          <w:rStyle w:val="10"/>
          <w:rFonts w:ascii="Times New Roman" w:hAnsi="Times New Roman"/>
          <w:i/>
          <w:iCs/>
          <w:color w:val="000000"/>
          <w:sz w:val="24"/>
          <w:szCs w:val="24"/>
        </w:rPr>
      </w:pPr>
    </w:p>
    <w:p w:rsidR="00521C70" w:rsidRDefault="00521C70" w:rsidP="00521C70">
      <w:pPr>
        <w:pStyle w:val="11"/>
        <w:shd w:val="clear" w:color="auto" w:fill="auto"/>
        <w:spacing w:before="0" w:after="0" w:line="240" w:lineRule="auto"/>
        <w:ind w:right="113" w:firstLine="0"/>
        <w:rPr>
          <w:rStyle w:val="10"/>
          <w:rFonts w:ascii="Times New Roman" w:hAnsi="Times New Roman"/>
          <w:i/>
          <w:iCs/>
          <w:color w:val="000000"/>
          <w:sz w:val="24"/>
          <w:szCs w:val="24"/>
        </w:rPr>
      </w:pPr>
    </w:p>
    <w:p w:rsidR="00521C70" w:rsidRPr="00713243" w:rsidRDefault="00521C70" w:rsidP="00521C70">
      <w:pPr>
        <w:pStyle w:val="11"/>
        <w:shd w:val="clear" w:color="auto" w:fill="auto"/>
        <w:spacing w:before="0" w:after="0" w:line="240" w:lineRule="auto"/>
        <w:ind w:left="113" w:right="113" w:firstLine="0"/>
        <w:rPr>
          <w:rFonts w:ascii="Times New Roman" w:hAnsi="Times New Roman"/>
          <w:sz w:val="24"/>
          <w:szCs w:val="24"/>
        </w:rPr>
      </w:pPr>
      <w:r>
        <w:rPr>
          <w:rStyle w:val="10"/>
          <w:rFonts w:ascii="Times New Roman" w:hAnsi="Times New Roman"/>
          <w:i/>
          <w:iCs/>
          <w:color w:val="000000"/>
          <w:sz w:val="24"/>
          <w:szCs w:val="24"/>
        </w:rPr>
        <w:t xml:space="preserve">                                                   </w:t>
      </w:r>
      <w:r w:rsidRPr="00713243">
        <w:rPr>
          <w:rStyle w:val="10"/>
          <w:rFonts w:ascii="Times New Roman" w:hAnsi="Times New Roman"/>
          <w:iCs/>
          <w:color w:val="000000"/>
          <w:sz w:val="24"/>
          <w:szCs w:val="24"/>
        </w:rPr>
        <w:t>Лексическая сторона речи</w:t>
      </w:r>
    </w:p>
    <w:p w:rsidR="00521C70" w:rsidRPr="00F76108" w:rsidRDefault="00521C70" w:rsidP="00521C70">
      <w:pPr>
        <w:pStyle w:val="aa"/>
        <w:shd w:val="clear" w:color="auto" w:fill="auto"/>
        <w:spacing w:before="0" w:line="240" w:lineRule="auto"/>
        <w:ind w:left="113" w:right="113"/>
        <w:jc w:val="both"/>
        <w:rPr>
          <w:rFonts w:ascii="Times New Roman" w:hAnsi="Times New Roman"/>
          <w:sz w:val="24"/>
          <w:szCs w:val="24"/>
        </w:rPr>
      </w:pPr>
      <w:r w:rsidRPr="00F76108">
        <w:rPr>
          <w:rStyle w:val="a9"/>
          <w:rFonts w:ascii="Times New Roman" w:hAnsi="Times New Roman"/>
          <w:color w:val="000000"/>
          <w:sz w:val="24"/>
          <w:szCs w:val="24"/>
        </w:rPr>
        <w:t xml:space="preserve">Навыки распознавания и </w:t>
      </w:r>
      <w:r>
        <w:rPr>
          <w:rStyle w:val="a9"/>
          <w:rFonts w:ascii="Times New Roman" w:hAnsi="Times New Roman"/>
          <w:color w:val="000000"/>
          <w:sz w:val="24"/>
          <w:szCs w:val="24"/>
        </w:rPr>
        <w:t xml:space="preserve">употребления в речи лексических </w:t>
      </w:r>
      <w:r w:rsidRPr="00F76108">
        <w:rPr>
          <w:rStyle w:val="a9"/>
          <w:rFonts w:ascii="Times New Roman" w:hAnsi="Times New Roman"/>
          <w:color w:val="000000"/>
          <w:sz w:val="24"/>
          <w:szCs w:val="24"/>
        </w:rPr>
        <w:t xml:space="preserve">единиц, </w:t>
      </w:r>
      <w:r>
        <w:rPr>
          <w:rStyle w:val="a9"/>
          <w:rFonts w:ascii="Times New Roman" w:hAnsi="Times New Roman"/>
          <w:color w:val="000000"/>
          <w:sz w:val="24"/>
          <w:szCs w:val="24"/>
        </w:rPr>
        <w:t xml:space="preserve">        </w:t>
      </w:r>
      <w:r w:rsidRPr="00F76108">
        <w:rPr>
          <w:rStyle w:val="a9"/>
          <w:rFonts w:ascii="Times New Roman" w:hAnsi="Times New Roman"/>
          <w:color w:val="000000"/>
          <w:sz w:val="24"/>
          <w:szCs w:val="24"/>
        </w:rPr>
        <w:t>обслуживающих ситуации общения в рамках тематик</w:t>
      </w:r>
      <w:r>
        <w:rPr>
          <w:rStyle w:val="a9"/>
          <w:rFonts w:ascii="Times New Roman" w:hAnsi="Times New Roman"/>
          <w:color w:val="000000"/>
          <w:sz w:val="24"/>
          <w:szCs w:val="24"/>
        </w:rPr>
        <w:t>и 5 класса, в объёме 700 едини</w:t>
      </w:r>
      <w:proofErr w:type="gramStart"/>
      <w:r>
        <w:rPr>
          <w:rStyle w:val="a9"/>
          <w:rFonts w:ascii="Times New Roman" w:hAnsi="Times New Roman"/>
          <w:color w:val="000000"/>
          <w:sz w:val="24"/>
          <w:szCs w:val="24"/>
        </w:rPr>
        <w:t>ц</w:t>
      </w:r>
      <w:r w:rsidRPr="00F76108">
        <w:rPr>
          <w:rStyle w:val="a9"/>
          <w:rFonts w:ascii="Times New Roman" w:hAnsi="Times New Roman"/>
          <w:color w:val="000000"/>
          <w:sz w:val="24"/>
          <w:szCs w:val="24"/>
        </w:rPr>
        <w:t>(</w:t>
      </w:r>
      <w:proofErr w:type="gramEnd"/>
      <w:r w:rsidRPr="00F76108">
        <w:rPr>
          <w:rStyle w:val="a9"/>
          <w:rFonts w:ascii="Times New Roman" w:hAnsi="Times New Roman"/>
          <w:color w:val="000000"/>
          <w:sz w:val="24"/>
          <w:szCs w:val="24"/>
        </w:rPr>
        <w:t>включая 500, усвоенных в началь</w:t>
      </w:r>
      <w:r w:rsidRPr="00F76108">
        <w:rPr>
          <w:rStyle w:val="a9"/>
          <w:rFonts w:ascii="Times New Roman" w:hAnsi="Times New Roman"/>
          <w:color w:val="000000"/>
          <w:sz w:val="24"/>
          <w:szCs w:val="24"/>
        </w:rPr>
        <w:softHyphen/>
        <w:t>ной школе), в том числе наиболее распространён</w:t>
      </w:r>
      <w:r w:rsidRPr="00F76108">
        <w:rPr>
          <w:rStyle w:val="a9"/>
          <w:rFonts w:ascii="Times New Roman" w:hAnsi="Times New Roman"/>
          <w:color w:val="000000"/>
          <w:sz w:val="24"/>
          <w:szCs w:val="24"/>
        </w:rPr>
        <w:softHyphen/>
        <w:t>ных устойчивых словосочетаний, оценочной лек</w:t>
      </w:r>
      <w:r w:rsidRPr="00F76108">
        <w:rPr>
          <w:rStyle w:val="a9"/>
          <w:rFonts w:ascii="Times New Roman" w:hAnsi="Times New Roman"/>
          <w:color w:val="000000"/>
          <w:sz w:val="24"/>
          <w:szCs w:val="24"/>
        </w:rPr>
        <w:softHyphen/>
        <w:t>сики, реплик-клише речевого этикета, характер</w:t>
      </w:r>
      <w:r w:rsidRPr="00F76108">
        <w:rPr>
          <w:rStyle w:val="a9"/>
          <w:rFonts w:ascii="Times New Roman" w:hAnsi="Times New Roman"/>
          <w:color w:val="000000"/>
          <w:sz w:val="24"/>
          <w:szCs w:val="24"/>
        </w:rPr>
        <w:softHyphen/>
        <w:t>ных для культуры стран изучаемого языка.</w:t>
      </w:r>
    </w:p>
    <w:p w:rsidR="00521C70" w:rsidRPr="00F76108" w:rsidRDefault="00521C70" w:rsidP="00521C70">
      <w:pPr>
        <w:pStyle w:val="aa"/>
        <w:shd w:val="clear" w:color="auto" w:fill="auto"/>
        <w:spacing w:before="0" w:line="240" w:lineRule="auto"/>
        <w:ind w:left="113" w:right="113"/>
        <w:jc w:val="both"/>
        <w:rPr>
          <w:rFonts w:ascii="Times New Roman" w:hAnsi="Times New Roman"/>
          <w:sz w:val="24"/>
          <w:szCs w:val="24"/>
        </w:rPr>
      </w:pPr>
      <w:r w:rsidRPr="00F76108">
        <w:rPr>
          <w:rStyle w:val="a9"/>
          <w:rFonts w:ascii="Times New Roman" w:hAnsi="Times New Roman"/>
          <w:color w:val="000000"/>
          <w:sz w:val="24"/>
          <w:szCs w:val="24"/>
        </w:rPr>
        <w:t>Распознавание и использование интернацио</w:t>
      </w:r>
      <w:r w:rsidRPr="00F76108">
        <w:rPr>
          <w:rStyle w:val="a9"/>
          <w:rFonts w:ascii="Times New Roman" w:hAnsi="Times New Roman"/>
          <w:color w:val="000000"/>
          <w:sz w:val="24"/>
          <w:szCs w:val="24"/>
        </w:rPr>
        <w:softHyphen/>
        <w:t>нальных слов (</w:t>
      </w:r>
      <w:r w:rsidRPr="00F76108">
        <w:rPr>
          <w:rStyle w:val="a9"/>
          <w:rFonts w:ascii="Times New Roman" w:hAnsi="Times New Roman"/>
          <w:color w:val="000000"/>
          <w:sz w:val="24"/>
          <w:szCs w:val="24"/>
          <w:lang w:val="en-US"/>
        </w:rPr>
        <w:t>doctor</w:t>
      </w:r>
      <w:r w:rsidRPr="00F76108">
        <w:rPr>
          <w:rStyle w:val="a9"/>
          <w:rFonts w:ascii="Times New Roman" w:hAnsi="Times New Roman"/>
          <w:color w:val="000000"/>
          <w:sz w:val="24"/>
          <w:szCs w:val="24"/>
        </w:rPr>
        <w:t>).</w:t>
      </w:r>
    </w:p>
    <w:p w:rsidR="00521C70" w:rsidRPr="00F76108" w:rsidRDefault="00521C70" w:rsidP="00521C70">
      <w:pPr>
        <w:pStyle w:val="aa"/>
        <w:shd w:val="clear" w:color="auto" w:fill="auto"/>
        <w:spacing w:before="0" w:line="240" w:lineRule="auto"/>
        <w:ind w:left="113" w:right="113"/>
        <w:jc w:val="both"/>
        <w:rPr>
          <w:rFonts w:ascii="Times New Roman" w:hAnsi="Times New Roman"/>
          <w:sz w:val="24"/>
          <w:szCs w:val="24"/>
        </w:rPr>
      </w:pPr>
      <w:r w:rsidRPr="00F76108">
        <w:rPr>
          <w:rStyle w:val="a9"/>
          <w:rFonts w:ascii="Times New Roman" w:hAnsi="Times New Roman"/>
          <w:color w:val="000000"/>
          <w:sz w:val="24"/>
          <w:szCs w:val="24"/>
        </w:rPr>
        <w:t>Представления о многозначности.</w:t>
      </w:r>
    </w:p>
    <w:p w:rsidR="00521C70" w:rsidRPr="00F76108" w:rsidRDefault="00521C70" w:rsidP="00521C70">
      <w:pPr>
        <w:pStyle w:val="aa"/>
        <w:shd w:val="clear" w:color="auto" w:fill="auto"/>
        <w:spacing w:before="0" w:line="240" w:lineRule="auto"/>
        <w:ind w:left="113" w:right="113"/>
        <w:jc w:val="both"/>
        <w:rPr>
          <w:rFonts w:ascii="Times New Roman" w:hAnsi="Times New Roman"/>
          <w:sz w:val="24"/>
          <w:szCs w:val="24"/>
        </w:rPr>
      </w:pPr>
      <w:r w:rsidRPr="00F76108">
        <w:rPr>
          <w:rStyle w:val="a9"/>
          <w:rFonts w:ascii="Times New Roman" w:hAnsi="Times New Roman"/>
          <w:color w:val="000000"/>
          <w:sz w:val="24"/>
          <w:szCs w:val="24"/>
        </w:rPr>
        <w:t>Основные способы словообразования:</w:t>
      </w:r>
    </w:p>
    <w:p w:rsidR="00521C70" w:rsidRPr="00521C70" w:rsidRDefault="00521C70" w:rsidP="00521C70">
      <w:pPr>
        <w:pStyle w:val="aa"/>
        <w:shd w:val="clear" w:color="auto" w:fill="auto"/>
        <w:tabs>
          <w:tab w:val="left" w:pos="530"/>
        </w:tabs>
        <w:spacing w:before="0" w:line="240" w:lineRule="auto"/>
        <w:ind w:left="113" w:right="113"/>
        <w:jc w:val="both"/>
        <w:rPr>
          <w:rFonts w:ascii="Times New Roman" w:hAnsi="Times New Roman"/>
          <w:sz w:val="24"/>
          <w:szCs w:val="24"/>
          <w:lang w:val="en-US"/>
        </w:rPr>
      </w:pPr>
      <w:r w:rsidRPr="00F76108">
        <w:rPr>
          <w:rStyle w:val="a9"/>
          <w:rFonts w:ascii="Times New Roman" w:hAnsi="Times New Roman"/>
          <w:color w:val="000000"/>
          <w:sz w:val="24"/>
          <w:szCs w:val="24"/>
        </w:rPr>
        <w:t>аффиксация</w:t>
      </w:r>
      <w:r w:rsidRPr="00521C70">
        <w:rPr>
          <w:rStyle w:val="a9"/>
          <w:rFonts w:ascii="Times New Roman" w:hAnsi="Times New Roman"/>
          <w:color w:val="000000"/>
          <w:sz w:val="24"/>
          <w:szCs w:val="24"/>
          <w:lang w:val="en-US"/>
        </w:rPr>
        <w:t>:</w:t>
      </w:r>
    </w:p>
    <w:p w:rsidR="00521C70" w:rsidRPr="00F76108" w:rsidRDefault="00521C70" w:rsidP="00521C70">
      <w:pPr>
        <w:pStyle w:val="aa"/>
        <w:shd w:val="clear" w:color="auto" w:fill="auto"/>
        <w:tabs>
          <w:tab w:val="left" w:pos="711"/>
        </w:tabs>
        <w:spacing w:before="0" w:line="240" w:lineRule="auto"/>
        <w:ind w:left="113" w:right="113"/>
        <w:jc w:val="both"/>
        <w:rPr>
          <w:rFonts w:ascii="Times New Roman" w:hAnsi="Times New Roman"/>
          <w:sz w:val="24"/>
          <w:szCs w:val="24"/>
          <w:lang w:val="en-US"/>
        </w:rPr>
      </w:pPr>
      <w:r w:rsidRPr="00F76108">
        <w:rPr>
          <w:rStyle w:val="a9"/>
          <w:rFonts w:ascii="Times New Roman" w:hAnsi="Times New Roman"/>
          <w:color w:val="000000"/>
          <w:sz w:val="24"/>
          <w:szCs w:val="24"/>
        </w:rPr>
        <w:t>глаголов</w:t>
      </w:r>
      <w:r w:rsidRPr="00F76108">
        <w:rPr>
          <w:rStyle w:val="a9"/>
          <w:rFonts w:ascii="Times New Roman" w:hAnsi="Times New Roman"/>
          <w:color w:val="000000"/>
          <w:sz w:val="24"/>
          <w:szCs w:val="24"/>
          <w:lang w:val="en-US"/>
        </w:rPr>
        <w:t xml:space="preserve">: </w:t>
      </w:r>
      <w:proofErr w:type="spellStart"/>
      <w:r w:rsidRPr="00F76108">
        <w:rPr>
          <w:rStyle w:val="a9"/>
          <w:rFonts w:ascii="Times New Roman" w:hAnsi="Times New Roman"/>
          <w:color w:val="000000"/>
          <w:sz w:val="24"/>
          <w:szCs w:val="24"/>
          <w:lang w:val="en-US"/>
        </w:rPr>
        <w:t>dis</w:t>
      </w:r>
      <w:proofErr w:type="spellEnd"/>
      <w:r w:rsidRPr="00F76108">
        <w:rPr>
          <w:rStyle w:val="a9"/>
          <w:rFonts w:ascii="Times New Roman" w:hAnsi="Times New Roman"/>
          <w:color w:val="000000"/>
          <w:sz w:val="24"/>
          <w:szCs w:val="24"/>
          <w:lang w:val="en-US"/>
        </w:rPr>
        <w:t xml:space="preserve">- (disagree), </w:t>
      </w:r>
      <w:proofErr w:type="spellStart"/>
      <w:r w:rsidRPr="00F76108">
        <w:rPr>
          <w:rStyle w:val="a9"/>
          <w:rFonts w:ascii="Times New Roman" w:hAnsi="Times New Roman"/>
          <w:color w:val="000000"/>
          <w:sz w:val="24"/>
          <w:szCs w:val="24"/>
          <w:lang w:val="en-US"/>
        </w:rPr>
        <w:t>mis</w:t>
      </w:r>
      <w:proofErr w:type="spellEnd"/>
      <w:r w:rsidRPr="00F76108">
        <w:rPr>
          <w:rStyle w:val="a9"/>
          <w:rFonts w:ascii="Times New Roman" w:hAnsi="Times New Roman"/>
          <w:color w:val="000000"/>
          <w:sz w:val="24"/>
          <w:szCs w:val="24"/>
          <w:lang w:val="en-US"/>
        </w:rPr>
        <w:t>- (misunder</w:t>
      </w:r>
      <w:r w:rsidRPr="00F76108">
        <w:rPr>
          <w:rStyle w:val="a9"/>
          <w:rFonts w:ascii="Times New Roman" w:hAnsi="Times New Roman"/>
          <w:color w:val="000000"/>
          <w:sz w:val="24"/>
          <w:szCs w:val="24"/>
          <w:lang w:val="en-US"/>
        </w:rPr>
        <w:softHyphen/>
        <w:t>stand), re- (rewrite); -</w:t>
      </w:r>
      <w:proofErr w:type="spellStart"/>
      <w:r w:rsidRPr="00F76108">
        <w:rPr>
          <w:rStyle w:val="a9"/>
          <w:rFonts w:ascii="Times New Roman" w:hAnsi="Times New Roman"/>
          <w:color w:val="000000"/>
          <w:sz w:val="24"/>
          <w:szCs w:val="24"/>
          <w:lang w:val="en-US"/>
        </w:rPr>
        <w:t>ize</w:t>
      </w:r>
      <w:proofErr w:type="spellEnd"/>
      <w:r w:rsidRPr="00F76108">
        <w:rPr>
          <w:rStyle w:val="a9"/>
          <w:rFonts w:ascii="Times New Roman" w:hAnsi="Times New Roman"/>
          <w:color w:val="000000"/>
          <w:sz w:val="24"/>
          <w:szCs w:val="24"/>
          <w:lang w:val="en-US"/>
        </w:rPr>
        <w:t>/-</w:t>
      </w:r>
      <w:proofErr w:type="spellStart"/>
      <w:r w:rsidRPr="00F76108">
        <w:rPr>
          <w:rStyle w:val="a9"/>
          <w:rFonts w:ascii="Times New Roman" w:hAnsi="Times New Roman"/>
          <w:color w:val="000000"/>
          <w:sz w:val="24"/>
          <w:szCs w:val="24"/>
          <w:lang w:val="en-US"/>
        </w:rPr>
        <w:t>ise</w:t>
      </w:r>
      <w:proofErr w:type="spellEnd"/>
      <w:r w:rsidRPr="00F76108">
        <w:rPr>
          <w:rStyle w:val="a9"/>
          <w:rFonts w:ascii="Times New Roman" w:hAnsi="Times New Roman"/>
          <w:color w:val="000000"/>
          <w:sz w:val="24"/>
          <w:szCs w:val="24"/>
          <w:lang w:val="en-US"/>
        </w:rPr>
        <w:t xml:space="preserve"> (revise);</w:t>
      </w:r>
    </w:p>
    <w:p w:rsidR="00521C70" w:rsidRPr="00635234" w:rsidRDefault="00521C70" w:rsidP="00521C70">
      <w:pPr>
        <w:pStyle w:val="aa"/>
        <w:shd w:val="clear" w:color="auto" w:fill="auto"/>
        <w:tabs>
          <w:tab w:val="left" w:pos="711"/>
        </w:tabs>
        <w:spacing w:before="0" w:line="240" w:lineRule="auto"/>
        <w:ind w:left="113" w:right="113"/>
        <w:jc w:val="both"/>
        <w:rPr>
          <w:rFonts w:ascii="Times New Roman" w:hAnsi="Times New Roman"/>
          <w:sz w:val="24"/>
          <w:szCs w:val="24"/>
          <w:lang w:val="en-US"/>
        </w:rPr>
      </w:pPr>
      <w:r w:rsidRPr="00635234">
        <w:rPr>
          <w:rStyle w:val="a9"/>
          <w:rFonts w:ascii="Times New Roman" w:hAnsi="Times New Roman"/>
          <w:color w:val="000000"/>
          <w:sz w:val="24"/>
          <w:szCs w:val="24"/>
        </w:rPr>
        <w:t>существительных</w:t>
      </w:r>
      <w:r w:rsidRPr="00635234">
        <w:rPr>
          <w:rStyle w:val="a9"/>
          <w:rFonts w:ascii="Times New Roman" w:hAnsi="Times New Roman"/>
          <w:color w:val="000000"/>
          <w:sz w:val="24"/>
          <w:szCs w:val="24"/>
          <w:lang w:val="en-US"/>
        </w:rPr>
        <w:t>: -</w:t>
      </w:r>
      <w:proofErr w:type="spellStart"/>
      <w:r w:rsidRPr="00635234">
        <w:rPr>
          <w:rStyle w:val="a9"/>
          <w:rFonts w:ascii="Times New Roman" w:hAnsi="Times New Roman"/>
          <w:color w:val="000000"/>
          <w:sz w:val="24"/>
          <w:szCs w:val="24"/>
          <w:lang w:val="en-US"/>
        </w:rPr>
        <w:t>tion</w:t>
      </w:r>
      <w:proofErr w:type="spellEnd"/>
      <w:r w:rsidRPr="00635234">
        <w:rPr>
          <w:rStyle w:val="a9"/>
          <w:rFonts w:ascii="Times New Roman" w:hAnsi="Times New Roman"/>
          <w:color w:val="000000"/>
          <w:sz w:val="24"/>
          <w:szCs w:val="24"/>
          <w:lang w:val="en-US"/>
        </w:rPr>
        <w:t xml:space="preserve"> (celebration), -</w:t>
      </w:r>
      <w:proofErr w:type="spellStart"/>
      <w:r w:rsidRPr="00635234">
        <w:rPr>
          <w:rStyle w:val="a9"/>
          <w:rFonts w:ascii="Times New Roman" w:hAnsi="Times New Roman"/>
          <w:color w:val="000000"/>
          <w:sz w:val="24"/>
          <w:szCs w:val="24"/>
          <w:lang w:val="en-US"/>
        </w:rPr>
        <w:t>ance</w:t>
      </w:r>
      <w:proofErr w:type="spellEnd"/>
      <w:r w:rsidRPr="00635234">
        <w:rPr>
          <w:rStyle w:val="a9"/>
          <w:rFonts w:ascii="Times New Roman" w:hAnsi="Times New Roman"/>
          <w:color w:val="000000"/>
          <w:sz w:val="24"/>
          <w:szCs w:val="24"/>
          <w:lang w:val="en-US"/>
        </w:rPr>
        <w:t>/ -</w:t>
      </w:r>
      <w:proofErr w:type="spellStart"/>
      <w:r w:rsidRPr="00635234">
        <w:rPr>
          <w:rStyle w:val="a9"/>
          <w:rFonts w:ascii="Times New Roman" w:hAnsi="Times New Roman"/>
          <w:color w:val="000000"/>
          <w:sz w:val="24"/>
          <w:szCs w:val="24"/>
          <w:lang w:val="en-US"/>
        </w:rPr>
        <w:t>ence</w:t>
      </w:r>
      <w:proofErr w:type="spellEnd"/>
      <w:r w:rsidRPr="00635234">
        <w:rPr>
          <w:rStyle w:val="a9"/>
          <w:rFonts w:ascii="Times New Roman" w:hAnsi="Times New Roman"/>
          <w:color w:val="000000"/>
          <w:sz w:val="24"/>
          <w:szCs w:val="24"/>
          <w:lang w:val="en-US"/>
        </w:rPr>
        <w:t xml:space="preserve"> (performance/influence), -</w:t>
      </w:r>
      <w:proofErr w:type="spellStart"/>
      <w:r w:rsidRPr="00635234">
        <w:rPr>
          <w:rStyle w:val="a9"/>
          <w:rFonts w:ascii="Times New Roman" w:hAnsi="Times New Roman"/>
          <w:color w:val="000000"/>
          <w:sz w:val="24"/>
          <w:szCs w:val="24"/>
          <w:lang w:val="en-US"/>
        </w:rPr>
        <w:t>ment</w:t>
      </w:r>
      <w:proofErr w:type="spellEnd"/>
      <w:r w:rsidRPr="00635234">
        <w:rPr>
          <w:rStyle w:val="a9"/>
          <w:rFonts w:ascii="Times New Roman" w:hAnsi="Times New Roman"/>
          <w:color w:val="000000"/>
          <w:sz w:val="24"/>
          <w:szCs w:val="24"/>
          <w:lang w:val="en-US"/>
        </w:rPr>
        <w:t xml:space="preserve"> (environment), -</w:t>
      </w:r>
      <w:proofErr w:type="spellStart"/>
      <w:r w:rsidRPr="00635234">
        <w:rPr>
          <w:rStyle w:val="a9"/>
          <w:rFonts w:ascii="Times New Roman" w:hAnsi="Times New Roman"/>
          <w:color w:val="000000"/>
          <w:sz w:val="24"/>
          <w:szCs w:val="24"/>
          <w:lang w:val="en-US"/>
        </w:rPr>
        <w:t>tty</w:t>
      </w:r>
      <w:proofErr w:type="spellEnd"/>
      <w:r w:rsidRPr="00635234">
        <w:rPr>
          <w:rStyle w:val="a9"/>
          <w:rFonts w:ascii="Times New Roman" w:hAnsi="Times New Roman"/>
          <w:color w:val="000000"/>
          <w:sz w:val="24"/>
          <w:szCs w:val="24"/>
          <w:lang w:val="en-US"/>
        </w:rPr>
        <w:t xml:space="preserve"> (possibility), -ship (friendship), -</w:t>
      </w:r>
      <w:proofErr w:type="spellStart"/>
      <w:r w:rsidRPr="00635234">
        <w:rPr>
          <w:rStyle w:val="a9"/>
          <w:rFonts w:ascii="Times New Roman" w:hAnsi="Times New Roman"/>
          <w:color w:val="000000"/>
          <w:sz w:val="24"/>
          <w:szCs w:val="24"/>
          <w:lang w:val="en-US"/>
        </w:rPr>
        <w:t>ing</w:t>
      </w:r>
      <w:proofErr w:type="spellEnd"/>
      <w:r w:rsidRPr="00635234">
        <w:rPr>
          <w:rStyle w:val="a9"/>
          <w:rFonts w:ascii="Times New Roman" w:hAnsi="Times New Roman"/>
          <w:color w:val="000000"/>
          <w:sz w:val="24"/>
          <w:szCs w:val="24"/>
          <w:lang w:val="en-US"/>
        </w:rPr>
        <w:t xml:space="preserve"> (meeting); -</w:t>
      </w:r>
      <w:proofErr w:type="spellStart"/>
      <w:r w:rsidRPr="00635234">
        <w:rPr>
          <w:rStyle w:val="a9"/>
          <w:rFonts w:ascii="Times New Roman" w:hAnsi="Times New Roman"/>
          <w:color w:val="000000"/>
          <w:sz w:val="24"/>
          <w:szCs w:val="24"/>
          <w:lang w:val="en-US"/>
        </w:rPr>
        <w:t>er</w:t>
      </w:r>
      <w:proofErr w:type="spellEnd"/>
      <w:r w:rsidRPr="00635234">
        <w:rPr>
          <w:rStyle w:val="a9"/>
          <w:rFonts w:ascii="Times New Roman" w:hAnsi="Times New Roman"/>
          <w:color w:val="000000"/>
          <w:sz w:val="24"/>
          <w:szCs w:val="24"/>
          <w:lang w:val="en-US"/>
        </w:rPr>
        <w:t>/-or (singer/translator);</w:t>
      </w:r>
    </w:p>
    <w:p w:rsidR="00521C70" w:rsidRPr="00521C70" w:rsidRDefault="00521C70" w:rsidP="00521C70">
      <w:pPr>
        <w:pStyle w:val="aa"/>
        <w:shd w:val="clear" w:color="auto" w:fill="auto"/>
        <w:tabs>
          <w:tab w:val="left" w:pos="711"/>
        </w:tabs>
        <w:spacing w:before="0" w:line="240" w:lineRule="auto"/>
        <w:ind w:left="113" w:right="113"/>
        <w:jc w:val="both"/>
        <w:rPr>
          <w:rFonts w:ascii="Times New Roman" w:hAnsi="Times New Roman"/>
          <w:sz w:val="24"/>
          <w:szCs w:val="24"/>
        </w:rPr>
      </w:pPr>
      <w:r w:rsidRPr="00635234">
        <w:rPr>
          <w:rStyle w:val="a9"/>
          <w:rFonts w:ascii="Times New Roman" w:hAnsi="Times New Roman"/>
          <w:color w:val="000000"/>
          <w:sz w:val="24"/>
          <w:szCs w:val="24"/>
        </w:rPr>
        <w:t>прилагательных</w:t>
      </w:r>
      <w:r w:rsidRPr="00635234">
        <w:rPr>
          <w:rStyle w:val="a9"/>
          <w:rFonts w:ascii="Times New Roman" w:hAnsi="Times New Roman"/>
          <w:color w:val="000000"/>
          <w:sz w:val="24"/>
          <w:szCs w:val="24"/>
          <w:lang w:val="en-US"/>
        </w:rPr>
        <w:t xml:space="preserve">: </w:t>
      </w:r>
      <w:proofErr w:type="gramStart"/>
      <w:r w:rsidRPr="00635234">
        <w:rPr>
          <w:rStyle w:val="a9"/>
          <w:rFonts w:ascii="Times New Roman" w:hAnsi="Times New Roman"/>
          <w:color w:val="000000"/>
          <w:sz w:val="24"/>
          <w:szCs w:val="24"/>
          <w:lang w:val="en-US"/>
        </w:rPr>
        <w:t>-</w:t>
      </w:r>
      <w:r w:rsidRPr="00635234">
        <w:rPr>
          <w:rStyle w:val="a9"/>
          <w:rFonts w:ascii="Times New Roman" w:hAnsi="Times New Roman"/>
          <w:color w:val="000000"/>
          <w:sz w:val="24"/>
          <w:szCs w:val="24"/>
        </w:rPr>
        <w:t>у</w:t>
      </w:r>
      <w:proofErr w:type="gramEnd"/>
      <w:r w:rsidRPr="00635234">
        <w:rPr>
          <w:rStyle w:val="a9"/>
          <w:rFonts w:ascii="Times New Roman" w:hAnsi="Times New Roman"/>
          <w:color w:val="000000"/>
          <w:sz w:val="24"/>
          <w:szCs w:val="24"/>
          <w:lang w:val="en-US"/>
        </w:rPr>
        <w:t xml:space="preserve"> (busy), -</w:t>
      </w:r>
      <w:proofErr w:type="spellStart"/>
      <w:r w:rsidRPr="00635234">
        <w:rPr>
          <w:rStyle w:val="a9"/>
          <w:rFonts w:ascii="Times New Roman" w:hAnsi="Times New Roman"/>
          <w:color w:val="000000"/>
          <w:sz w:val="24"/>
          <w:szCs w:val="24"/>
          <w:lang w:val="en-US"/>
        </w:rPr>
        <w:t>ly</w:t>
      </w:r>
      <w:proofErr w:type="spellEnd"/>
      <w:r w:rsidRPr="00635234">
        <w:rPr>
          <w:rStyle w:val="a9"/>
          <w:rFonts w:ascii="Times New Roman" w:hAnsi="Times New Roman"/>
          <w:color w:val="000000"/>
          <w:sz w:val="24"/>
          <w:szCs w:val="24"/>
          <w:lang w:val="en-US"/>
        </w:rPr>
        <w:t xml:space="preserve"> (lovely), -</w:t>
      </w:r>
      <w:proofErr w:type="spellStart"/>
      <w:r w:rsidRPr="00635234">
        <w:rPr>
          <w:rStyle w:val="a9"/>
          <w:rFonts w:ascii="Times New Roman" w:hAnsi="Times New Roman"/>
          <w:color w:val="000000"/>
          <w:sz w:val="24"/>
          <w:szCs w:val="24"/>
          <w:lang w:val="en-US"/>
        </w:rPr>
        <w:t>ful</w:t>
      </w:r>
      <w:proofErr w:type="spellEnd"/>
      <w:r w:rsidRPr="00635234">
        <w:rPr>
          <w:rStyle w:val="a9"/>
          <w:rFonts w:ascii="Times New Roman" w:hAnsi="Times New Roman"/>
          <w:color w:val="000000"/>
          <w:sz w:val="24"/>
          <w:szCs w:val="24"/>
          <w:lang w:val="en-US"/>
        </w:rPr>
        <w:t xml:space="preserve"> (careful), -al (historical), -</w:t>
      </w:r>
      <w:proofErr w:type="spellStart"/>
      <w:r w:rsidRPr="00635234">
        <w:rPr>
          <w:rStyle w:val="a9"/>
          <w:rFonts w:ascii="Times New Roman" w:hAnsi="Times New Roman"/>
          <w:color w:val="000000"/>
          <w:sz w:val="24"/>
          <w:szCs w:val="24"/>
          <w:lang w:val="en-US"/>
        </w:rPr>
        <w:t>ic</w:t>
      </w:r>
      <w:proofErr w:type="spellEnd"/>
      <w:r w:rsidRPr="00635234">
        <w:rPr>
          <w:rStyle w:val="a9"/>
          <w:rFonts w:ascii="Times New Roman" w:hAnsi="Times New Roman"/>
          <w:color w:val="000000"/>
          <w:sz w:val="24"/>
          <w:szCs w:val="24"/>
          <w:lang w:val="en-US"/>
        </w:rPr>
        <w:t xml:space="preserve"> (scientific), -</w:t>
      </w:r>
      <w:proofErr w:type="spellStart"/>
      <w:r w:rsidRPr="00635234">
        <w:rPr>
          <w:rStyle w:val="a9"/>
          <w:rFonts w:ascii="Times New Roman" w:hAnsi="Times New Roman"/>
          <w:color w:val="000000"/>
          <w:sz w:val="24"/>
          <w:szCs w:val="24"/>
          <w:lang w:val="en-US"/>
        </w:rPr>
        <w:t>ian</w:t>
      </w:r>
      <w:proofErr w:type="spellEnd"/>
      <w:r w:rsidRPr="00635234">
        <w:rPr>
          <w:rStyle w:val="a9"/>
          <w:rFonts w:ascii="Times New Roman" w:hAnsi="Times New Roman"/>
          <w:color w:val="000000"/>
          <w:sz w:val="24"/>
          <w:szCs w:val="24"/>
          <w:lang w:val="en-US"/>
        </w:rPr>
        <w:t>/-an (</w:t>
      </w:r>
      <w:proofErr w:type="spellStart"/>
      <w:r w:rsidRPr="00635234">
        <w:rPr>
          <w:rStyle w:val="a9"/>
          <w:rFonts w:ascii="Times New Roman" w:hAnsi="Times New Roman"/>
          <w:color w:val="000000"/>
          <w:sz w:val="24"/>
          <w:szCs w:val="24"/>
          <w:lang w:val="en-US"/>
        </w:rPr>
        <w:t>Rus</w:t>
      </w:r>
      <w:proofErr w:type="spellEnd"/>
      <w:r w:rsidRPr="00635234">
        <w:rPr>
          <w:rStyle w:val="a9"/>
          <w:rFonts w:ascii="Times New Roman" w:hAnsi="Times New Roman"/>
          <w:color w:val="000000"/>
          <w:sz w:val="24"/>
          <w:szCs w:val="24"/>
          <w:lang w:val="en-US"/>
        </w:rPr>
        <w:softHyphen/>
      </w:r>
      <w:r w:rsidRPr="0063523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635234">
        <w:rPr>
          <w:rStyle w:val="a9"/>
          <w:rFonts w:ascii="Times New Roman" w:hAnsi="Times New Roman"/>
          <w:color w:val="000000"/>
          <w:sz w:val="24"/>
          <w:szCs w:val="24"/>
          <w:lang w:val="en-US"/>
        </w:rPr>
        <w:t>sian</w:t>
      </w:r>
      <w:proofErr w:type="spellEnd"/>
      <w:r w:rsidRPr="00521C70">
        <w:rPr>
          <w:rStyle w:val="a9"/>
          <w:rFonts w:ascii="Times New Roman" w:hAnsi="Times New Roman"/>
          <w:color w:val="000000"/>
          <w:sz w:val="24"/>
          <w:szCs w:val="24"/>
          <w:lang w:val="en-US"/>
        </w:rPr>
        <w:t xml:space="preserve">). </w:t>
      </w:r>
      <w:r w:rsidRPr="00635234">
        <w:rPr>
          <w:rStyle w:val="ab"/>
          <w:rFonts w:ascii="Times New Roman" w:hAnsi="Times New Roman"/>
          <w:color w:val="000000"/>
          <w:sz w:val="24"/>
          <w:szCs w:val="24"/>
        </w:rPr>
        <w:t>Употребление прилагательных на</w:t>
      </w:r>
      <w:r w:rsidRPr="00635234">
        <w:rPr>
          <w:rStyle w:val="a9"/>
          <w:rFonts w:ascii="Times New Roman" w:hAnsi="Times New Roman"/>
          <w:color w:val="000000"/>
          <w:sz w:val="24"/>
          <w:szCs w:val="24"/>
        </w:rPr>
        <w:t xml:space="preserve"> -</w:t>
      </w:r>
      <w:proofErr w:type="spellStart"/>
      <w:r w:rsidRPr="00635234">
        <w:rPr>
          <w:rStyle w:val="a9"/>
          <w:rFonts w:ascii="Times New Roman" w:hAnsi="Times New Roman"/>
          <w:color w:val="000000"/>
          <w:sz w:val="24"/>
          <w:szCs w:val="24"/>
          <w:lang w:val="en-US"/>
        </w:rPr>
        <w:t>ing</w:t>
      </w:r>
      <w:proofErr w:type="spellEnd"/>
      <w:r w:rsidRPr="00635234">
        <w:rPr>
          <w:rStyle w:val="a9"/>
          <w:rFonts w:ascii="Times New Roman" w:hAnsi="Times New Roman"/>
          <w:color w:val="000000"/>
          <w:sz w:val="24"/>
          <w:szCs w:val="24"/>
        </w:rPr>
        <w:t xml:space="preserve"> </w:t>
      </w:r>
      <w:r w:rsidRPr="00635234">
        <w:rPr>
          <w:rStyle w:val="ab"/>
          <w:rFonts w:ascii="Times New Roman" w:hAnsi="Times New Roman"/>
          <w:color w:val="000000"/>
          <w:sz w:val="24"/>
          <w:szCs w:val="24"/>
        </w:rPr>
        <w:t>и</w:t>
      </w:r>
      <w:r w:rsidRPr="00635234">
        <w:rPr>
          <w:rStyle w:val="a9"/>
          <w:rFonts w:ascii="Times New Roman" w:hAnsi="Times New Roman"/>
          <w:color w:val="000000"/>
          <w:sz w:val="24"/>
          <w:szCs w:val="24"/>
        </w:rPr>
        <w:t xml:space="preserve"> -</w:t>
      </w:r>
      <w:proofErr w:type="spellStart"/>
      <w:r w:rsidRPr="00635234">
        <w:rPr>
          <w:rStyle w:val="a9"/>
          <w:rFonts w:ascii="Times New Roman" w:hAnsi="Times New Roman"/>
          <w:color w:val="000000"/>
          <w:sz w:val="24"/>
          <w:szCs w:val="24"/>
          <w:lang w:val="en-US"/>
        </w:rPr>
        <w:t>ed</w:t>
      </w:r>
      <w:proofErr w:type="spellEnd"/>
      <w:r w:rsidRPr="00635234">
        <w:rPr>
          <w:rStyle w:val="a9"/>
          <w:rFonts w:ascii="Times New Roman" w:hAnsi="Times New Roman"/>
          <w:color w:val="000000"/>
          <w:sz w:val="24"/>
          <w:szCs w:val="24"/>
        </w:rPr>
        <w:t xml:space="preserve"> (</w:t>
      </w:r>
      <w:r w:rsidRPr="00635234">
        <w:rPr>
          <w:rStyle w:val="a9"/>
          <w:rFonts w:ascii="Times New Roman" w:hAnsi="Times New Roman"/>
          <w:color w:val="000000"/>
          <w:sz w:val="24"/>
          <w:szCs w:val="24"/>
          <w:lang w:val="en-US"/>
        </w:rPr>
        <w:t>boring</w:t>
      </w:r>
      <w:r w:rsidRPr="00635234">
        <w:rPr>
          <w:rStyle w:val="a9"/>
          <w:rFonts w:ascii="Times New Roman" w:hAnsi="Times New Roman"/>
          <w:color w:val="000000"/>
          <w:sz w:val="24"/>
          <w:szCs w:val="24"/>
        </w:rPr>
        <w:t xml:space="preserve"> — </w:t>
      </w:r>
      <w:r w:rsidRPr="00635234">
        <w:rPr>
          <w:rStyle w:val="a9"/>
          <w:rFonts w:ascii="Times New Roman" w:hAnsi="Times New Roman"/>
          <w:color w:val="000000"/>
          <w:sz w:val="24"/>
          <w:szCs w:val="24"/>
          <w:lang w:val="en-US"/>
        </w:rPr>
        <w:t>bored</w:t>
      </w:r>
      <w:r w:rsidRPr="00635234">
        <w:rPr>
          <w:rStyle w:val="a9"/>
          <w:rFonts w:ascii="Times New Roman" w:hAnsi="Times New Roman"/>
          <w:color w:val="000000"/>
          <w:sz w:val="24"/>
          <w:szCs w:val="24"/>
        </w:rPr>
        <w:t>);</w:t>
      </w:r>
    </w:p>
    <w:p w:rsidR="00521C70" w:rsidRPr="00635234" w:rsidRDefault="00521C70" w:rsidP="00521C70">
      <w:pPr>
        <w:pStyle w:val="aa"/>
        <w:shd w:val="clear" w:color="auto" w:fill="auto"/>
        <w:tabs>
          <w:tab w:val="left" w:pos="718"/>
        </w:tabs>
        <w:spacing w:before="0" w:line="240" w:lineRule="auto"/>
        <w:ind w:left="113" w:right="113"/>
        <w:jc w:val="both"/>
        <w:rPr>
          <w:rFonts w:ascii="Times New Roman" w:hAnsi="Times New Roman"/>
          <w:sz w:val="24"/>
          <w:szCs w:val="24"/>
        </w:rPr>
      </w:pPr>
      <w:r w:rsidRPr="00635234">
        <w:rPr>
          <w:rStyle w:val="a9"/>
          <w:rFonts w:ascii="Times New Roman" w:hAnsi="Times New Roman"/>
          <w:color w:val="000000"/>
          <w:sz w:val="24"/>
          <w:szCs w:val="24"/>
        </w:rPr>
        <w:t>наречий:</w:t>
      </w:r>
      <w:r w:rsidRPr="00521C70">
        <w:rPr>
          <w:rStyle w:val="a9"/>
          <w:rFonts w:ascii="Times New Roman" w:hAnsi="Times New Roman"/>
          <w:color w:val="000000"/>
          <w:sz w:val="24"/>
          <w:szCs w:val="24"/>
        </w:rPr>
        <w:t>-</w:t>
      </w:r>
      <w:proofErr w:type="spellStart"/>
      <w:r w:rsidRPr="00635234">
        <w:rPr>
          <w:rStyle w:val="a9"/>
          <w:rFonts w:ascii="Times New Roman" w:hAnsi="Times New Roman"/>
          <w:color w:val="000000"/>
          <w:sz w:val="24"/>
          <w:szCs w:val="24"/>
          <w:lang w:val="en-US"/>
        </w:rPr>
        <w:t>ly</w:t>
      </w:r>
      <w:proofErr w:type="spellEnd"/>
      <w:r w:rsidRPr="00521C70">
        <w:rPr>
          <w:rStyle w:val="a9"/>
          <w:rFonts w:ascii="Times New Roman" w:hAnsi="Times New Roman"/>
          <w:color w:val="000000"/>
          <w:sz w:val="24"/>
          <w:szCs w:val="24"/>
        </w:rPr>
        <w:t xml:space="preserve"> (</w:t>
      </w:r>
      <w:r w:rsidRPr="00635234">
        <w:rPr>
          <w:rStyle w:val="a9"/>
          <w:rFonts w:ascii="Times New Roman" w:hAnsi="Times New Roman"/>
          <w:color w:val="000000"/>
          <w:sz w:val="24"/>
          <w:szCs w:val="24"/>
          <w:lang w:val="en-US"/>
        </w:rPr>
        <w:t>usually</w:t>
      </w:r>
      <w:r w:rsidRPr="00521C70">
        <w:rPr>
          <w:rStyle w:val="a9"/>
          <w:rFonts w:ascii="Times New Roman" w:hAnsi="Times New Roman"/>
          <w:color w:val="000000"/>
          <w:sz w:val="24"/>
          <w:szCs w:val="24"/>
        </w:rPr>
        <w:t>);</w:t>
      </w:r>
    </w:p>
    <w:p w:rsidR="00521C70" w:rsidRPr="00635234" w:rsidRDefault="00521C70" w:rsidP="00521C70">
      <w:pPr>
        <w:pStyle w:val="aa"/>
        <w:shd w:val="clear" w:color="auto" w:fill="auto"/>
        <w:tabs>
          <w:tab w:val="left" w:pos="711"/>
        </w:tabs>
        <w:spacing w:before="0" w:line="240" w:lineRule="auto"/>
        <w:ind w:left="113" w:right="113"/>
        <w:jc w:val="both"/>
        <w:rPr>
          <w:rFonts w:ascii="Times New Roman" w:hAnsi="Times New Roman"/>
          <w:sz w:val="24"/>
          <w:szCs w:val="24"/>
          <w:lang w:val="en-US"/>
        </w:rPr>
      </w:pPr>
      <w:r w:rsidRPr="00635234">
        <w:rPr>
          <w:rStyle w:val="a9"/>
          <w:rFonts w:ascii="Times New Roman" w:hAnsi="Times New Roman"/>
          <w:color w:val="000000"/>
          <w:sz w:val="24"/>
          <w:szCs w:val="24"/>
        </w:rPr>
        <w:t>числительных</w:t>
      </w:r>
      <w:r w:rsidRPr="00635234">
        <w:rPr>
          <w:rStyle w:val="a9"/>
          <w:rFonts w:ascii="Times New Roman" w:hAnsi="Times New Roman"/>
          <w:color w:val="000000"/>
          <w:sz w:val="24"/>
          <w:szCs w:val="24"/>
          <w:lang w:val="en-US"/>
        </w:rPr>
        <w:t>: -teen (fifteen), -</w:t>
      </w:r>
      <w:proofErr w:type="spellStart"/>
      <w:r w:rsidRPr="00635234">
        <w:rPr>
          <w:rStyle w:val="a9"/>
          <w:rFonts w:ascii="Times New Roman" w:hAnsi="Times New Roman"/>
          <w:color w:val="000000"/>
          <w:sz w:val="24"/>
          <w:szCs w:val="24"/>
          <w:lang w:val="en-US"/>
        </w:rPr>
        <w:t>ty</w:t>
      </w:r>
      <w:proofErr w:type="spellEnd"/>
      <w:r w:rsidRPr="00635234">
        <w:rPr>
          <w:rStyle w:val="a9"/>
          <w:rFonts w:ascii="Times New Roman" w:hAnsi="Times New Roman"/>
          <w:color w:val="000000"/>
          <w:sz w:val="24"/>
          <w:szCs w:val="24"/>
          <w:lang w:val="en-US"/>
        </w:rPr>
        <w:t xml:space="preserve"> (seventy), -</w:t>
      </w:r>
      <w:proofErr w:type="spellStart"/>
      <w:r w:rsidRPr="00635234">
        <w:rPr>
          <w:rStyle w:val="a9"/>
          <w:rFonts w:ascii="Times New Roman" w:hAnsi="Times New Roman"/>
          <w:color w:val="000000"/>
          <w:sz w:val="24"/>
          <w:szCs w:val="24"/>
          <w:lang w:val="en-US"/>
        </w:rPr>
        <w:t>th</w:t>
      </w:r>
      <w:proofErr w:type="spellEnd"/>
      <w:r w:rsidRPr="00635234">
        <w:rPr>
          <w:rStyle w:val="a9"/>
          <w:rFonts w:ascii="Times New Roman" w:hAnsi="Times New Roman"/>
          <w:color w:val="000000"/>
          <w:sz w:val="24"/>
          <w:szCs w:val="24"/>
          <w:lang w:val="en-US"/>
        </w:rPr>
        <w:t xml:space="preserve"> (sixth);</w:t>
      </w:r>
    </w:p>
    <w:p w:rsidR="00521C70" w:rsidRPr="00635234" w:rsidRDefault="00521C70" w:rsidP="00521C70">
      <w:pPr>
        <w:pStyle w:val="aa"/>
        <w:shd w:val="clear" w:color="auto" w:fill="auto"/>
        <w:tabs>
          <w:tab w:val="left" w:pos="545"/>
        </w:tabs>
        <w:spacing w:before="0" w:line="240" w:lineRule="auto"/>
        <w:ind w:left="113" w:right="113"/>
        <w:jc w:val="both"/>
        <w:rPr>
          <w:rFonts w:ascii="Times New Roman" w:hAnsi="Times New Roman"/>
          <w:sz w:val="24"/>
          <w:szCs w:val="24"/>
        </w:rPr>
      </w:pPr>
      <w:r w:rsidRPr="00635234">
        <w:rPr>
          <w:rStyle w:val="a9"/>
          <w:rFonts w:ascii="Times New Roman" w:hAnsi="Times New Roman"/>
          <w:color w:val="000000"/>
          <w:sz w:val="24"/>
          <w:szCs w:val="24"/>
        </w:rPr>
        <w:t>словосложение:</w:t>
      </w:r>
    </w:p>
    <w:p w:rsidR="00521C70" w:rsidRPr="00635234" w:rsidRDefault="00521C70" w:rsidP="00521C70">
      <w:pPr>
        <w:pStyle w:val="aa"/>
        <w:shd w:val="clear" w:color="auto" w:fill="auto"/>
        <w:tabs>
          <w:tab w:val="left" w:pos="711"/>
        </w:tabs>
        <w:spacing w:before="0" w:line="240" w:lineRule="auto"/>
        <w:ind w:left="113" w:right="113"/>
        <w:jc w:val="both"/>
        <w:rPr>
          <w:rFonts w:ascii="Times New Roman" w:hAnsi="Times New Roman"/>
          <w:sz w:val="24"/>
          <w:szCs w:val="24"/>
        </w:rPr>
      </w:pPr>
      <w:r w:rsidRPr="00635234">
        <w:rPr>
          <w:rStyle w:val="a9"/>
          <w:rFonts w:ascii="Times New Roman" w:hAnsi="Times New Roman"/>
          <w:color w:val="000000"/>
          <w:sz w:val="24"/>
          <w:szCs w:val="24"/>
        </w:rPr>
        <w:t xml:space="preserve">существительное </w:t>
      </w:r>
      <w:r w:rsidRPr="00713243">
        <w:rPr>
          <w:rStyle w:val="a9"/>
          <w:rFonts w:ascii="Times New Roman" w:hAnsi="Times New Roman"/>
          <w:color w:val="000000"/>
          <w:sz w:val="24"/>
          <w:szCs w:val="24"/>
        </w:rPr>
        <w:t xml:space="preserve">+ </w:t>
      </w:r>
      <w:proofErr w:type="gramStart"/>
      <w:r w:rsidRPr="00635234">
        <w:rPr>
          <w:rStyle w:val="a9"/>
          <w:rFonts w:ascii="Times New Roman" w:hAnsi="Times New Roman"/>
          <w:color w:val="000000"/>
          <w:sz w:val="24"/>
          <w:szCs w:val="24"/>
        </w:rPr>
        <w:t>существительное</w:t>
      </w:r>
      <w:proofErr w:type="gramEnd"/>
      <w:r w:rsidRPr="00635234">
        <w:rPr>
          <w:rStyle w:val="a9"/>
          <w:rFonts w:ascii="Times New Roman" w:hAnsi="Times New Roman"/>
          <w:color w:val="000000"/>
          <w:sz w:val="24"/>
          <w:szCs w:val="24"/>
        </w:rPr>
        <w:t xml:space="preserve"> </w:t>
      </w:r>
      <w:r w:rsidRPr="00713243">
        <w:rPr>
          <w:rStyle w:val="a9"/>
          <w:rFonts w:ascii="Times New Roman" w:hAnsi="Times New Roman"/>
          <w:color w:val="000000"/>
          <w:sz w:val="24"/>
          <w:szCs w:val="24"/>
        </w:rPr>
        <w:t>(</w:t>
      </w:r>
      <w:r w:rsidRPr="00635234">
        <w:rPr>
          <w:rStyle w:val="a9"/>
          <w:rFonts w:ascii="Times New Roman" w:hAnsi="Times New Roman"/>
          <w:color w:val="000000"/>
          <w:sz w:val="24"/>
          <w:szCs w:val="24"/>
          <w:lang w:val="en-US"/>
        </w:rPr>
        <w:t>peacemaker</w:t>
      </w:r>
      <w:r w:rsidRPr="00713243">
        <w:rPr>
          <w:rStyle w:val="a9"/>
          <w:rFonts w:ascii="Times New Roman" w:hAnsi="Times New Roman"/>
          <w:color w:val="000000"/>
          <w:sz w:val="24"/>
          <w:szCs w:val="24"/>
        </w:rPr>
        <w:t>);</w:t>
      </w:r>
    </w:p>
    <w:p w:rsidR="00521C70" w:rsidRPr="00635234" w:rsidRDefault="00521C70" w:rsidP="00521C70">
      <w:pPr>
        <w:pStyle w:val="aa"/>
        <w:shd w:val="clear" w:color="auto" w:fill="auto"/>
        <w:tabs>
          <w:tab w:val="left" w:pos="711"/>
        </w:tabs>
        <w:spacing w:before="0" w:line="240" w:lineRule="auto"/>
        <w:ind w:left="113" w:right="113"/>
        <w:jc w:val="both"/>
        <w:rPr>
          <w:rFonts w:ascii="Times New Roman" w:hAnsi="Times New Roman"/>
          <w:sz w:val="24"/>
          <w:szCs w:val="24"/>
        </w:rPr>
      </w:pPr>
      <w:r w:rsidRPr="00635234">
        <w:rPr>
          <w:rStyle w:val="a9"/>
          <w:rFonts w:ascii="Times New Roman" w:hAnsi="Times New Roman"/>
          <w:color w:val="000000"/>
          <w:sz w:val="24"/>
          <w:szCs w:val="24"/>
        </w:rPr>
        <w:t xml:space="preserve">прилагательное </w:t>
      </w:r>
      <w:r w:rsidRPr="00713243">
        <w:rPr>
          <w:rStyle w:val="a9"/>
          <w:rFonts w:ascii="Times New Roman" w:hAnsi="Times New Roman"/>
          <w:color w:val="000000"/>
          <w:sz w:val="24"/>
          <w:szCs w:val="24"/>
        </w:rPr>
        <w:t xml:space="preserve">+ </w:t>
      </w:r>
      <w:r w:rsidRPr="00635234">
        <w:rPr>
          <w:rStyle w:val="a9"/>
          <w:rFonts w:ascii="Times New Roman" w:hAnsi="Times New Roman"/>
          <w:color w:val="000000"/>
          <w:sz w:val="24"/>
          <w:szCs w:val="24"/>
        </w:rPr>
        <w:t xml:space="preserve">существительное </w:t>
      </w:r>
      <w:r w:rsidRPr="00713243">
        <w:rPr>
          <w:rStyle w:val="a9"/>
          <w:rFonts w:ascii="Times New Roman" w:hAnsi="Times New Roman"/>
          <w:color w:val="000000"/>
          <w:sz w:val="24"/>
          <w:szCs w:val="24"/>
        </w:rPr>
        <w:t>(</w:t>
      </w:r>
      <w:r w:rsidRPr="00635234">
        <w:rPr>
          <w:rStyle w:val="a9"/>
          <w:rFonts w:ascii="Times New Roman" w:hAnsi="Times New Roman"/>
          <w:color w:val="000000"/>
          <w:sz w:val="24"/>
          <w:szCs w:val="24"/>
          <w:lang w:val="en-US"/>
        </w:rPr>
        <w:t>blackboard</w:t>
      </w:r>
      <w:r w:rsidRPr="00713243">
        <w:rPr>
          <w:rStyle w:val="a9"/>
          <w:rFonts w:ascii="Times New Roman" w:hAnsi="Times New Roman"/>
          <w:color w:val="000000"/>
          <w:sz w:val="24"/>
          <w:szCs w:val="24"/>
        </w:rPr>
        <w:t>);</w:t>
      </w:r>
    </w:p>
    <w:p w:rsidR="00521C70" w:rsidRPr="00635234" w:rsidRDefault="00521C70" w:rsidP="00521C70">
      <w:pPr>
        <w:pStyle w:val="aa"/>
        <w:shd w:val="clear" w:color="auto" w:fill="auto"/>
        <w:spacing w:before="0" w:line="240" w:lineRule="auto"/>
        <w:ind w:left="113" w:right="113"/>
        <w:jc w:val="both"/>
        <w:rPr>
          <w:rFonts w:ascii="Times New Roman" w:hAnsi="Times New Roman"/>
          <w:sz w:val="24"/>
          <w:szCs w:val="24"/>
        </w:rPr>
      </w:pPr>
      <w:r w:rsidRPr="00635234">
        <w:rPr>
          <w:rStyle w:val="a9"/>
          <w:rFonts w:ascii="Times New Roman" w:hAnsi="Times New Roman"/>
          <w:color w:val="000000"/>
          <w:sz w:val="24"/>
          <w:szCs w:val="24"/>
        </w:rPr>
        <w:t>конверсия:</w:t>
      </w:r>
    </w:p>
    <w:p w:rsidR="00521C70" w:rsidRPr="00635234" w:rsidRDefault="00521C70" w:rsidP="00521C70">
      <w:pPr>
        <w:pStyle w:val="aa"/>
        <w:shd w:val="clear" w:color="auto" w:fill="auto"/>
        <w:tabs>
          <w:tab w:val="left" w:pos="726"/>
        </w:tabs>
        <w:spacing w:before="0" w:line="240" w:lineRule="auto"/>
        <w:ind w:left="113" w:right="113"/>
        <w:jc w:val="both"/>
        <w:rPr>
          <w:rFonts w:ascii="Times New Roman" w:hAnsi="Times New Roman"/>
          <w:sz w:val="24"/>
          <w:szCs w:val="24"/>
        </w:rPr>
      </w:pPr>
      <w:r w:rsidRPr="00635234">
        <w:rPr>
          <w:rStyle w:val="a9"/>
          <w:rFonts w:ascii="Times New Roman" w:hAnsi="Times New Roman"/>
          <w:color w:val="000000"/>
          <w:sz w:val="24"/>
          <w:szCs w:val="24"/>
        </w:rPr>
        <w:t>образование существительных от неопре</w:t>
      </w:r>
      <w:r w:rsidRPr="00635234">
        <w:rPr>
          <w:rStyle w:val="a9"/>
          <w:rFonts w:ascii="Times New Roman" w:hAnsi="Times New Roman"/>
          <w:color w:val="000000"/>
          <w:sz w:val="24"/>
          <w:szCs w:val="24"/>
        </w:rPr>
        <w:softHyphen/>
        <w:t>делённой формы глагола (</w:t>
      </w:r>
      <w:r w:rsidRPr="00635234">
        <w:rPr>
          <w:rStyle w:val="a9"/>
          <w:rFonts w:ascii="Times New Roman" w:hAnsi="Times New Roman"/>
          <w:color w:val="000000"/>
          <w:sz w:val="24"/>
          <w:szCs w:val="24"/>
          <w:lang w:val="en-US"/>
        </w:rPr>
        <w:t>to</w:t>
      </w:r>
      <w:r w:rsidRPr="00635234">
        <w:rPr>
          <w:rStyle w:val="a9"/>
          <w:rFonts w:ascii="Times New Roman" w:hAnsi="Times New Roman"/>
          <w:color w:val="000000"/>
          <w:sz w:val="24"/>
          <w:szCs w:val="24"/>
        </w:rPr>
        <w:t xml:space="preserve"> </w:t>
      </w:r>
      <w:r w:rsidRPr="00635234">
        <w:rPr>
          <w:rStyle w:val="a9"/>
          <w:rFonts w:ascii="Times New Roman" w:hAnsi="Times New Roman"/>
          <w:color w:val="000000"/>
          <w:sz w:val="24"/>
          <w:szCs w:val="24"/>
          <w:lang w:val="en-US"/>
        </w:rPr>
        <w:t>play</w:t>
      </w:r>
      <w:r w:rsidRPr="00635234">
        <w:rPr>
          <w:rStyle w:val="a9"/>
          <w:rFonts w:ascii="Times New Roman" w:hAnsi="Times New Roman"/>
          <w:color w:val="000000"/>
          <w:sz w:val="24"/>
          <w:szCs w:val="24"/>
        </w:rPr>
        <w:t xml:space="preserve"> — </w:t>
      </w:r>
      <w:r w:rsidRPr="00635234">
        <w:rPr>
          <w:rStyle w:val="a9"/>
          <w:rFonts w:ascii="Times New Roman" w:hAnsi="Times New Roman"/>
          <w:color w:val="000000"/>
          <w:sz w:val="24"/>
          <w:szCs w:val="24"/>
          <w:lang w:val="en-US"/>
        </w:rPr>
        <w:t>play</w:t>
      </w:r>
      <w:r w:rsidRPr="00635234">
        <w:rPr>
          <w:rStyle w:val="a9"/>
          <w:rFonts w:ascii="Times New Roman" w:hAnsi="Times New Roman"/>
          <w:color w:val="000000"/>
          <w:sz w:val="24"/>
          <w:szCs w:val="24"/>
        </w:rPr>
        <w:t>);</w:t>
      </w:r>
    </w:p>
    <w:p w:rsidR="00521C70" w:rsidRPr="00635234" w:rsidRDefault="00521C70" w:rsidP="00521C70">
      <w:pPr>
        <w:pStyle w:val="aa"/>
        <w:shd w:val="clear" w:color="auto" w:fill="auto"/>
        <w:tabs>
          <w:tab w:val="left" w:pos="716"/>
        </w:tabs>
        <w:spacing w:before="0" w:line="240" w:lineRule="auto"/>
        <w:ind w:left="113" w:right="113"/>
        <w:jc w:val="both"/>
        <w:rPr>
          <w:rFonts w:ascii="Times New Roman" w:hAnsi="Times New Roman"/>
          <w:sz w:val="24"/>
          <w:szCs w:val="24"/>
        </w:rPr>
      </w:pPr>
      <w:r w:rsidRPr="00635234">
        <w:rPr>
          <w:rStyle w:val="a9"/>
          <w:rFonts w:ascii="Times New Roman" w:hAnsi="Times New Roman"/>
          <w:color w:val="000000"/>
          <w:sz w:val="24"/>
          <w:szCs w:val="24"/>
        </w:rPr>
        <w:t>образование существительных от прила</w:t>
      </w:r>
      <w:r w:rsidRPr="00635234">
        <w:rPr>
          <w:rStyle w:val="a9"/>
          <w:rFonts w:ascii="Times New Roman" w:hAnsi="Times New Roman"/>
          <w:color w:val="000000"/>
          <w:sz w:val="24"/>
          <w:szCs w:val="24"/>
        </w:rPr>
        <w:softHyphen/>
        <w:t>гательных (</w:t>
      </w:r>
      <w:r w:rsidRPr="00635234">
        <w:rPr>
          <w:rStyle w:val="a9"/>
          <w:rFonts w:ascii="Times New Roman" w:hAnsi="Times New Roman"/>
          <w:color w:val="000000"/>
          <w:sz w:val="24"/>
          <w:szCs w:val="24"/>
          <w:lang w:val="en-US"/>
        </w:rPr>
        <w:t>brave</w:t>
      </w:r>
      <w:r w:rsidRPr="00635234">
        <w:rPr>
          <w:rStyle w:val="a9"/>
          <w:rFonts w:ascii="Times New Roman" w:hAnsi="Times New Roman"/>
          <w:color w:val="000000"/>
          <w:sz w:val="24"/>
          <w:szCs w:val="24"/>
        </w:rPr>
        <w:t xml:space="preserve"> — </w:t>
      </w:r>
      <w:r w:rsidRPr="00635234">
        <w:rPr>
          <w:rStyle w:val="a9"/>
          <w:rFonts w:ascii="Times New Roman" w:hAnsi="Times New Roman"/>
          <w:color w:val="000000"/>
          <w:sz w:val="24"/>
          <w:szCs w:val="24"/>
          <w:lang w:val="en-US"/>
        </w:rPr>
        <w:t>the</w:t>
      </w:r>
      <w:r w:rsidRPr="00635234">
        <w:rPr>
          <w:rStyle w:val="a9"/>
          <w:rFonts w:ascii="Times New Roman" w:hAnsi="Times New Roman"/>
          <w:color w:val="000000"/>
          <w:sz w:val="24"/>
          <w:szCs w:val="24"/>
        </w:rPr>
        <w:t xml:space="preserve"> </w:t>
      </w:r>
      <w:r w:rsidRPr="00635234">
        <w:rPr>
          <w:rStyle w:val="a9"/>
          <w:rFonts w:ascii="Times New Roman" w:hAnsi="Times New Roman"/>
          <w:color w:val="000000"/>
          <w:sz w:val="24"/>
          <w:szCs w:val="24"/>
          <w:lang w:val="en-US"/>
        </w:rPr>
        <w:t>brave</w:t>
      </w:r>
      <w:r w:rsidRPr="00635234">
        <w:rPr>
          <w:rStyle w:val="a9"/>
          <w:rFonts w:ascii="Times New Roman" w:hAnsi="Times New Roman"/>
          <w:color w:val="000000"/>
          <w:sz w:val="24"/>
          <w:szCs w:val="24"/>
        </w:rPr>
        <w:t xml:space="preserve">, </w:t>
      </w:r>
      <w:r w:rsidRPr="00635234">
        <w:rPr>
          <w:rStyle w:val="a9"/>
          <w:rFonts w:ascii="Times New Roman" w:hAnsi="Times New Roman"/>
          <w:color w:val="000000"/>
          <w:sz w:val="24"/>
          <w:szCs w:val="24"/>
          <w:lang w:val="en-US"/>
        </w:rPr>
        <w:t>poor</w:t>
      </w:r>
      <w:r w:rsidRPr="00635234">
        <w:rPr>
          <w:rStyle w:val="a9"/>
          <w:rFonts w:ascii="Times New Roman" w:hAnsi="Times New Roman"/>
          <w:color w:val="000000"/>
          <w:sz w:val="24"/>
          <w:szCs w:val="24"/>
        </w:rPr>
        <w:t xml:space="preserve"> — </w:t>
      </w:r>
      <w:r w:rsidRPr="00635234">
        <w:rPr>
          <w:rStyle w:val="a9"/>
          <w:rFonts w:ascii="Times New Roman" w:hAnsi="Times New Roman"/>
          <w:color w:val="000000"/>
          <w:sz w:val="24"/>
          <w:szCs w:val="24"/>
          <w:lang w:val="en-US"/>
        </w:rPr>
        <w:t>the</w:t>
      </w:r>
      <w:r w:rsidRPr="00635234">
        <w:rPr>
          <w:rStyle w:val="a9"/>
          <w:rFonts w:ascii="Times New Roman" w:hAnsi="Times New Roman"/>
          <w:color w:val="000000"/>
          <w:sz w:val="24"/>
          <w:szCs w:val="24"/>
        </w:rPr>
        <w:t xml:space="preserve"> </w:t>
      </w:r>
      <w:r w:rsidRPr="00635234">
        <w:rPr>
          <w:rStyle w:val="a9"/>
          <w:rFonts w:ascii="Times New Roman" w:hAnsi="Times New Roman"/>
          <w:color w:val="000000"/>
          <w:sz w:val="24"/>
          <w:szCs w:val="24"/>
          <w:lang w:val="en-US"/>
        </w:rPr>
        <w:t>poor</w:t>
      </w:r>
      <w:r w:rsidRPr="00635234">
        <w:rPr>
          <w:rStyle w:val="a9"/>
          <w:rFonts w:ascii="Times New Roman" w:hAnsi="Times New Roman"/>
          <w:color w:val="000000"/>
          <w:sz w:val="24"/>
          <w:szCs w:val="24"/>
        </w:rPr>
        <w:t xml:space="preserve">). </w:t>
      </w:r>
      <w:r w:rsidRPr="00635234">
        <w:rPr>
          <w:rStyle w:val="ab"/>
          <w:rFonts w:ascii="Times New Roman" w:hAnsi="Times New Roman"/>
          <w:color w:val="000000"/>
          <w:sz w:val="24"/>
          <w:szCs w:val="24"/>
        </w:rPr>
        <w:t>I</w:t>
      </w:r>
    </w:p>
    <w:p w:rsidR="00521C70" w:rsidRPr="00713243" w:rsidRDefault="00521C70" w:rsidP="00521C70">
      <w:pPr>
        <w:autoSpaceDE w:val="0"/>
        <w:autoSpaceDN w:val="0"/>
        <w:adjustRightInd w:val="0"/>
        <w:rPr>
          <w:b/>
          <w:bCs/>
        </w:rPr>
      </w:pPr>
    </w:p>
    <w:p w:rsidR="00521C70" w:rsidRPr="0026345F" w:rsidRDefault="00521C70" w:rsidP="00521C70">
      <w:pPr>
        <w:pStyle w:val="11"/>
        <w:shd w:val="clear" w:color="auto" w:fill="auto"/>
        <w:spacing w:before="0" w:after="0" w:line="240" w:lineRule="auto"/>
        <w:ind w:left="113" w:right="113"/>
        <w:rPr>
          <w:rFonts w:ascii="Times New Roman" w:hAnsi="Times New Roman"/>
          <w:sz w:val="24"/>
          <w:szCs w:val="24"/>
        </w:rPr>
      </w:pPr>
      <w:r>
        <w:rPr>
          <w:rStyle w:val="10"/>
          <w:i/>
          <w:iCs/>
          <w:color w:val="000000"/>
        </w:rPr>
        <w:t xml:space="preserve">                                                          </w:t>
      </w:r>
      <w:r w:rsidRPr="0026345F">
        <w:rPr>
          <w:rStyle w:val="10"/>
          <w:rFonts w:ascii="Times New Roman" w:hAnsi="Times New Roman"/>
          <w:iCs/>
          <w:color w:val="000000"/>
          <w:sz w:val="24"/>
          <w:szCs w:val="24"/>
        </w:rPr>
        <w:t>Грамматическая сторона речи</w:t>
      </w:r>
    </w:p>
    <w:p w:rsidR="00521C70" w:rsidRPr="0026345F" w:rsidRDefault="00521C70" w:rsidP="00521C70">
      <w:pPr>
        <w:pStyle w:val="aa"/>
        <w:shd w:val="clear" w:color="auto" w:fill="auto"/>
        <w:spacing w:before="0" w:line="240" w:lineRule="auto"/>
        <w:ind w:left="113" w:right="113" w:firstLine="280"/>
        <w:jc w:val="both"/>
        <w:rPr>
          <w:rFonts w:ascii="Times New Roman" w:hAnsi="Times New Roman"/>
          <w:sz w:val="24"/>
          <w:szCs w:val="24"/>
        </w:rPr>
      </w:pPr>
      <w:r w:rsidRPr="0026345F">
        <w:rPr>
          <w:rStyle w:val="a9"/>
          <w:rFonts w:ascii="Times New Roman" w:hAnsi="Times New Roman"/>
          <w:color w:val="000000"/>
          <w:sz w:val="24"/>
          <w:szCs w:val="24"/>
        </w:rPr>
        <w:t>Дальнейшее расширение объёма значений грамматических средств, изученных ранее, и знакомство с новыми грамматическими явле</w:t>
      </w:r>
      <w:r w:rsidRPr="0026345F">
        <w:rPr>
          <w:rStyle w:val="a9"/>
          <w:rFonts w:ascii="Times New Roman" w:hAnsi="Times New Roman"/>
          <w:color w:val="000000"/>
          <w:sz w:val="24"/>
          <w:szCs w:val="24"/>
        </w:rPr>
        <w:softHyphen/>
        <w:t>ниями.</w:t>
      </w:r>
    </w:p>
    <w:p w:rsidR="00521C70" w:rsidRPr="0026345F" w:rsidRDefault="00521C70" w:rsidP="00521C70">
      <w:pPr>
        <w:pStyle w:val="aa"/>
        <w:shd w:val="clear" w:color="auto" w:fill="auto"/>
        <w:spacing w:before="0" w:line="240" w:lineRule="auto"/>
        <w:ind w:left="113" w:right="113"/>
        <w:jc w:val="both"/>
        <w:rPr>
          <w:rFonts w:ascii="Times New Roman" w:hAnsi="Times New Roman"/>
          <w:sz w:val="24"/>
          <w:szCs w:val="24"/>
        </w:rPr>
      </w:pPr>
      <w:r w:rsidRPr="0026345F">
        <w:rPr>
          <w:rStyle w:val="a9"/>
          <w:rFonts w:ascii="Times New Roman" w:hAnsi="Times New Roman"/>
          <w:color w:val="000000"/>
          <w:sz w:val="24"/>
          <w:szCs w:val="24"/>
        </w:rPr>
        <w:t xml:space="preserve">Знание признаков, навыки распознавания и употребления в речи следующих </w:t>
      </w:r>
      <w:r>
        <w:rPr>
          <w:rStyle w:val="a9"/>
          <w:rFonts w:ascii="Times New Roman" w:hAnsi="Times New Roman"/>
          <w:color w:val="000000"/>
          <w:sz w:val="24"/>
          <w:szCs w:val="24"/>
        </w:rPr>
        <w:t xml:space="preserve"> </w:t>
      </w:r>
      <w:r w:rsidRPr="0026345F">
        <w:rPr>
          <w:rStyle w:val="a9"/>
          <w:rFonts w:ascii="Times New Roman" w:hAnsi="Times New Roman"/>
          <w:color w:val="000000"/>
          <w:sz w:val="24"/>
          <w:szCs w:val="24"/>
        </w:rPr>
        <w:t>морфологиче</w:t>
      </w:r>
      <w:r w:rsidRPr="0026345F">
        <w:rPr>
          <w:rStyle w:val="a9"/>
          <w:rFonts w:ascii="Times New Roman" w:hAnsi="Times New Roman"/>
          <w:color w:val="000000"/>
          <w:sz w:val="24"/>
          <w:szCs w:val="24"/>
        </w:rPr>
        <w:softHyphen/>
        <w:t>ских явлений.</w:t>
      </w:r>
    </w:p>
    <w:p w:rsidR="00521C70" w:rsidRPr="0026345F" w:rsidRDefault="00521C70" w:rsidP="00521C70">
      <w:pPr>
        <w:pStyle w:val="aa"/>
        <w:shd w:val="clear" w:color="auto" w:fill="auto"/>
        <w:spacing w:before="0" w:line="240" w:lineRule="auto"/>
        <w:ind w:left="113" w:right="113"/>
        <w:jc w:val="both"/>
        <w:rPr>
          <w:rFonts w:ascii="Times New Roman" w:hAnsi="Times New Roman"/>
          <w:sz w:val="24"/>
          <w:szCs w:val="24"/>
        </w:rPr>
      </w:pPr>
      <w:r w:rsidRPr="0026345F">
        <w:rPr>
          <w:rStyle w:val="a9"/>
          <w:rFonts w:ascii="Times New Roman" w:hAnsi="Times New Roman"/>
          <w:color w:val="000000"/>
          <w:sz w:val="24"/>
          <w:szCs w:val="24"/>
        </w:rPr>
        <w:t>Глаголы в наиболее употребительных времен</w:t>
      </w:r>
      <w:r w:rsidRPr="0026345F">
        <w:rPr>
          <w:rStyle w:val="a9"/>
          <w:rFonts w:ascii="Times New Roman" w:hAnsi="Times New Roman"/>
          <w:color w:val="000000"/>
          <w:sz w:val="24"/>
          <w:szCs w:val="24"/>
        </w:rPr>
        <w:softHyphen/>
        <w:t>ных формах действительного и страдательного залогов, модальные глаголы и их эквиваленты;</w:t>
      </w:r>
    </w:p>
    <w:p w:rsidR="00521C70" w:rsidRPr="0026345F" w:rsidRDefault="00521C70" w:rsidP="00521C70">
      <w:pPr>
        <w:pStyle w:val="aa"/>
        <w:shd w:val="clear" w:color="auto" w:fill="auto"/>
        <w:spacing w:before="0" w:line="240" w:lineRule="auto"/>
        <w:ind w:left="113" w:right="113"/>
        <w:jc w:val="both"/>
        <w:rPr>
          <w:rFonts w:ascii="Times New Roman" w:hAnsi="Times New Roman"/>
          <w:sz w:val="24"/>
          <w:szCs w:val="24"/>
        </w:rPr>
      </w:pPr>
      <w:r w:rsidRPr="0026345F">
        <w:rPr>
          <w:rStyle w:val="a9"/>
          <w:rFonts w:ascii="Times New Roman" w:hAnsi="Times New Roman"/>
          <w:color w:val="000000"/>
          <w:sz w:val="24"/>
          <w:szCs w:val="24"/>
        </w:rPr>
        <w:t>правильные и неправильные глаголы в фор</w:t>
      </w:r>
      <w:r w:rsidRPr="0026345F">
        <w:rPr>
          <w:rStyle w:val="a9"/>
          <w:rFonts w:ascii="Times New Roman" w:hAnsi="Times New Roman"/>
          <w:color w:val="000000"/>
          <w:sz w:val="24"/>
          <w:szCs w:val="24"/>
        </w:rPr>
        <w:softHyphen/>
        <w:t>мах действительного залога в изъявительном наклонении (</w:t>
      </w:r>
      <w:r w:rsidRPr="0026345F">
        <w:rPr>
          <w:rStyle w:val="a9"/>
          <w:rFonts w:ascii="Times New Roman" w:hAnsi="Times New Roman"/>
          <w:color w:val="000000"/>
          <w:sz w:val="24"/>
          <w:szCs w:val="24"/>
          <w:lang w:val="en-US"/>
        </w:rPr>
        <w:t>Present</w:t>
      </w:r>
      <w:r w:rsidRPr="0026345F">
        <w:rPr>
          <w:rStyle w:val="a9"/>
          <w:rFonts w:ascii="Times New Roman" w:hAnsi="Times New Roman"/>
          <w:color w:val="000000"/>
          <w:sz w:val="24"/>
          <w:szCs w:val="24"/>
        </w:rPr>
        <w:t xml:space="preserve">, </w:t>
      </w:r>
      <w:r w:rsidRPr="0026345F">
        <w:rPr>
          <w:rStyle w:val="a9"/>
          <w:rFonts w:ascii="Times New Roman" w:hAnsi="Times New Roman"/>
          <w:color w:val="000000"/>
          <w:sz w:val="24"/>
          <w:szCs w:val="24"/>
          <w:lang w:val="en-US"/>
        </w:rPr>
        <w:t>Past</w:t>
      </w:r>
      <w:r w:rsidRPr="0026345F">
        <w:rPr>
          <w:rStyle w:val="a9"/>
          <w:rFonts w:ascii="Times New Roman" w:hAnsi="Times New Roman"/>
          <w:color w:val="000000"/>
          <w:sz w:val="24"/>
          <w:szCs w:val="24"/>
        </w:rPr>
        <w:t xml:space="preserve">, </w:t>
      </w:r>
      <w:r w:rsidRPr="0026345F">
        <w:rPr>
          <w:rStyle w:val="a9"/>
          <w:rFonts w:ascii="Times New Roman" w:hAnsi="Times New Roman"/>
          <w:color w:val="000000"/>
          <w:sz w:val="24"/>
          <w:szCs w:val="24"/>
          <w:lang w:val="en-US"/>
        </w:rPr>
        <w:t>Future</w:t>
      </w:r>
      <w:r w:rsidRPr="0026345F">
        <w:rPr>
          <w:rStyle w:val="a9"/>
          <w:rFonts w:ascii="Times New Roman" w:hAnsi="Times New Roman"/>
          <w:color w:val="000000"/>
          <w:sz w:val="24"/>
          <w:szCs w:val="24"/>
        </w:rPr>
        <w:t xml:space="preserve"> </w:t>
      </w:r>
      <w:r w:rsidRPr="0026345F">
        <w:rPr>
          <w:rStyle w:val="a9"/>
          <w:rFonts w:ascii="Times New Roman" w:hAnsi="Times New Roman"/>
          <w:color w:val="000000"/>
          <w:sz w:val="24"/>
          <w:szCs w:val="24"/>
          <w:lang w:val="en-US"/>
        </w:rPr>
        <w:t>Simple</w:t>
      </w:r>
      <w:r w:rsidRPr="0026345F">
        <w:rPr>
          <w:rStyle w:val="a9"/>
          <w:rFonts w:ascii="Times New Roman" w:hAnsi="Times New Roman"/>
          <w:color w:val="000000"/>
          <w:sz w:val="24"/>
          <w:szCs w:val="24"/>
        </w:rPr>
        <w:t xml:space="preserve">; </w:t>
      </w:r>
      <w:r w:rsidRPr="0026345F">
        <w:rPr>
          <w:rStyle w:val="a9"/>
          <w:rFonts w:ascii="Times New Roman" w:hAnsi="Times New Roman"/>
          <w:color w:val="000000"/>
          <w:sz w:val="24"/>
          <w:szCs w:val="24"/>
          <w:lang w:val="en-US"/>
        </w:rPr>
        <w:t>Present</w:t>
      </w:r>
      <w:r w:rsidRPr="0026345F">
        <w:rPr>
          <w:rStyle w:val="a9"/>
          <w:rFonts w:ascii="Times New Roman" w:hAnsi="Times New Roman"/>
          <w:color w:val="000000"/>
          <w:sz w:val="24"/>
          <w:szCs w:val="24"/>
        </w:rPr>
        <w:t xml:space="preserve"> </w:t>
      </w:r>
      <w:r w:rsidRPr="0026345F">
        <w:rPr>
          <w:rStyle w:val="a9"/>
          <w:rFonts w:ascii="Times New Roman" w:hAnsi="Times New Roman"/>
          <w:color w:val="000000"/>
          <w:sz w:val="24"/>
          <w:szCs w:val="24"/>
          <w:lang w:val="en-US"/>
        </w:rPr>
        <w:t>Perfect</w:t>
      </w:r>
      <w:r w:rsidRPr="0026345F">
        <w:rPr>
          <w:rStyle w:val="a9"/>
          <w:rFonts w:ascii="Times New Roman" w:hAnsi="Times New Roman"/>
          <w:color w:val="000000"/>
          <w:sz w:val="24"/>
          <w:szCs w:val="24"/>
        </w:rPr>
        <w:t xml:space="preserve">; </w:t>
      </w:r>
      <w:r w:rsidRPr="0026345F">
        <w:rPr>
          <w:rStyle w:val="a9"/>
          <w:rFonts w:ascii="Times New Roman" w:hAnsi="Times New Roman"/>
          <w:color w:val="000000"/>
          <w:sz w:val="24"/>
          <w:szCs w:val="24"/>
          <w:lang w:val="en-US"/>
        </w:rPr>
        <w:t>Present</w:t>
      </w:r>
      <w:r w:rsidRPr="0026345F">
        <w:rPr>
          <w:rStyle w:val="a9"/>
          <w:rFonts w:ascii="Times New Roman" w:hAnsi="Times New Roman"/>
          <w:color w:val="000000"/>
          <w:sz w:val="24"/>
          <w:szCs w:val="24"/>
        </w:rPr>
        <w:t xml:space="preserve"> </w:t>
      </w:r>
      <w:r w:rsidRPr="0026345F">
        <w:rPr>
          <w:rStyle w:val="a9"/>
          <w:rFonts w:ascii="Times New Roman" w:hAnsi="Times New Roman"/>
          <w:color w:val="000000"/>
          <w:sz w:val="24"/>
          <w:szCs w:val="24"/>
          <w:lang w:val="en-US"/>
        </w:rPr>
        <w:t>Continuous</w:t>
      </w:r>
      <w:r w:rsidRPr="0026345F">
        <w:rPr>
          <w:rStyle w:val="a9"/>
          <w:rFonts w:ascii="Times New Roman" w:hAnsi="Times New Roman"/>
          <w:color w:val="000000"/>
          <w:sz w:val="24"/>
          <w:szCs w:val="24"/>
        </w:rPr>
        <w:t>);</w:t>
      </w:r>
    </w:p>
    <w:p w:rsidR="00521C70" w:rsidRPr="0026345F" w:rsidRDefault="00521C70" w:rsidP="00521C70">
      <w:pPr>
        <w:pStyle w:val="aa"/>
        <w:shd w:val="clear" w:color="auto" w:fill="auto"/>
        <w:spacing w:before="0" w:line="240" w:lineRule="auto"/>
        <w:ind w:left="113" w:right="113"/>
        <w:jc w:val="both"/>
        <w:rPr>
          <w:rFonts w:ascii="Times New Roman" w:hAnsi="Times New Roman"/>
          <w:sz w:val="24"/>
          <w:szCs w:val="24"/>
        </w:rPr>
      </w:pPr>
      <w:r w:rsidRPr="0026345F">
        <w:rPr>
          <w:rStyle w:val="a9"/>
          <w:rFonts w:ascii="Times New Roman" w:hAnsi="Times New Roman"/>
          <w:color w:val="000000"/>
          <w:sz w:val="24"/>
          <w:szCs w:val="24"/>
        </w:rPr>
        <w:t xml:space="preserve">глаголы в </w:t>
      </w:r>
      <w:proofErr w:type="spellStart"/>
      <w:proofErr w:type="gramStart"/>
      <w:r w:rsidRPr="0026345F">
        <w:rPr>
          <w:rStyle w:val="a9"/>
          <w:rFonts w:ascii="Times New Roman" w:hAnsi="Times New Roman"/>
          <w:color w:val="000000"/>
          <w:sz w:val="24"/>
          <w:szCs w:val="24"/>
        </w:rPr>
        <w:t>видо-временных</w:t>
      </w:r>
      <w:proofErr w:type="spellEnd"/>
      <w:proofErr w:type="gramEnd"/>
      <w:r w:rsidRPr="0026345F">
        <w:rPr>
          <w:rStyle w:val="a9"/>
          <w:rFonts w:ascii="Times New Roman" w:hAnsi="Times New Roman"/>
          <w:color w:val="000000"/>
          <w:sz w:val="24"/>
          <w:szCs w:val="24"/>
        </w:rPr>
        <w:t xml:space="preserve"> формах страда</w:t>
      </w:r>
      <w:r w:rsidRPr="0026345F">
        <w:rPr>
          <w:rStyle w:val="a9"/>
          <w:rFonts w:ascii="Times New Roman" w:hAnsi="Times New Roman"/>
          <w:color w:val="000000"/>
          <w:sz w:val="24"/>
          <w:szCs w:val="24"/>
        </w:rPr>
        <w:softHyphen/>
        <w:t>тельного залога (</w:t>
      </w:r>
      <w:r w:rsidRPr="0026345F">
        <w:rPr>
          <w:rStyle w:val="a9"/>
          <w:rFonts w:ascii="Times New Roman" w:hAnsi="Times New Roman"/>
          <w:color w:val="000000"/>
          <w:sz w:val="24"/>
          <w:szCs w:val="24"/>
          <w:lang w:val="en-US"/>
        </w:rPr>
        <w:t>Present</w:t>
      </w:r>
      <w:r w:rsidRPr="0026345F">
        <w:rPr>
          <w:rStyle w:val="a9"/>
          <w:rFonts w:ascii="Times New Roman" w:hAnsi="Times New Roman"/>
          <w:color w:val="000000"/>
          <w:sz w:val="24"/>
          <w:szCs w:val="24"/>
        </w:rPr>
        <w:t xml:space="preserve">, </w:t>
      </w:r>
      <w:r w:rsidRPr="0026345F">
        <w:rPr>
          <w:rStyle w:val="a9"/>
          <w:rFonts w:ascii="Times New Roman" w:hAnsi="Times New Roman"/>
          <w:color w:val="000000"/>
          <w:sz w:val="24"/>
          <w:szCs w:val="24"/>
          <w:lang w:val="en-US"/>
        </w:rPr>
        <w:t>Past</w:t>
      </w:r>
      <w:r w:rsidRPr="0026345F">
        <w:rPr>
          <w:rStyle w:val="a9"/>
          <w:rFonts w:ascii="Times New Roman" w:hAnsi="Times New Roman"/>
          <w:color w:val="000000"/>
          <w:sz w:val="24"/>
          <w:szCs w:val="24"/>
        </w:rPr>
        <w:t xml:space="preserve">, </w:t>
      </w:r>
      <w:r w:rsidRPr="0026345F">
        <w:rPr>
          <w:rStyle w:val="a9"/>
          <w:rFonts w:ascii="Times New Roman" w:hAnsi="Times New Roman"/>
          <w:color w:val="000000"/>
          <w:sz w:val="24"/>
          <w:szCs w:val="24"/>
          <w:lang w:val="en-US"/>
        </w:rPr>
        <w:t>Future</w:t>
      </w:r>
      <w:r w:rsidRPr="0026345F">
        <w:rPr>
          <w:rStyle w:val="a9"/>
          <w:rFonts w:ascii="Times New Roman" w:hAnsi="Times New Roman"/>
          <w:color w:val="000000"/>
          <w:sz w:val="24"/>
          <w:szCs w:val="24"/>
        </w:rPr>
        <w:t xml:space="preserve"> </w:t>
      </w:r>
      <w:r w:rsidRPr="0026345F">
        <w:rPr>
          <w:rStyle w:val="a9"/>
          <w:rFonts w:ascii="Times New Roman" w:hAnsi="Times New Roman"/>
          <w:color w:val="000000"/>
          <w:sz w:val="24"/>
          <w:szCs w:val="24"/>
          <w:lang w:val="en-US"/>
        </w:rPr>
        <w:t>Simple</w:t>
      </w:r>
      <w:r w:rsidRPr="0026345F">
        <w:rPr>
          <w:rStyle w:val="a9"/>
          <w:rFonts w:ascii="Times New Roman" w:hAnsi="Times New Roman"/>
          <w:color w:val="000000"/>
          <w:sz w:val="24"/>
          <w:szCs w:val="24"/>
        </w:rPr>
        <w:t xml:space="preserve"> </w:t>
      </w:r>
      <w:r w:rsidRPr="0026345F">
        <w:rPr>
          <w:rStyle w:val="a9"/>
          <w:rFonts w:ascii="Times New Roman" w:hAnsi="Times New Roman"/>
          <w:color w:val="000000"/>
          <w:sz w:val="24"/>
          <w:szCs w:val="24"/>
          <w:lang w:val="en-US"/>
        </w:rPr>
        <w:t>Passive</w:t>
      </w:r>
      <w:r w:rsidRPr="0026345F">
        <w:rPr>
          <w:rStyle w:val="a9"/>
          <w:rFonts w:ascii="Times New Roman" w:hAnsi="Times New Roman"/>
          <w:color w:val="000000"/>
          <w:sz w:val="24"/>
          <w:szCs w:val="24"/>
        </w:rPr>
        <w:t>);</w:t>
      </w:r>
    </w:p>
    <w:p w:rsidR="00521C70" w:rsidRPr="0026345F" w:rsidRDefault="00521C70" w:rsidP="00521C70">
      <w:pPr>
        <w:pStyle w:val="aa"/>
        <w:shd w:val="clear" w:color="auto" w:fill="auto"/>
        <w:spacing w:before="0" w:line="240" w:lineRule="auto"/>
        <w:ind w:right="113"/>
        <w:jc w:val="both"/>
        <w:rPr>
          <w:rFonts w:ascii="Times New Roman" w:hAnsi="Times New Roman"/>
          <w:sz w:val="24"/>
          <w:szCs w:val="24"/>
        </w:rPr>
      </w:pPr>
      <w:r>
        <w:rPr>
          <w:rStyle w:val="a9"/>
          <w:rFonts w:ascii="Times New Roman" w:hAnsi="Times New Roman"/>
          <w:color w:val="000000"/>
          <w:sz w:val="24"/>
          <w:szCs w:val="24"/>
        </w:rPr>
        <w:t xml:space="preserve">  </w:t>
      </w:r>
      <w:r w:rsidRPr="0026345F">
        <w:rPr>
          <w:rStyle w:val="a9"/>
          <w:rFonts w:ascii="Times New Roman" w:hAnsi="Times New Roman"/>
          <w:color w:val="000000"/>
          <w:sz w:val="24"/>
          <w:szCs w:val="24"/>
        </w:rPr>
        <w:t xml:space="preserve">глагольные формы в </w:t>
      </w:r>
      <w:r w:rsidRPr="0026345F">
        <w:rPr>
          <w:rStyle w:val="a9"/>
          <w:rFonts w:ascii="Times New Roman" w:hAnsi="Times New Roman"/>
          <w:color w:val="000000"/>
          <w:sz w:val="24"/>
          <w:szCs w:val="24"/>
          <w:lang w:val="en-US"/>
        </w:rPr>
        <w:t>Present</w:t>
      </w:r>
      <w:r w:rsidRPr="0026345F">
        <w:rPr>
          <w:rStyle w:val="a9"/>
          <w:rFonts w:ascii="Times New Roman" w:hAnsi="Times New Roman"/>
          <w:color w:val="000000"/>
          <w:sz w:val="24"/>
          <w:szCs w:val="24"/>
        </w:rPr>
        <w:t xml:space="preserve"> </w:t>
      </w:r>
      <w:r w:rsidRPr="0026345F">
        <w:rPr>
          <w:rStyle w:val="a9"/>
          <w:rFonts w:ascii="Times New Roman" w:hAnsi="Times New Roman"/>
          <w:color w:val="000000"/>
          <w:sz w:val="24"/>
          <w:szCs w:val="24"/>
          <w:lang w:val="en-US"/>
        </w:rPr>
        <w:t>Simple</w:t>
      </w:r>
      <w:r w:rsidRPr="0026345F">
        <w:rPr>
          <w:rStyle w:val="a9"/>
          <w:rFonts w:ascii="Times New Roman" w:hAnsi="Times New Roman"/>
          <w:color w:val="000000"/>
          <w:sz w:val="24"/>
          <w:szCs w:val="24"/>
        </w:rPr>
        <w:t xml:space="preserve"> страда</w:t>
      </w:r>
      <w:r w:rsidRPr="0026345F">
        <w:rPr>
          <w:rStyle w:val="a9"/>
          <w:rFonts w:ascii="Times New Roman" w:hAnsi="Times New Roman"/>
          <w:color w:val="000000"/>
          <w:sz w:val="24"/>
          <w:szCs w:val="24"/>
        </w:rPr>
        <w:softHyphen/>
        <w:t>тельного залога;</w:t>
      </w:r>
    </w:p>
    <w:p w:rsidR="00521C70" w:rsidRPr="0026345F" w:rsidRDefault="00521C70" w:rsidP="00521C70">
      <w:pPr>
        <w:pStyle w:val="aa"/>
        <w:shd w:val="clear" w:color="auto" w:fill="auto"/>
        <w:spacing w:before="0" w:line="240" w:lineRule="auto"/>
        <w:ind w:left="113" w:right="113"/>
        <w:jc w:val="both"/>
        <w:rPr>
          <w:rFonts w:ascii="Times New Roman" w:hAnsi="Times New Roman"/>
          <w:sz w:val="24"/>
          <w:szCs w:val="24"/>
          <w:lang w:val="en-US"/>
        </w:rPr>
      </w:pPr>
      <w:r w:rsidRPr="0026345F">
        <w:rPr>
          <w:rStyle w:val="a9"/>
          <w:rFonts w:ascii="Times New Roman" w:hAnsi="Times New Roman"/>
          <w:color w:val="000000"/>
          <w:sz w:val="24"/>
          <w:szCs w:val="24"/>
        </w:rPr>
        <w:t>модальные</w:t>
      </w:r>
      <w:r w:rsidRPr="0026345F">
        <w:rPr>
          <w:rStyle w:val="a9"/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26345F">
        <w:rPr>
          <w:rStyle w:val="a9"/>
          <w:rFonts w:ascii="Times New Roman" w:hAnsi="Times New Roman"/>
          <w:color w:val="000000"/>
          <w:sz w:val="24"/>
          <w:szCs w:val="24"/>
        </w:rPr>
        <w:t>глаголы</w:t>
      </w:r>
      <w:r w:rsidRPr="0026345F">
        <w:rPr>
          <w:rStyle w:val="a9"/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26345F">
        <w:rPr>
          <w:rStyle w:val="a9"/>
          <w:rFonts w:ascii="Times New Roman" w:hAnsi="Times New Roman"/>
          <w:color w:val="000000"/>
          <w:sz w:val="24"/>
          <w:szCs w:val="24"/>
        </w:rPr>
        <w:t>и</w:t>
      </w:r>
      <w:r w:rsidRPr="0026345F">
        <w:rPr>
          <w:rStyle w:val="a9"/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26345F">
        <w:rPr>
          <w:rStyle w:val="a9"/>
          <w:rFonts w:ascii="Times New Roman" w:hAnsi="Times New Roman"/>
          <w:color w:val="000000"/>
          <w:sz w:val="24"/>
          <w:szCs w:val="24"/>
        </w:rPr>
        <w:t>их</w:t>
      </w:r>
      <w:r w:rsidRPr="0026345F">
        <w:rPr>
          <w:rStyle w:val="a9"/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26345F">
        <w:rPr>
          <w:rStyle w:val="a9"/>
          <w:rFonts w:ascii="Times New Roman" w:hAnsi="Times New Roman"/>
          <w:color w:val="000000"/>
          <w:sz w:val="24"/>
          <w:szCs w:val="24"/>
        </w:rPr>
        <w:t>эквиваленты</w:t>
      </w:r>
      <w:r w:rsidRPr="0026345F">
        <w:rPr>
          <w:rStyle w:val="a9"/>
          <w:rFonts w:ascii="Times New Roman" w:hAnsi="Times New Roman"/>
          <w:color w:val="000000"/>
          <w:sz w:val="24"/>
          <w:szCs w:val="24"/>
          <w:lang w:val="en-US"/>
        </w:rPr>
        <w:t xml:space="preserve"> (</w:t>
      </w:r>
      <w:r w:rsidRPr="0026345F">
        <w:rPr>
          <w:rStyle w:val="a9"/>
          <w:rFonts w:ascii="Times New Roman" w:hAnsi="Times New Roman"/>
          <w:color w:val="000000"/>
          <w:sz w:val="24"/>
          <w:szCs w:val="24"/>
        </w:rPr>
        <w:t>сап</w:t>
      </w:r>
      <w:r w:rsidRPr="0026345F">
        <w:rPr>
          <w:rStyle w:val="a9"/>
          <w:rFonts w:ascii="Times New Roman" w:hAnsi="Times New Roman"/>
          <w:color w:val="000000"/>
          <w:sz w:val="24"/>
          <w:szCs w:val="24"/>
          <w:lang w:val="en-US"/>
        </w:rPr>
        <w:t>/ could/be able to, must/have to, would, need);</w:t>
      </w:r>
    </w:p>
    <w:p w:rsidR="00521C70" w:rsidRPr="0026345F" w:rsidRDefault="00521C70" w:rsidP="00521C70">
      <w:pPr>
        <w:pStyle w:val="aa"/>
        <w:shd w:val="clear" w:color="auto" w:fill="auto"/>
        <w:tabs>
          <w:tab w:val="left" w:pos="716"/>
        </w:tabs>
        <w:spacing w:before="0" w:line="240" w:lineRule="auto"/>
        <w:ind w:left="113" w:right="113"/>
        <w:jc w:val="both"/>
        <w:rPr>
          <w:rFonts w:ascii="Times New Roman" w:hAnsi="Times New Roman"/>
          <w:sz w:val="24"/>
          <w:szCs w:val="24"/>
        </w:rPr>
      </w:pPr>
      <w:r w:rsidRPr="0026345F">
        <w:rPr>
          <w:rStyle w:val="a9"/>
          <w:rFonts w:ascii="Times New Roman" w:hAnsi="Times New Roman"/>
          <w:color w:val="000000"/>
          <w:sz w:val="24"/>
          <w:szCs w:val="24"/>
        </w:rPr>
        <w:t xml:space="preserve">эквивалент модального глагола </w:t>
      </w:r>
      <w:r w:rsidRPr="0026345F">
        <w:rPr>
          <w:rStyle w:val="a9"/>
          <w:rFonts w:ascii="Times New Roman" w:hAnsi="Times New Roman"/>
          <w:color w:val="000000"/>
          <w:sz w:val="24"/>
          <w:szCs w:val="24"/>
          <w:lang w:val="en-US"/>
        </w:rPr>
        <w:t>to</w:t>
      </w:r>
      <w:r w:rsidRPr="0026345F">
        <w:rPr>
          <w:rStyle w:val="a9"/>
          <w:rFonts w:ascii="Times New Roman" w:hAnsi="Times New Roman"/>
          <w:color w:val="000000"/>
          <w:sz w:val="24"/>
          <w:szCs w:val="24"/>
        </w:rPr>
        <w:t xml:space="preserve"> </w:t>
      </w:r>
      <w:r w:rsidRPr="0026345F">
        <w:rPr>
          <w:rStyle w:val="a9"/>
          <w:rFonts w:ascii="Times New Roman" w:hAnsi="Times New Roman"/>
          <w:color w:val="000000"/>
          <w:sz w:val="24"/>
          <w:szCs w:val="24"/>
          <w:lang w:val="en-US"/>
        </w:rPr>
        <w:t>have</w:t>
      </w:r>
      <w:r w:rsidRPr="0026345F">
        <w:rPr>
          <w:rStyle w:val="a9"/>
          <w:rFonts w:ascii="Times New Roman" w:hAnsi="Times New Roman"/>
          <w:color w:val="000000"/>
          <w:sz w:val="24"/>
          <w:szCs w:val="24"/>
        </w:rPr>
        <w:t xml:space="preserve"> </w:t>
      </w:r>
      <w:r w:rsidRPr="0026345F">
        <w:rPr>
          <w:rStyle w:val="a9"/>
          <w:rFonts w:ascii="Times New Roman" w:hAnsi="Times New Roman"/>
          <w:color w:val="000000"/>
          <w:sz w:val="24"/>
          <w:szCs w:val="24"/>
          <w:lang w:val="en-US"/>
        </w:rPr>
        <w:t>to</w:t>
      </w:r>
      <w:r w:rsidRPr="0026345F">
        <w:rPr>
          <w:rStyle w:val="a9"/>
          <w:rFonts w:ascii="Times New Roman" w:hAnsi="Times New Roman"/>
          <w:color w:val="000000"/>
          <w:sz w:val="24"/>
          <w:szCs w:val="24"/>
        </w:rPr>
        <w:t xml:space="preserve"> в формах </w:t>
      </w:r>
      <w:r w:rsidRPr="0026345F">
        <w:rPr>
          <w:rStyle w:val="a9"/>
          <w:rFonts w:ascii="Times New Roman" w:hAnsi="Times New Roman"/>
          <w:color w:val="000000"/>
          <w:sz w:val="24"/>
          <w:szCs w:val="24"/>
          <w:lang w:val="en-US"/>
        </w:rPr>
        <w:t>Past</w:t>
      </w:r>
      <w:r w:rsidRPr="0026345F">
        <w:rPr>
          <w:rStyle w:val="a9"/>
          <w:rFonts w:ascii="Times New Roman" w:hAnsi="Times New Roman"/>
          <w:color w:val="000000"/>
          <w:sz w:val="24"/>
          <w:szCs w:val="24"/>
        </w:rPr>
        <w:t xml:space="preserve">, </w:t>
      </w:r>
      <w:r w:rsidRPr="0026345F">
        <w:rPr>
          <w:rStyle w:val="a9"/>
          <w:rFonts w:ascii="Times New Roman" w:hAnsi="Times New Roman"/>
          <w:color w:val="000000"/>
          <w:sz w:val="24"/>
          <w:szCs w:val="24"/>
          <w:lang w:val="en-US"/>
        </w:rPr>
        <w:t>Present</w:t>
      </w:r>
      <w:r w:rsidRPr="0026345F">
        <w:rPr>
          <w:rStyle w:val="a9"/>
          <w:rFonts w:ascii="Times New Roman" w:hAnsi="Times New Roman"/>
          <w:color w:val="000000"/>
          <w:sz w:val="24"/>
          <w:szCs w:val="24"/>
        </w:rPr>
        <w:t xml:space="preserve">, </w:t>
      </w:r>
      <w:r w:rsidRPr="0026345F">
        <w:rPr>
          <w:rStyle w:val="a9"/>
          <w:rFonts w:ascii="Times New Roman" w:hAnsi="Times New Roman"/>
          <w:color w:val="000000"/>
          <w:sz w:val="24"/>
          <w:szCs w:val="24"/>
          <w:lang w:val="en-US"/>
        </w:rPr>
        <w:t>Future</w:t>
      </w:r>
      <w:r w:rsidRPr="0026345F">
        <w:rPr>
          <w:rStyle w:val="a9"/>
          <w:rFonts w:ascii="Times New Roman" w:hAnsi="Times New Roman"/>
          <w:color w:val="000000"/>
          <w:sz w:val="24"/>
          <w:szCs w:val="24"/>
        </w:rPr>
        <w:t xml:space="preserve"> </w:t>
      </w:r>
      <w:r w:rsidRPr="0026345F">
        <w:rPr>
          <w:rStyle w:val="a9"/>
          <w:rFonts w:ascii="Times New Roman" w:hAnsi="Times New Roman"/>
          <w:color w:val="000000"/>
          <w:sz w:val="24"/>
          <w:szCs w:val="24"/>
          <w:lang w:val="en-US"/>
        </w:rPr>
        <w:t>Simple</w:t>
      </w:r>
      <w:r w:rsidRPr="0026345F">
        <w:rPr>
          <w:rStyle w:val="a9"/>
          <w:rFonts w:ascii="Times New Roman" w:hAnsi="Times New Roman"/>
          <w:color w:val="000000"/>
          <w:sz w:val="24"/>
          <w:szCs w:val="24"/>
        </w:rPr>
        <w:t xml:space="preserve"> </w:t>
      </w:r>
      <w:r w:rsidRPr="0026345F">
        <w:rPr>
          <w:rStyle w:val="a9"/>
          <w:rFonts w:ascii="Times New Roman" w:hAnsi="Times New Roman"/>
          <w:color w:val="000000"/>
          <w:sz w:val="24"/>
          <w:szCs w:val="24"/>
          <w:lang w:val="en-US"/>
        </w:rPr>
        <w:t>Tenses</w:t>
      </w:r>
      <w:r w:rsidRPr="0026345F">
        <w:rPr>
          <w:rStyle w:val="a9"/>
          <w:rFonts w:ascii="Times New Roman" w:hAnsi="Times New Roman"/>
          <w:color w:val="000000"/>
          <w:sz w:val="24"/>
          <w:szCs w:val="24"/>
        </w:rPr>
        <w:t xml:space="preserve">; </w:t>
      </w:r>
      <w:proofErr w:type="spellStart"/>
      <w:proofErr w:type="gramStart"/>
      <w:r w:rsidRPr="0026345F">
        <w:rPr>
          <w:rStyle w:val="ab"/>
          <w:rFonts w:ascii="Times New Roman" w:hAnsi="Times New Roman"/>
          <w:color w:val="000000"/>
          <w:sz w:val="24"/>
          <w:szCs w:val="24"/>
        </w:rPr>
        <w:t>j</w:t>
      </w:r>
      <w:proofErr w:type="gramEnd"/>
      <w:r w:rsidRPr="0026345F">
        <w:rPr>
          <w:rStyle w:val="a9"/>
          <w:rFonts w:ascii="Times New Roman" w:eastAsia="SimSun" w:hAnsi="Times New Roman"/>
          <w:color w:val="000000"/>
          <w:sz w:val="24"/>
          <w:szCs w:val="24"/>
        </w:rPr>
        <w:t>неличные</w:t>
      </w:r>
      <w:proofErr w:type="spellEnd"/>
      <w:r w:rsidRPr="0026345F">
        <w:rPr>
          <w:rStyle w:val="a9"/>
          <w:rFonts w:ascii="Times New Roman" w:eastAsia="SimSun" w:hAnsi="Times New Roman"/>
          <w:color w:val="000000"/>
          <w:sz w:val="24"/>
          <w:szCs w:val="24"/>
        </w:rPr>
        <w:t xml:space="preserve"> формы глагола (причастия настоя</w:t>
      </w:r>
      <w:r w:rsidRPr="0026345F">
        <w:rPr>
          <w:rStyle w:val="a9"/>
          <w:rFonts w:ascii="Times New Roman" w:eastAsia="SimSun" w:hAnsi="Times New Roman"/>
          <w:color w:val="000000"/>
          <w:sz w:val="24"/>
          <w:szCs w:val="24"/>
        </w:rPr>
        <w:softHyphen/>
        <w:t>щего и прошедшего времени) без различения их функций;</w:t>
      </w:r>
    </w:p>
    <w:p w:rsidR="00521C70" w:rsidRPr="0026345F" w:rsidRDefault="00521C70" w:rsidP="00521C70">
      <w:pPr>
        <w:pStyle w:val="aa"/>
        <w:shd w:val="clear" w:color="auto" w:fill="auto"/>
        <w:spacing w:before="0" w:line="240" w:lineRule="auto"/>
        <w:ind w:left="113" w:right="113"/>
        <w:jc w:val="both"/>
        <w:rPr>
          <w:rFonts w:ascii="Times New Roman" w:hAnsi="Times New Roman"/>
          <w:sz w:val="24"/>
          <w:szCs w:val="24"/>
        </w:rPr>
      </w:pPr>
      <w:r w:rsidRPr="0026345F">
        <w:rPr>
          <w:rStyle w:val="a9"/>
          <w:rFonts w:ascii="Times New Roman" w:eastAsia="SimSun" w:hAnsi="Times New Roman"/>
          <w:color w:val="000000"/>
          <w:sz w:val="24"/>
          <w:szCs w:val="24"/>
        </w:rPr>
        <w:t>фразовые глаголы, обслуживающие темы, отобранные для данного этапа обучения.</w:t>
      </w:r>
    </w:p>
    <w:p w:rsidR="00521C70" w:rsidRPr="0026345F" w:rsidRDefault="00521C70" w:rsidP="00521C70">
      <w:pPr>
        <w:pStyle w:val="aa"/>
        <w:shd w:val="clear" w:color="auto" w:fill="auto"/>
        <w:spacing w:before="0" w:line="240" w:lineRule="auto"/>
        <w:ind w:left="113" w:right="113"/>
        <w:jc w:val="both"/>
        <w:rPr>
          <w:rFonts w:ascii="Times New Roman" w:hAnsi="Times New Roman"/>
          <w:sz w:val="24"/>
          <w:szCs w:val="24"/>
        </w:rPr>
      </w:pPr>
      <w:r w:rsidRPr="0026345F">
        <w:rPr>
          <w:rStyle w:val="a9"/>
          <w:rFonts w:ascii="Times New Roman" w:eastAsia="SimSun" w:hAnsi="Times New Roman"/>
          <w:color w:val="000000"/>
          <w:sz w:val="24"/>
          <w:szCs w:val="24"/>
        </w:rPr>
        <w:t>Имена существительные неисчисляемые и исчисляемые (</w:t>
      </w:r>
      <w:r w:rsidRPr="0026345F">
        <w:rPr>
          <w:rStyle w:val="a9"/>
          <w:rFonts w:ascii="Times New Roman" w:eastAsia="SimSun" w:hAnsi="Times New Roman"/>
          <w:color w:val="000000"/>
          <w:sz w:val="24"/>
          <w:szCs w:val="24"/>
          <w:lang w:val="en-US"/>
        </w:rPr>
        <w:t>a</w:t>
      </w:r>
      <w:r w:rsidRPr="0026345F">
        <w:rPr>
          <w:rStyle w:val="a9"/>
          <w:rFonts w:ascii="Times New Roman" w:eastAsia="SimSun" w:hAnsi="Times New Roman"/>
          <w:color w:val="000000"/>
          <w:sz w:val="24"/>
          <w:szCs w:val="24"/>
        </w:rPr>
        <w:t xml:space="preserve"> </w:t>
      </w:r>
      <w:r w:rsidRPr="0026345F">
        <w:rPr>
          <w:rStyle w:val="a9"/>
          <w:rFonts w:ascii="Times New Roman" w:eastAsia="SimSun" w:hAnsi="Times New Roman"/>
          <w:color w:val="000000"/>
          <w:sz w:val="24"/>
          <w:szCs w:val="24"/>
          <w:lang w:val="en-US"/>
        </w:rPr>
        <w:t>pencil</w:t>
      </w:r>
      <w:r w:rsidRPr="0026345F">
        <w:rPr>
          <w:rStyle w:val="a9"/>
          <w:rFonts w:ascii="Times New Roman" w:eastAsia="SimSun" w:hAnsi="Times New Roman"/>
          <w:color w:val="000000"/>
          <w:sz w:val="24"/>
          <w:szCs w:val="24"/>
        </w:rPr>
        <w:t xml:space="preserve">, </w:t>
      </w:r>
      <w:r w:rsidRPr="0026345F">
        <w:rPr>
          <w:rStyle w:val="a9"/>
          <w:rFonts w:ascii="Times New Roman" w:eastAsia="SimSun" w:hAnsi="Times New Roman"/>
          <w:color w:val="000000"/>
          <w:sz w:val="24"/>
          <w:szCs w:val="24"/>
          <w:lang w:val="en-US"/>
        </w:rPr>
        <w:t>water</w:t>
      </w:r>
      <w:r w:rsidRPr="0026345F">
        <w:rPr>
          <w:rStyle w:val="a9"/>
          <w:rFonts w:ascii="Times New Roman" w:eastAsia="SimSun" w:hAnsi="Times New Roman"/>
          <w:color w:val="000000"/>
          <w:sz w:val="24"/>
          <w:szCs w:val="24"/>
        </w:rPr>
        <w:t>); существительные в функции прилагательного (</w:t>
      </w:r>
      <w:r w:rsidRPr="0026345F">
        <w:rPr>
          <w:rStyle w:val="a9"/>
          <w:rFonts w:ascii="Times New Roman" w:eastAsia="SimSun" w:hAnsi="Times New Roman"/>
          <w:color w:val="000000"/>
          <w:sz w:val="24"/>
          <w:szCs w:val="24"/>
          <w:lang w:val="en-US"/>
        </w:rPr>
        <w:t>art</w:t>
      </w:r>
      <w:r w:rsidRPr="0026345F">
        <w:rPr>
          <w:rStyle w:val="a9"/>
          <w:rFonts w:ascii="Times New Roman" w:eastAsia="SimSun" w:hAnsi="Times New Roman"/>
          <w:color w:val="000000"/>
          <w:sz w:val="24"/>
          <w:szCs w:val="24"/>
        </w:rPr>
        <w:t xml:space="preserve"> </w:t>
      </w:r>
      <w:r w:rsidRPr="0026345F">
        <w:rPr>
          <w:rStyle w:val="a9"/>
          <w:rFonts w:ascii="Times New Roman" w:eastAsia="SimSun" w:hAnsi="Times New Roman"/>
          <w:color w:val="000000"/>
          <w:sz w:val="24"/>
          <w:szCs w:val="24"/>
          <w:lang w:val="en-US"/>
        </w:rPr>
        <w:t>gallery</w:t>
      </w:r>
      <w:r w:rsidRPr="0026345F">
        <w:rPr>
          <w:rStyle w:val="a9"/>
          <w:rFonts w:ascii="Times New Roman" w:eastAsia="SimSun" w:hAnsi="Times New Roman"/>
          <w:color w:val="000000"/>
          <w:sz w:val="24"/>
          <w:szCs w:val="24"/>
        </w:rPr>
        <w:t>).</w:t>
      </w:r>
    </w:p>
    <w:p w:rsidR="00521C70" w:rsidRPr="0026345F" w:rsidRDefault="00521C70" w:rsidP="00521C70">
      <w:pPr>
        <w:pStyle w:val="aa"/>
        <w:shd w:val="clear" w:color="auto" w:fill="auto"/>
        <w:spacing w:before="0" w:line="240" w:lineRule="auto"/>
        <w:ind w:left="113" w:right="113"/>
        <w:jc w:val="both"/>
        <w:rPr>
          <w:rFonts w:ascii="Times New Roman" w:hAnsi="Times New Roman"/>
          <w:sz w:val="24"/>
          <w:szCs w:val="24"/>
        </w:rPr>
      </w:pPr>
      <w:r w:rsidRPr="0026345F">
        <w:rPr>
          <w:rStyle w:val="a9"/>
          <w:rFonts w:ascii="Times New Roman" w:eastAsia="SimSun" w:hAnsi="Times New Roman"/>
          <w:color w:val="000000"/>
          <w:sz w:val="24"/>
          <w:szCs w:val="24"/>
        </w:rPr>
        <w:t xml:space="preserve">Артикли определённый, неопределённый и нулевой (в том </w:t>
      </w:r>
      <w:proofErr w:type="gramStart"/>
      <w:r w:rsidRPr="0026345F">
        <w:rPr>
          <w:rStyle w:val="a9"/>
          <w:rFonts w:ascii="Times New Roman" w:eastAsia="SimSun" w:hAnsi="Times New Roman"/>
          <w:color w:val="000000"/>
          <w:sz w:val="24"/>
          <w:szCs w:val="24"/>
        </w:rPr>
        <w:t>числе</w:t>
      </w:r>
      <w:proofErr w:type="gramEnd"/>
      <w:r w:rsidRPr="0026345F">
        <w:rPr>
          <w:rStyle w:val="a9"/>
          <w:rFonts w:ascii="Times New Roman" w:eastAsia="SimSun" w:hAnsi="Times New Roman"/>
          <w:color w:val="000000"/>
          <w:sz w:val="24"/>
          <w:szCs w:val="24"/>
        </w:rPr>
        <w:t xml:space="preserve"> с </w:t>
      </w:r>
      <w:r w:rsidRPr="0026345F">
        <w:rPr>
          <w:rStyle w:val="a9"/>
          <w:rFonts w:ascii="Times New Roman" w:eastAsia="SimSun" w:hAnsi="Times New Roman"/>
          <w:color w:val="000000"/>
          <w:sz w:val="24"/>
          <w:szCs w:val="24"/>
        </w:rPr>
        <w:lastRenderedPageBreak/>
        <w:t>географическими назва</w:t>
      </w:r>
      <w:r w:rsidRPr="0026345F">
        <w:rPr>
          <w:rStyle w:val="a9"/>
          <w:rFonts w:ascii="Times New Roman" w:eastAsia="SimSun" w:hAnsi="Times New Roman"/>
          <w:color w:val="000000"/>
          <w:sz w:val="24"/>
          <w:szCs w:val="24"/>
        </w:rPr>
        <w:softHyphen/>
        <w:t>ниями).</w:t>
      </w:r>
    </w:p>
    <w:p w:rsidR="00521C70" w:rsidRPr="0026345F" w:rsidRDefault="00521C70" w:rsidP="00521C70">
      <w:pPr>
        <w:pStyle w:val="aa"/>
        <w:shd w:val="clear" w:color="auto" w:fill="auto"/>
        <w:spacing w:before="0" w:line="240" w:lineRule="auto"/>
        <w:ind w:left="113" w:right="113"/>
        <w:jc w:val="both"/>
        <w:rPr>
          <w:rFonts w:ascii="Times New Roman" w:hAnsi="Times New Roman"/>
          <w:sz w:val="24"/>
          <w:szCs w:val="24"/>
        </w:rPr>
      </w:pPr>
      <w:proofErr w:type="gramStart"/>
      <w:r w:rsidRPr="0026345F">
        <w:rPr>
          <w:rStyle w:val="a9"/>
          <w:rFonts w:ascii="Times New Roman" w:eastAsia="SimSun" w:hAnsi="Times New Roman"/>
          <w:color w:val="000000"/>
          <w:sz w:val="24"/>
          <w:szCs w:val="24"/>
        </w:rPr>
        <w:t>Местоимения личные в именительном (I) и объектном (те) падежах; притяжательные, указательные, возвратные, относительные, во</w:t>
      </w:r>
      <w:r w:rsidRPr="0026345F">
        <w:rPr>
          <w:rStyle w:val="a9"/>
          <w:rFonts w:ascii="Times New Roman" w:eastAsia="SimSun" w:hAnsi="Times New Roman"/>
          <w:color w:val="000000"/>
          <w:sz w:val="24"/>
          <w:szCs w:val="24"/>
        </w:rPr>
        <w:softHyphen/>
        <w:t>просительные, неопределённые местоимения (</w:t>
      </w:r>
      <w:r w:rsidRPr="0026345F">
        <w:rPr>
          <w:rStyle w:val="a9"/>
          <w:rFonts w:ascii="Times New Roman" w:eastAsia="SimSun" w:hAnsi="Times New Roman"/>
          <w:color w:val="000000"/>
          <w:sz w:val="24"/>
          <w:szCs w:val="24"/>
          <w:lang w:val="en-US"/>
        </w:rPr>
        <w:t>some</w:t>
      </w:r>
      <w:r w:rsidRPr="0026345F">
        <w:rPr>
          <w:rStyle w:val="a9"/>
          <w:rFonts w:ascii="Times New Roman" w:eastAsia="SimSun" w:hAnsi="Times New Roman"/>
          <w:color w:val="000000"/>
          <w:sz w:val="24"/>
          <w:szCs w:val="24"/>
        </w:rPr>
        <w:t xml:space="preserve">, </w:t>
      </w:r>
      <w:r w:rsidRPr="0026345F">
        <w:rPr>
          <w:rStyle w:val="a9"/>
          <w:rFonts w:ascii="Times New Roman" w:eastAsia="SimSun" w:hAnsi="Times New Roman"/>
          <w:color w:val="000000"/>
          <w:sz w:val="24"/>
          <w:szCs w:val="24"/>
          <w:lang w:val="en-US"/>
        </w:rPr>
        <w:t>any</w:t>
      </w:r>
      <w:r w:rsidRPr="0026345F">
        <w:rPr>
          <w:rStyle w:val="a9"/>
          <w:rFonts w:ascii="Times New Roman" w:eastAsia="SimSun" w:hAnsi="Times New Roman"/>
          <w:color w:val="000000"/>
          <w:sz w:val="24"/>
          <w:szCs w:val="24"/>
        </w:rPr>
        <w:t>) и их производные (</w:t>
      </w:r>
      <w:r w:rsidRPr="0026345F">
        <w:rPr>
          <w:rStyle w:val="a9"/>
          <w:rFonts w:ascii="Times New Roman" w:eastAsia="SimSun" w:hAnsi="Times New Roman"/>
          <w:color w:val="000000"/>
          <w:sz w:val="24"/>
          <w:szCs w:val="24"/>
          <w:lang w:val="en-US"/>
        </w:rPr>
        <w:t>somebody</w:t>
      </w:r>
      <w:r w:rsidRPr="0026345F">
        <w:rPr>
          <w:rStyle w:val="a9"/>
          <w:rFonts w:ascii="Times New Roman" w:eastAsia="SimSun" w:hAnsi="Times New Roman"/>
          <w:color w:val="000000"/>
          <w:sz w:val="24"/>
          <w:szCs w:val="24"/>
        </w:rPr>
        <w:t xml:space="preserve">, </w:t>
      </w:r>
      <w:r w:rsidRPr="0026345F">
        <w:rPr>
          <w:rStyle w:val="a9"/>
          <w:rFonts w:ascii="Times New Roman" w:eastAsia="SimSun" w:hAnsi="Times New Roman"/>
          <w:color w:val="000000"/>
          <w:sz w:val="24"/>
          <w:szCs w:val="24"/>
          <w:lang w:val="en-US"/>
        </w:rPr>
        <w:t>any</w:t>
      </w:r>
      <w:r w:rsidRPr="0026345F">
        <w:rPr>
          <w:rStyle w:val="a9"/>
          <w:rFonts w:ascii="Times New Roman" w:eastAsia="SimSun" w:hAnsi="Times New Roman"/>
          <w:color w:val="000000"/>
          <w:sz w:val="24"/>
          <w:szCs w:val="24"/>
        </w:rPr>
        <w:softHyphen/>
      </w:r>
      <w:r w:rsidRPr="0026345F">
        <w:rPr>
          <w:rStyle w:val="a9"/>
          <w:rFonts w:ascii="Times New Roman" w:eastAsia="SimSun" w:hAnsi="Times New Roman"/>
          <w:color w:val="000000"/>
          <w:sz w:val="24"/>
          <w:szCs w:val="24"/>
          <w:lang w:val="en-US"/>
        </w:rPr>
        <w:t>thing</w:t>
      </w:r>
      <w:r w:rsidRPr="0026345F">
        <w:rPr>
          <w:rStyle w:val="a9"/>
          <w:rFonts w:ascii="Times New Roman" w:eastAsia="SimSun" w:hAnsi="Times New Roman"/>
          <w:color w:val="000000"/>
          <w:sz w:val="24"/>
          <w:szCs w:val="24"/>
        </w:rPr>
        <w:t xml:space="preserve">, </w:t>
      </w:r>
      <w:r w:rsidRPr="0026345F">
        <w:rPr>
          <w:rStyle w:val="a9"/>
          <w:rFonts w:ascii="Times New Roman" w:eastAsia="SimSun" w:hAnsi="Times New Roman"/>
          <w:color w:val="000000"/>
          <w:sz w:val="24"/>
          <w:szCs w:val="24"/>
          <w:lang w:val="en-US"/>
        </w:rPr>
        <w:t>nobody</w:t>
      </w:r>
      <w:r w:rsidRPr="0026345F">
        <w:rPr>
          <w:rStyle w:val="a9"/>
          <w:rFonts w:ascii="Times New Roman" w:eastAsia="SimSun" w:hAnsi="Times New Roman"/>
          <w:color w:val="000000"/>
          <w:sz w:val="24"/>
          <w:szCs w:val="24"/>
        </w:rPr>
        <w:t xml:space="preserve">, </w:t>
      </w:r>
      <w:r w:rsidRPr="0026345F">
        <w:rPr>
          <w:rStyle w:val="a9"/>
          <w:rFonts w:ascii="Times New Roman" w:eastAsia="SimSun" w:hAnsi="Times New Roman"/>
          <w:color w:val="000000"/>
          <w:sz w:val="24"/>
          <w:szCs w:val="24"/>
          <w:lang w:val="en-US"/>
        </w:rPr>
        <w:t>everything</w:t>
      </w:r>
      <w:r w:rsidRPr="0026345F">
        <w:rPr>
          <w:rStyle w:val="a9"/>
          <w:rFonts w:ascii="Times New Roman" w:eastAsia="SimSun" w:hAnsi="Times New Roman"/>
          <w:color w:val="000000"/>
          <w:sz w:val="24"/>
          <w:szCs w:val="24"/>
        </w:rPr>
        <w:t xml:space="preserve">, </w:t>
      </w:r>
      <w:r w:rsidRPr="0026345F">
        <w:rPr>
          <w:rStyle w:val="a9"/>
          <w:rFonts w:ascii="Times New Roman" w:eastAsia="SimSun" w:hAnsi="Times New Roman"/>
          <w:color w:val="000000"/>
          <w:sz w:val="24"/>
          <w:szCs w:val="24"/>
          <w:lang w:val="en-US"/>
        </w:rPr>
        <w:t>etc</w:t>
      </w:r>
      <w:r w:rsidRPr="0026345F">
        <w:rPr>
          <w:rStyle w:val="a9"/>
          <w:rFonts w:ascii="Times New Roman" w:eastAsia="SimSun" w:hAnsi="Times New Roman"/>
          <w:color w:val="000000"/>
          <w:sz w:val="24"/>
          <w:szCs w:val="24"/>
        </w:rPr>
        <w:t>.).</w:t>
      </w:r>
      <w:proofErr w:type="gramEnd"/>
    </w:p>
    <w:p w:rsidR="00521C70" w:rsidRPr="0026345F" w:rsidRDefault="00521C70" w:rsidP="00521C70">
      <w:pPr>
        <w:pStyle w:val="aa"/>
        <w:shd w:val="clear" w:color="auto" w:fill="auto"/>
        <w:spacing w:before="0" w:line="240" w:lineRule="auto"/>
        <w:ind w:left="113" w:right="113"/>
        <w:jc w:val="both"/>
        <w:rPr>
          <w:rFonts w:ascii="Times New Roman" w:hAnsi="Times New Roman"/>
          <w:sz w:val="24"/>
          <w:szCs w:val="24"/>
        </w:rPr>
      </w:pPr>
      <w:r w:rsidRPr="0026345F">
        <w:rPr>
          <w:rStyle w:val="a9"/>
          <w:rFonts w:ascii="Times New Roman" w:eastAsia="SimSun" w:hAnsi="Times New Roman"/>
          <w:color w:val="000000"/>
          <w:sz w:val="24"/>
          <w:szCs w:val="24"/>
        </w:rPr>
        <w:t>Имена прилагательные в положительной, сравнительной и превосходной степени — обра</w:t>
      </w:r>
      <w:r w:rsidRPr="0026345F">
        <w:rPr>
          <w:rStyle w:val="a9"/>
          <w:rFonts w:ascii="Times New Roman" w:eastAsia="SimSun" w:hAnsi="Times New Roman"/>
          <w:color w:val="000000"/>
          <w:sz w:val="24"/>
          <w:szCs w:val="24"/>
        </w:rPr>
        <w:softHyphen/>
        <w:t>зованные по правилу и исключения.</w:t>
      </w:r>
    </w:p>
    <w:p w:rsidR="00521C70" w:rsidRPr="00635234" w:rsidRDefault="00521C70" w:rsidP="00521C70">
      <w:pPr>
        <w:pStyle w:val="aa"/>
        <w:shd w:val="clear" w:color="auto" w:fill="auto"/>
        <w:spacing w:before="0" w:line="240" w:lineRule="auto"/>
        <w:ind w:left="113" w:right="113"/>
        <w:jc w:val="both"/>
        <w:rPr>
          <w:rFonts w:ascii="Times New Roman" w:hAnsi="Times New Roman"/>
          <w:sz w:val="24"/>
          <w:szCs w:val="24"/>
        </w:rPr>
      </w:pPr>
      <w:r w:rsidRPr="00635234">
        <w:rPr>
          <w:rStyle w:val="a9"/>
          <w:rFonts w:ascii="Times New Roman" w:eastAsia="SimSun" w:hAnsi="Times New Roman"/>
          <w:color w:val="000000"/>
          <w:sz w:val="24"/>
          <w:szCs w:val="24"/>
        </w:rPr>
        <w:t>Наречия, оканчивающиеся на -</w:t>
      </w:r>
      <w:proofErr w:type="spellStart"/>
      <w:r w:rsidRPr="00635234">
        <w:rPr>
          <w:rStyle w:val="a9"/>
          <w:rFonts w:ascii="Times New Roman" w:eastAsia="SimSun" w:hAnsi="Times New Roman"/>
          <w:color w:val="000000"/>
          <w:sz w:val="24"/>
          <w:szCs w:val="24"/>
          <w:lang w:val="en-US"/>
        </w:rPr>
        <w:t>ly</w:t>
      </w:r>
      <w:proofErr w:type="spellEnd"/>
      <w:r w:rsidRPr="00635234">
        <w:rPr>
          <w:rStyle w:val="a9"/>
          <w:rFonts w:ascii="Times New Roman" w:eastAsia="SimSun" w:hAnsi="Times New Roman"/>
          <w:color w:val="000000"/>
          <w:sz w:val="24"/>
          <w:szCs w:val="24"/>
        </w:rPr>
        <w:t xml:space="preserve"> (</w:t>
      </w:r>
      <w:r w:rsidRPr="00635234">
        <w:rPr>
          <w:rStyle w:val="a9"/>
          <w:rFonts w:ascii="Times New Roman" w:eastAsia="SimSun" w:hAnsi="Times New Roman"/>
          <w:color w:val="000000"/>
          <w:sz w:val="24"/>
          <w:szCs w:val="24"/>
          <w:lang w:val="en-US"/>
        </w:rPr>
        <w:t>quickly</w:t>
      </w:r>
      <w:r w:rsidRPr="00635234">
        <w:rPr>
          <w:rStyle w:val="a9"/>
          <w:rFonts w:ascii="Times New Roman" w:eastAsia="SimSun" w:hAnsi="Times New Roman"/>
          <w:color w:val="000000"/>
          <w:sz w:val="24"/>
          <w:szCs w:val="24"/>
        </w:rPr>
        <w:t>), а так</w:t>
      </w:r>
      <w:r w:rsidRPr="00635234">
        <w:rPr>
          <w:rStyle w:val="a9"/>
          <w:rFonts w:ascii="Times New Roman" w:eastAsia="SimSun" w:hAnsi="Times New Roman"/>
          <w:color w:val="000000"/>
          <w:sz w:val="24"/>
          <w:szCs w:val="24"/>
        </w:rPr>
        <w:softHyphen/>
        <w:t>же совпадающие по форме с прилагательными (</w:t>
      </w:r>
      <w:r w:rsidRPr="00635234">
        <w:rPr>
          <w:rStyle w:val="a9"/>
          <w:rFonts w:ascii="Times New Roman" w:eastAsia="SimSun" w:hAnsi="Times New Roman"/>
          <w:color w:val="000000"/>
          <w:sz w:val="24"/>
          <w:szCs w:val="24"/>
          <w:lang w:val="en-US"/>
        </w:rPr>
        <w:t>fast</w:t>
      </w:r>
      <w:r w:rsidRPr="00635234">
        <w:rPr>
          <w:rStyle w:val="a9"/>
          <w:rFonts w:ascii="Times New Roman" w:eastAsia="SimSun" w:hAnsi="Times New Roman"/>
          <w:color w:val="000000"/>
          <w:sz w:val="24"/>
          <w:szCs w:val="24"/>
        </w:rPr>
        <w:t xml:space="preserve">, </w:t>
      </w:r>
      <w:r w:rsidRPr="00635234">
        <w:rPr>
          <w:rStyle w:val="a9"/>
          <w:rFonts w:ascii="Times New Roman" w:eastAsia="SimSun" w:hAnsi="Times New Roman"/>
          <w:color w:val="000000"/>
          <w:sz w:val="24"/>
          <w:szCs w:val="24"/>
          <w:lang w:val="en-US"/>
        </w:rPr>
        <w:t>high</w:t>
      </w:r>
      <w:r w:rsidRPr="00635234">
        <w:rPr>
          <w:rStyle w:val="a9"/>
          <w:rFonts w:ascii="Times New Roman" w:eastAsia="SimSun" w:hAnsi="Times New Roman"/>
          <w:color w:val="000000"/>
          <w:sz w:val="24"/>
          <w:szCs w:val="24"/>
        </w:rPr>
        <w:t>); выражающие количество (</w:t>
      </w:r>
      <w:r w:rsidRPr="00635234">
        <w:rPr>
          <w:rStyle w:val="a9"/>
          <w:rFonts w:ascii="Times New Roman" w:eastAsia="SimSun" w:hAnsi="Times New Roman"/>
          <w:color w:val="000000"/>
          <w:sz w:val="24"/>
          <w:szCs w:val="24"/>
          <w:lang w:val="en-US"/>
        </w:rPr>
        <w:t>many</w:t>
      </w:r>
      <w:r w:rsidRPr="00635234">
        <w:rPr>
          <w:rStyle w:val="a9"/>
          <w:rFonts w:ascii="Times New Roman" w:eastAsia="SimSun" w:hAnsi="Times New Roman"/>
          <w:color w:val="000000"/>
          <w:sz w:val="24"/>
          <w:szCs w:val="24"/>
        </w:rPr>
        <w:t>/</w:t>
      </w:r>
      <w:r w:rsidRPr="00635234">
        <w:rPr>
          <w:rStyle w:val="a9"/>
          <w:rFonts w:ascii="Times New Roman" w:eastAsia="SimSun" w:hAnsi="Times New Roman"/>
          <w:color w:val="000000"/>
          <w:sz w:val="24"/>
          <w:szCs w:val="24"/>
          <w:lang w:val="en-US"/>
        </w:rPr>
        <w:t>much</w:t>
      </w:r>
      <w:r w:rsidRPr="00635234">
        <w:rPr>
          <w:rStyle w:val="a9"/>
          <w:rFonts w:ascii="Times New Roman" w:eastAsia="SimSun" w:hAnsi="Times New Roman"/>
          <w:color w:val="000000"/>
          <w:sz w:val="24"/>
          <w:szCs w:val="24"/>
        </w:rPr>
        <w:t xml:space="preserve">, </w:t>
      </w:r>
      <w:r w:rsidRPr="00635234">
        <w:rPr>
          <w:rStyle w:val="a9"/>
          <w:rFonts w:ascii="Times New Roman" w:eastAsia="SimSun" w:hAnsi="Times New Roman"/>
          <w:color w:val="000000"/>
          <w:sz w:val="24"/>
          <w:szCs w:val="24"/>
          <w:lang w:val="en-US"/>
        </w:rPr>
        <w:t>a</w:t>
      </w:r>
      <w:r w:rsidRPr="00635234">
        <w:rPr>
          <w:rStyle w:val="a9"/>
          <w:rFonts w:ascii="Times New Roman" w:eastAsia="SimSun" w:hAnsi="Times New Roman"/>
          <w:color w:val="000000"/>
          <w:sz w:val="24"/>
          <w:szCs w:val="24"/>
        </w:rPr>
        <w:t xml:space="preserve"> </w:t>
      </w:r>
      <w:r w:rsidRPr="00635234">
        <w:rPr>
          <w:rStyle w:val="a9"/>
          <w:rFonts w:ascii="Times New Roman" w:eastAsia="SimSun" w:hAnsi="Times New Roman"/>
          <w:color w:val="000000"/>
          <w:sz w:val="24"/>
          <w:szCs w:val="24"/>
          <w:lang w:val="en-US"/>
        </w:rPr>
        <w:t>lot</w:t>
      </w:r>
      <w:r w:rsidRPr="00635234">
        <w:rPr>
          <w:rStyle w:val="a9"/>
          <w:rFonts w:ascii="Times New Roman" w:eastAsia="SimSun" w:hAnsi="Times New Roman"/>
          <w:color w:val="000000"/>
          <w:sz w:val="24"/>
          <w:szCs w:val="24"/>
        </w:rPr>
        <w:t xml:space="preserve"> </w:t>
      </w:r>
      <w:r w:rsidRPr="00635234">
        <w:rPr>
          <w:rStyle w:val="a9"/>
          <w:rFonts w:ascii="Times New Roman" w:eastAsia="SimSun" w:hAnsi="Times New Roman"/>
          <w:color w:val="000000"/>
          <w:sz w:val="24"/>
          <w:szCs w:val="24"/>
          <w:lang w:val="en-US"/>
        </w:rPr>
        <w:t>of</w:t>
      </w:r>
      <w:r w:rsidRPr="00635234">
        <w:rPr>
          <w:rStyle w:val="a9"/>
          <w:rFonts w:ascii="Times New Roman" w:eastAsia="SimSun" w:hAnsi="Times New Roman"/>
          <w:color w:val="000000"/>
          <w:sz w:val="24"/>
          <w:szCs w:val="24"/>
        </w:rPr>
        <w:t xml:space="preserve">, </w:t>
      </w:r>
      <w:r w:rsidRPr="00635234">
        <w:rPr>
          <w:rStyle w:val="a9"/>
          <w:rFonts w:ascii="Times New Roman" w:eastAsia="SimSun" w:hAnsi="Times New Roman"/>
          <w:color w:val="000000"/>
          <w:sz w:val="24"/>
          <w:szCs w:val="24"/>
          <w:lang w:val="en-US"/>
        </w:rPr>
        <w:t>lots</w:t>
      </w:r>
      <w:r w:rsidRPr="00635234">
        <w:rPr>
          <w:rStyle w:val="a9"/>
          <w:rFonts w:ascii="Times New Roman" w:eastAsia="SimSun" w:hAnsi="Times New Roman"/>
          <w:color w:val="000000"/>
          <w:sz w:val="24"/>
          <w:szCs w:val="24"/>
        </w:rPr>
        <w:t xml:space="preserve"> </w:t>
      </w:r>
      <w:r w:rsidRPr="00635234">
        <w:rPr>
          <w:rStyle w:val="a9"/>
          <w:rFonts w:ascii="Times New Roman" w:eastAsia="SimSun" w:hAnsi="Times New Roman"/>
          <w:color w:val="000000"/>
          <w:sz w:val="24"/>
          <w:szCs w:val="24"/>
          <w:lang w:val="en-US"/>
        </w:rPr>
        <w:t>of</w:t>
      </w:r>
      <w:r w:rsidRPr="00635234">
        <w:rPr>
          <w:rStyle w:val="a9"/>
          <w:rFonts w:ascii="Times New Roman" w:eastAsia="SimSun" w:hAnsi="Times New Roman"/>
          <w:color w:val="000000"/>
          <w:sz w:val="24"/>
          <w:szCs w:val="24"/>
        </w:rPr>
        <w:t xml:space="preserve">, </w:t>
      </w:r>
      <w:r w:rsidRPr="00635234">
        <w:rPr>
          <w:rStyle w:val="a9"/>
          <w:rFonts w:ascii="Times New Roman" w:eastAsia="SimSun" w:hAnsi="Times New Roman"/>
          <w:color w:val="000000"/>
          <w:sz w:val="24"/>
          <w:szCs w:val="24"/>
          <w:lang w:val="en-US"/>
        </w:rPr>
        <w:t>few</w:t>
      </w:r>
      <w:r w:rsidRPr="00635234">
        <w:rPr>
          <w:rStyle w:val="a9"/>
          <w:rFonts w:ascii="Times New Roman" w:eastAsia="SimSun" w:hAnsi="Times New Roman"/>
          <w:color w:val="000000"/>
          <w:sz w:val="24"/>
          <w:szCs w:val="24"/>
        </w:rPr>
        <w:t>/</w:t>
      </w:r>
      <w:r w:rsidRPr="00635234">
        <w:rPr>
          <w:rStyle w:val="a9"/>
          <w:rFonts w:ascii="Times New Roman" w:eastAsia="SimSun" w:hAnsi="Times New Roman"/>
          <w:color w:val="000000"/>
          <w:sz w:val="24"/>
          <w:szCs w:val="24"/>
          <w:lang w:val="en-US"/>
        </w:rPr>
        <w:t>a</w:t>
      </w:r>
      <w:r w:rsidRPr="00635234">
        <w:rPr>
          <w:rStyle w:val="a9"/>
          <w:rFonts w:ascii="Times New Roman" w:eastAsia="SimSun" w:hAnsi="Times New Roman"/>
          <w:color w:val="000000"/>
          <w:sz w:val="24"/>
          <w:szCs w:val="24"/>
        </w:rPr>
        <w:t xml:space="preserve"> </w:t>
      </w:r>
      <w:r w:rsidRPr="00635234">
        <w:rPr>
          <w:rStyle w:val="a9"/>
          <w:rFonts w:ascii="Times New Roman" w:eastAsia="SimSun" w:hAnsi="Times New Roman"/>
          <w:color w:val="000000"/>
          <w:sz w:val="24"/>
          <w:szCs w:val="24"/>
          <w:lang w:val="en-US"/>
        </w:rPr>
        <w:t>few</w:t>
      </w:r>
      <w:r w:rsidRPr="00635234">
        <w:rPr>
          <w:rStyle w:val="a9"/>
          <w:rFonts w:ascii="Times New Roman" w:eastAsia="SimSun" w:hAnsi="Times New Roman"/>
          <w:color w:val="000000"/>
          <w:sz w:val="24"/>
          <w:szCs w:val="24"/>
        </w:rPr>
        <w:t xml:space="preserve">, </w:t>
      </w:r>
      <w:r w:rsidRPr="00635234">
        <w:rPr>
          <w:rStyle w:val="a9"/>
          <w:rFonts w:ascii="Times New Roman" w:eastAsia="SimSun" w:hAnsi="Times New Roman"/>
          <w:color w:val="000000"/>
          <w:sz w:val="24"/>
          <w:szCs w:val="24"/>
          <w:lang w:val="en-US"/>
        </w:rPr>
        <w:t>little</w:t>
      </w:r>
      <w:r w:rsidRPr="00635234">
        <w:rPr>
          <w:rStyle w:val="a9"/>
          <w:rFonts w:ascii="Times New Roman" w:eastAsia="SimSun" w:hAnsi="Times New Roman"/>
          <w:color w:val="000000"/>
          <w:sz w:val="24"/>
          <w:szCs w:val="24"/>
        </w:rPr>
        <w:t>/</w:t>
      </w:r>
      <w:r w:rsidRPr="00635234">
        <w:rPr>
          <w:rStyle w:val="a9"/>
          <w:rFonts w:ascii="Times New Roman" w:eastAsia="SimSun" w:hAnsi="Times New Roman"/>
          <w:color w:val="000000"/>
          <w:sz w:val="24"/>
          <w:szCs w:val="24"/>
          <w:lang w:val="en-US"/>
        </w:rPr>
        <w:t>a</w:t>
      </w:r>
      <w:r w:rsidRPr="00635234">
        <w:rPr>
          <w:rStyle w:val="a9"/>
          <w:rFonts w:ascii="Times New Roman" w:eastAsia="SimSun" w:hAnsi="Times New Roman"/>
          <w:color w:val="000000"/>
          <w:sz w:val="24"/>
          <w:szCs w:val="24"/>
        </w:rPr>
        <w:t xml:space="preserve"> </w:t>
      </w:r>
      <w:r w:rsidRPr="00635234">
        <w:rPr>
          <w:rStyle w:val="a9"/>
          <w:rFonts w:ascii="Times New Roman" w:eastAsia="SimSun" w:hAnsi="Times New Roman"/>
          <w:color w:val="000000"/>
          <w:sz w:val="24"/>
          <w:szCs w:val="24"/>
          <w:lang w:val="en-US"/>
        </w:rPr>
        <w:t>little</w:t>
      </w:r>
      <w:r w:rsidRPr="00635234">
        <w:rPr>
          <w:rStyle w:val="a9"/>
          <w:rFonts w:ascii="Times New Roman" w:eastAsia="SimSun" w:hAnsi="Times New Roman"/>
          <w:color w:val="000000"/>
          <w:sz w:val="24"/>
          <w:szCs w:val="24"/>
        </w:rPr>
        <w:t xml:space="preserve">). Наречия и устойчивые словоформы в функции наречия при глаголах в форме </w:t>
      </w:r>
      <w:r w:rsidRPr="00635234">
        <w:rPr>
          <w:rStyle w:val="a9"/>
          <w:rFonts w:ascii="Times New Roman" w:eastAsia="SimSun" w:hAnsi="Times New Roman"/>
          <w:color w:val="000000"/>
          <w:sz w:val="24"/>
          <w:szCs w:val="24"/>
          <w:lang w:val="en-US"/>
        </w:rPr>
        <w:t>Present</w:t>
      </w:r>
      <w:r w:rsidRPr="00635234">
        <w:rPr>
          <w:rStyle w:val="a9"/>
          <w:rFonts w:ascii="Times New Roman" w:eastAsia="SimSun" w:hAnsi="Times New Roman"/>
          <w:color w:val="000000"/>
          <w:sz w:val="24"/>
          <w:szCs w:val="24"/>
        </w:rPr>
        <w:t xml:space="preserve"> </w:t>
      </w:r>
      <w:r w:rsidRPr="00635234">
        <w:rPr>
          <w:rStyle w:val="a9"/>
          <w:rFonts w:ascii="Times New Roman" w:eastAsia="SimSun" w:hAnsi="Times New Roman"/>
          <w:color w:val="000000"/>
          <w:sz w:val="24"/>
          <w:szCs w:val="24"/>
          <w:lang w:val="en-US"/>
        </w:rPr>
        <w:t>Continuous</w:t>
      </w:r>
      <w:r w:rsidRPr="00635234">
        <w:rPr>
          <w:rStyle w:val="a9"/>
          <w:rFonts w:ascii="Times New Roman" w:eastAsia="SimSun" w:hAnsi="Times New Roman"/>
          <w:color w:val="000000"/>
          <w:sz w:val="24"/>
          <w:szCs w:val="24"/>
        </w:rPr>
        <w:t xml:space="preserve"> (</w:t>
      </w:r>
      <w:r w:rsidRPr="00635234">
        <w:rPr>
          <w:rStyle w:val="a9"/>
          <w:rFonts w:ascii="Times New Roman" w:eastAsia="SimSun" w:hAnsi="Times New Roman"/>
          <w:color w:val="000000"/>
          <w:sz w:val="24"/>
          <w:szCs w:val="24"/>
          <w:lang w:val="en-US"/>
        </w:rPr>
        <w:t>now</w:t>
      </w:r>
      <w:r w:rsidRPr="00635234">
        <w:rPr>
          <w:rStyle w:val="a9"/>
          <w:rFonts w:ascii="Times New Roman" w:eastAsia="SimSun" w:hAnsi="Times New Roman"/>
          <w:color w:val="000000"/>
          <w:sz w:val="24"/>
          <w:szCs w:val="24"/>
        </w:rPr>
        <w:t xml:space="preserve">, </w:t>
      </w:r>
      <w:r w:rsidRPr="00635234">
        <w:rPr>
          <w:rStyle w:val="a9"/>
          <w:rFonts w:ascii="Times New Roman" w:eastAsia="SimSun" w:hAnsi="Times New Roman"/>
          <w:color w:val="000000"/>
          <w:sz w:val="24"/>
          <w:szCs w:val="24"/>
          <w:lang w:val="en-US"/>
        </w:rPr>
        <w:t>at</w:t>
      </w:r>
      <w:r w:rsidRPr="00635234">
        <w:rPr>
          <w:rStyle w:val="a9"/>
          <w:rFonts w:ascii="Times New Roman" w:eastAsia="SimSun" w:hAnsi="Times New Roman"/>
          <w:color w:val="000000"/>
          <w:sz w:val="24"/>
          <w:szCs w:val="24"/>
        </w:rPr>
        <w:t xml:space="preserve"> </w:t>
      </w:r>
      <w:r w:rsidRPr="00635234">
        <w:rPr>
          <w:rStyle w:val="a9"/>
          <w:rFonts w:ascii="Times New Roman" w:eastAsia="SimSun" w:hAnsi="Times New Roman"/>
          <w:color w:val="000000"/>
          <w:sz w:val="24"/>
          <w:szCs w:val="24"/>
          <w:lang w:val="en-US"/>
        </w:rPr>
        <w:t>the</w:t>
      </w:r>
      <w:r w:rsidRPr="00635234">
        <w:rPr>
          <w:rStyle w:val="a9"/>
          <w:rFonts w:ascii="Times New Roman" w:eastAsia="SimSun" w:hAnsi="Times New Roman"/>
          <w:color w:val="000000"/>
          <w:sz w:val="24"/>
          <w:szCs w:val="24"/>
        </w:rPr>
        <w:t xml:space="preserve"> </w:t>
      </w:r>
      <w:r w:rsidRPr="00635234">
        <w:rPr>
          <w:rStyle w:val="a9"/>
          <w:rFonts w:ascii="Times New Roman" w:eastAsia="SimSun" w:hAnsi="Times New Roman"/>
          <w:color w:val="000000"/>
          <w:sz w:val="24"/>
          <w:szCs w:val="24"/>
          <w:lang w:val="en-US"/>
        </w:rPr>
        <w:t>mo</w:t>
      </w:r>
      <w:r w:rsidRPr="00635234">
        <w:rPr>
          <w:rStyle w:val="a9"/>
          <w:rFonts w:ascii="Times New Roman" w:eastAsia="SimSun" w:hAnsi="Times New Roman"/>
          <w:color w:val="000000"/>
          <w:sz w:val="24"/>
          <w:szCs w:val="24"/>
        </w:rPr>
        <w:softHyphen/>
      </w:r>
      <w:proofErr w:type="spellStart"/>
      <w:r w:rsidRPr="00635234">
        <w:rPr>
          <w:rStyle w:val="a9"/>
          <w:rFonts w:ascii="Times New Roman" w:eastAsia="SimSun" w:hAnsi="Times New Roman"/>
          <w:color w:val="000000"/>
          <w:sz w:val="24"/>
          <w:szCs w:val="24"/>
          <w:lang w:val="en-US"/>
        </w:rPr>
        <w:t>ment</w:t>
      </w:r>
      <w:proofErr w:type="spellEnd"/>
      <w:r w:rsidRPr="00635234">
        <w:rPr>
          <w:rStyle w:val="a9"/>
          <w:rFonts w:ascii="Times New Roman" w:eastAsia="SimSun" w:hAnsi="Times New Roman"/>
          <w:color w:val="000000"/>
          <w:sz w:val="24"/>
          <w:szCs w:val="24"/>
        </w:rPr>
        <w:t xml:space="preserve">, </w:t>
      </w:r>
      <w:r w:rsidRPr="00635234">
        <w:rPr>
          <w:rStyle w:val="a9"/>
          <w:rFonts w:ascii="Times New Roman" w:eastAsia="SimSun" w:hAnsi="Times New Roman"/>
          <w:color w:val="000000"/>
          <w:sz w:val="24"/>
          <w:szCs w:val="24"/>
          <w:lang w:val="en-US"/>
        </w:rPr>
        <w:t>at</w:t>
      </w:r>
      <w:r w:rsidRPr="00635234">
        <w:rPr>
          <w:rStyle w:val="a9"/>
          <w:rFonts w:ascii="Times New Roman" w:eastAsia="SimSun" w:hAnsi="Times New Roman"/>
          <w:color w:val="000000"/>
          <w:sz w:val="24"/>
          <w:szCs w:val="24"/>
        </w:rPr>
        <w:t xml:space="preserve"> </w:t>
      </w:r>
      <w:r w:rsidRPr="00635234">
        <w:rPr>
          <w:rStyle w:val="a9"/>
          <w:rFonts w:ascii="Times New Roman" w:eastAsia="SimSun" w:hAnsi="Times New Roman"/>
          <w:color w:val="000000"/>
          <w:sz w:val="24"/>
          <w:szCs w:val="24"/>
          <w:lang w:val="en-US"/>
        </w:rPr>
        <w:t>present</w:t>
      </w:r>
      <w:r w:rsidRPr="00635234">
        <w:rPr>
          <w:rStyle w:val="a9"/>
          <w:rFonts w:ascii="Times New Roman" w:eastAsia="SimSun" w:hAnsi="Times New Roman"/>
          <w:color w:val="000000"/>
          <w:sz w:val="24"/>
          <w:szCs w:val="24"/>
        </w:rPr>
        <w:t>). Наречные выражения отноше</w:t>
      </w:r>
      <w:r w:rsidRPr="00635234">
        <w:rPr>
          <w:rStyle w:val="a9"/>
          <w:rFonts w:ascii="Times New Roman" w:eastAsia="SimSun" w:hAnsi="Times New Roman"/>
          <w:color w:val="000000"/>
          <w:sz w:val="24"/>
          <w:szCs w:val="24"/>
        </w:rPr>
        <w:softHyphen/>
        <w:t>ний следования (</w:t>
      </w:r>
      <w:r w:rsidRPr="00635234">
        <w:rPr>
          <w:rStyle w:val="a9"/>
          <w:rFonts w:ascii="Times New Roman" w:eastAsia="SimSun" w:hAnsi="Times New Roman"/>
          <w:color w:val="000000"/>
          <w:sz w:val="24"/>
          <w:szCs w:val="24"/>
          <w:lang w:val="en-US"/>
        </w:rPr>
        <w:t>first</w:t>
      </w:r>
      <w:r w:rsidRPr="00635234">
        <w:rPr>
          <w:rStyle w:val="a9"/>
          <w:rFonts w:ascii="Times New Roman" w:eastAsia="SimSun" w:hAnsi="Times New Roman"/>
          <w:color w:val="000000"/>
          <w:sz w:val="24"/>
          <w:szCs w:val="24"/>
        </w:rPr>
        <w:t xml:space="preserve">, </w:t>
      </w:r>
      <w:r w:rsidRPr="00635234">
        <w:rPr>
          <w:rStyle w:val="a9"/>
          <w:rFonts w:ascii="Times New Roman" w:eastAsia="SimSun" w:hAnsi="Times New Roman"/>
          <w:color w:val="000000"/>
          <w:sz w:val="24"/>
          <w:szCs w:val="24"/>
          <w:lang w:val="en-US"/>
        </w:rPr>
        <w:t>next</w:t>
      </w:r>
      <w:r w:rsidRPr="00635234">
        <w:rPr>
          <w:rStyle w:val="a9"/>
          <w:rFonts w:ascii="Times New Roman" w:eastAsia="SimSun" w:hAnsi="Times New Roman"/>
          <w:color w:val="000000"/>
          <w:sz w:val="24"/>
          <w:szCs w:val="24"/>
        </w:rPr>
        <w:t xml:space="preserve">, </w:t>
      </w:r>
      <w:r w:rsidRPr="00635234">
        <w:rPr>
          <w:rStyle w:val="a9"/>
          <w:rFonts w:ascii="Times New Roman" w:eastAsia="SimSun" w:hAnsi="Times New Roman"/>
          <w:color w:val="000000"/>
          <w:sz w:val="24"/>
          <w:szCs w:val="24"/>
          <w:lang w:val="en-US"/>
        </w:rPr>
        <w:t>then</w:t>
      </w:r>
      <w:r w:rsidRPr="00635234">
        <w:rPr>
          <w:rStyle w:val="a9"/>
          <w:rFonts w:ascii="Times New Roman" w:eastAsia="SimSun" w:hAnsi="Times New Roman"/>
          <w:color w:val="000000"/>
          <w:sz w:val="24"/>
          <w:szCs w:val="24"/>
        </w:rPr>
        <w:t xml:space="preserve">, </w:t>
      </w:r>
      <w:r w:rsidRPr="00635234">
        <w:rPr>
          <w:rStyle w:val="a9"/>
          <w:rFonts w:ascii="Times New Roman" w:eastAsia="SimSun" w:hAnsi="Times New Roman"/>
          <w:color w:val="000000"/>
          <w:sz w:val="24"/>
          <w:szCs w:val="24"/>
          <w:lang w:val="en-US"/>
        </w:rPr>
        <w:t>after</w:t>
      </w:r>
      <w:r w:rsidRPr="00635234">
        <w:rPr>
          <w:rStyle w:val="a9"/>
          <w:rFonts w:ascii="Times New Roman" w:eastAsia="SimSun" w:hAnsi="Times New Roman"/>
          <w:color w:val="000000"/>
          <w:sz w:val="24"/>
          <w:szCs w:val="24"/>
        </w:rPr>
        <w:t xml:space="preserve"> </w:t>
      </w:r>
      <w:r w:rsidRPr="00635234">
        <w:rPr>
          <w:rStyle w:val="a9"/>
          <w:rFonts w:ascii="Times New Roman" w:eastAsia="SimSun" w:hAnsi="Times New Roman"/>
          <w:color w:val="000000"/>
          <w:sz w:val="24"/>
          <w:szCs w:val="24"/>
          <w:lang w:val="en-US"/>
        </w:rPr>
        <w:t>that</w:t>
      </w:r>
      <w:r w:rsidRPr="00635234">
        <w:rPr>
          <w:rStyle w:val="a9"/>
          <w:rFonts w:ascii="Times New Roman" w:eastAsia="SimSun" w:hAnsi="Times New Roman"/>
          <w:color w:val="000000"/>
          <w:sz w:val="24"/>
          <w:szCs w:val="24"/>
        </w:rPr>
        <w:t>); для обо</w:t>
      </w:r>
      <w:r w:rsidRPr="00635234">
        <w:rPr>
          <w:rStyle w:val="a9"/>
          <w:rFonts w:ascii="Times New Roman" w:eastAsia="SimSun" w:hAnsi="Times New Roman"/>
          <w:color w:val="000000"/>
          <w:sz w:val="24"/>
          <w:szCs w:val="24"/>
        </w:rPr>
        <w:softHyphen/>
        <w:t>значения направления движения и места (</w:t>
      </w:r>
      <w:r w:rsidRPr="00635234">
        <w:rPr>
          <w:rStyle w:val="a9"/>
          <w:rFonts w:ascii="Times New Roman" w:eastAsia="SimSun" w:hAnsi="Times New Roman"/>
          <w:color w:val="000000"/>
          <w:sz w:val="24"/>
          <w:szCs w:val="24"/>
          <w:lang w:val="en-US"/>
        </w:rPr>
        <w:t>right</w:t>
      </w:r>
      <w:r w:rsidRPr="00635234">
        <w:rPr>
          <w:rStyle w:val="a9"/>
          <w:rFonts w:ascii="Times New Roman" w:eastAsia="SimSun" w:hAnsi="Times New Roman"/>
          <w:color w:val="000000"/>
          <w:sz w:val="24"/>
          <w:szCs w:val="24"/>
        </w:rPr>
        <w:t xml:space="preserve">, </w:t>
      </w:r>
      <w:r w:rsidRPr="00635234">
        <w:rPr>
          <w:rStyle w:val="a9"/>
          <w:rFonts w:ascii="Times New Roman" w:eastAsia="SimSun" w:hAnsi="Times New Roman"/>
          <w:color w:val="000000"/>
          <w:sz w:val="24"/>
          <w:szCs w:val="24"/>
          <w:lang w:val="en-US"/>
        </w:rPr>
        <w:t>left</w:t>
      </w:r>
      <w:r w:rsidRPr="00635234">
        <w:rPr>
          <w:rStyle w:val="a9"/>
          <w:rFonts w:ascii="Times New Roman" w:eastAsia="SimSun" w:hAnsi="Times New Roman"/>
          <w:color w:val="000000"/>
          <w:sz w:val="24"/>
          <w:szCs w:val="24"/>
        </w:rPr>
        <w:t xml:space="preserve">, </w:t>
      </w:r>
      <w:r w:rsidRPr="00635234">
        <w:rPr>
          <w:rStyle w:val="a9"/>
          <w:rFonts w:ascii="Times New Roman" w:eastAsia="SimSun" w:hAnsi="Times New Roman"/>
          <w:color w:val="000000"/>
          <w:sz w:val="24"/>
          <w:szCs w:val="24"/>
          <w:lang w:val="en-US"/>
        </w:rPr>
        <w:t>towards</w:t>
      </w:r>
      <w:r w:rsidRPr="00635234">
        <w:rPr>
          <w:rStyle w:val="a9"/>
          <w:rFonts w:ascii="Times New Roman" w:eastAsia="SimSun" w:hAnsi="Times New Roman"/>
          <w:color w:val="000000"/>
          <w:sz w:val="24"/>
          <w:szCs w:val="24"/>
        </w:rPr>
        <w:t xml:space="preserve">, </w:t>
      </w:r>
      <w:r w:rsidRPr="00635234">
        <w:rPr>
          <w:rStyle w:val="a9"/>
          <w:rFonts w:ascii="Times New Roman" w:eastAsia="SimSun" w:hAnsi="Times New Roman"/>
          <w:color w:val="000000"/>
          <w:sz w:val="24"/>
          <w:szCs w:val="24"/>
          <w:lang w:val="en-US"/>
        </w:rPr>
        <w:t>along</w:t>
      </w:r>
      <w:r w:rsidRPr="00635234">
        <w:rPr>
          <w:rStyle w:val="a9"/>
          <w:rFonts w:ascii="Times New Roman" w:eastAsia="SimSun" w:hAnsi="Times New Roman"/>
          <w:color w:val="000000"/>
          <w:sz w:val="24"/>
          <w:szCs w:val="24"/>
        </w:rPr>
        <w:t xml:space="preserve">, </w:t>
      </w:r>
      <w:r w:rsidRPr="00635234">
        <w:rPr>
          <w:rStyle w:val="a9"/>
          <w:rFonts w:ascii="Times New Roman" w:eastAsia="SimSun" w:hAnsi="Times New Roman"/>
          <w:color w:val="000000"/>
          <w:sz w:val="24"/>
          <w:szCs w:val="24"/>
          <w:lang w:val="en-US"/>
        </w:rPr>
        <w:t>in</w:t>
      </w:r>
      <w:r w:rsidRPr="00635234">
        <w:rPr>
          <w:rStyle w:val="a9"/>
          <w:rFonts w:ascii="Times New Roman" w:eastAsia="SimSun" w:hAnsi="Times New Roman"/>
          <w:color w:val="000000"/>
          <w:sz w:val="24"/>
          <w:szCs w:val="24"/>
        </w:rPr>
        <w:t xml:space="preserve"> </w:t>
      </w:r>
      <w:r w:rsidRPr="00635234">
        <w:rPr>
          <w:rStyle w:val="a9"/>
          <w:rFonts w:ascii="Times New Roman" w:eastAsia="SimSun" w:hAnsi="Times New Roman"/>
          <w:color w:val="000000"/>
          <w:sz w:val="24"/>
          <w:szCs w:val="24"/>
          <w:lang w:val="en-US"/>
        </w:rPr>
        <w:t>front</w:t>
      </w:r>
      <w:r w:rsidRPr="00635234">
        <w:rPr>
          <w:rStyle w:val="a9"/>
          <w:rFonts w:ascii="Times New Roman" w:eastAsia="SimSun" w:hAnsi="Times New Roman"/>
          <w:color w:val="000000"/>
          <w:sz w:val="24"/>
          <w:szCs w:val="24"/>
        </w:rPr>
        <w:t xml:space="preserve"> </w:t>
      </w:r>
      <w:r w:rsidRPr="00635234">
        <w:rPr>
          <w:rStyle w:val="a9"/>
          <w:rFonts w:ascii="Times New Roman" w:eastAsia="SimSun" w:hAnsi="Times New Roman"/>
          <w:color w:val="000000"/>
          <w:sz w:val="24"/>
          <w:szCs w:val="24"/>
          <w:lang w:val="en-US"/>
        </w:rPr>
        <w:t>of</w:t>
      </w:r>
      <w:r w:rsidRPr="00635234">
        <w:rPr>
          <w:rStyle w:val="a9"/>
          <w:rFonts w:ascii="Times New Roman" w:eastAsia="SimSun" w:hAnsi="Times New Roman"/>
          <w:color w:val="000000"/>
          <w:sz w:val="24"/>
          <w:szCs w:val="24"/>
        </w:rPr>
        <w:t>/</w:t>
      </w:r>
      <w:r w:rsidRPr="00635234">
        <w:rPr>
          <w:rStyle w:val="a9"/>
          <w:rFonts w:ascii="Times New Roman" w:eastAsia="SimSun" w:hAnsi="Times New Roman"/>
          <w:color w:val="000000"/>
          <w:sz w:val="24"/>
          <w:szCs w:val="24"/>
          <w:lang w:val="en-US"/>
        </w:rPr>
        <w:t>middle</w:t>
      </w:r>
      <w:r w:rsidRPr="00635234">
        <w:rPr>
          <w:rStyle w:val="a9"/>
          <w:rFonts w:ascii="Times New Roman" w:eastAsia="SimSun" w:hAnsi="Times New Roman"/>
          <w:color w:val="000000"/>
          <w:sz w:val="24"/>
          <w:szCs w:val="24"/>
        </w:rPr>
        <w:t xml:space="preserve"> </w:t>
      </w:r>
      <w:r w:rsidRPr="00635234">
        <w:rPr>
          <w:rStyle w:val="a9"/>
          <w:rFonts w:ascii="Times New Roman" w:eastAsia="SimSun" w:hAnsi="Times New Roman"/>
          <w:color w:val="000000"/>
          <w:sz w:val="24"/>
          <w:szCs w:val="24"/>
          <w:lang w:val="en-US"/>
        </w:rPr>
        <w:t>of</w:t>
      </w:r>
      <w:r w:rsidRPr="00635234">
        <w:rPr>
          <w:rStyle w:val="a9"/>
          <w:rFonts w:ascii="Times New Roman" w:eastAsia="SimSun" w:hAnsi="Times New Roman"/>
          <w:color w:val="000000"/>
          <w:sz w:val="24"/>
          <w:szCs w:val="24"/>
        </w:rPr>
        <w:t xml:space="preserve">, </w:t>
      </w:r>
      <w:r w:rsidRPr="00635234">
        <w:rPr>
          <w:rStyle w:val="a9"/>
          <w:rFonts w:ascii="Times New Roman" w:eastAsia="SimSun" w:hAnsi="Times New Roman"/>
          <w:color w:val="000000"/>
          <w:sz w:val="24"/>
          <w:szCs w:val="24"/>
          <w:lang w:val="en-US"/>
        </w:rPr>
        <w:t>next</w:t>
      </w:r>
      <w:r w:rsidRPr="00635234">
        <w:rPr>
          <w:rStyle w:val="a9"/>
          <w:rFonts w:ascii="Times New Roman" w:eastAsia="SimSun" w:hAnsi="Times New Roman"/>
          <w:color w:val="000000"/>
          <w:sz w:val="24"/>
          <w:szCs w:val="24"/>
        </w:rPr>
        <w:t xml:space="preserve"> </w:t>
      </w:r>
      <w:r w:rsidRPr="00635234">
        <w:rPr>
          <w:rStyle w:val="a9"/>
          <w:rFonts w:ascii="Times New Roman" w:eastAsia="SimSun" w:hAnsi="Times New Roman"/>
          <w:color w:val="000000"/>
          <w:sz w:val="24"/>
          <w:szCs w:val="24"/>
          <w:lang w:val="en-US"/>
        </w:rPr>
        <w:t>to</w:t>
      </w:r>
      <w:r w:rsidRPr="00635234">
        <w:rPr>
          <w:rStyle w:val="a9"/>
          <w:rFonts w:ascii="Times New Roman" w:eastAsia="SimSun" w:hAnsi="Times New Roman"/>
          <w:color w:val="000000"/>
          <w:sz w:val="24"/>
          <w:szCs w:val="24"/>
        </w:rPr>
        <w:t>).</w:t>
      </w:r>
    </w:p>
    <w:p w:rsidR="00521C70" w:rsidRPr="00521C70" w:rsidRDefault="00521C70" w:rsidP="00521C70">
      <w:pPr>
        <w:autoSpaceDE w:val="0"/>
        <w:autoSpaceDN w:val="0"/>
        <w:adjustRightInd w:val="0"/>
        <w:rPr>
          <w:b/>
          <w:bCs/>
          <w:sz w:val="20"/>
          <w:szCs w:val="20"/>
        </w:rPr>
      </w:pPr>
    </w:p>
    <w:p w:rsidR="00521C70" w:rsidRPr="00635234" w:rsidRDefault="00521C70" w:rsidP="00521C70">
      <w:pPr>
        <w:pStyle w:val="aa"/>
        <w:shd w:val="clear" w:color="auto" w:fill="auto"/>
        <w:spacing w:before="0" w:line="240" w:lineRule="auto"/>
        <w:ind w:left="113" w:right="113"/>
        <w:jc w:val="both"/>
        <w:rPr>
          <w:rFonts w:ascii="Times New Roman" w:hAnsi="Times New Roman"/>
          <w:sz w:val="24"/>
          <w:szCs w:val="24"/>
        </w:rPr>
      </w:pPr>
      <w:r w:rsidRPr="00635234">
        <w:rPr>
          <w:rStyle w:val="a9"/>
          <w:rFonts w:ascii="Times New Roman" w:eastAsia="SimSun" w:hAnsi="Times New Roman"/>
          <w:color w:val="000000"/>
          <w:sz w:val="24"/>
          <w:szCs w:val="24"/>
        </w:rPr>
        <w:t xml:space="preserve">Числительные количественные и </w:t>
      </w:r>
      <w:proofErr w:type="spellStart"/>
      <w:r w:rsidRPr="00635234">
        <w:rPr>
          <w:rStyle w:val="a9"/>
          <w:rFonts w:ascii="Times New Roman" w:eastAsia="SimSun" w:hAnsi="Times New Roman"/>
          <w:color w:val="000000"/>
          <w:sz w:val="24"/>
          <w:szCs w:val="24"/>
        </w:rPr>
        <w:t>порядк</w:t>
      </w:r>
      <w:proofErr w:type="spellEnd"/>
      <w:r w:rsidRPr="00635234">
        <w:rPr>
          <w:rStyle w:val="a9"/>
          <w:rFonts w:ascii="Times New Roman" w:eastAsia="SimSun" w:hAnsi="Times New Roman"/>
          <w:color w:val="000000"/>
          <w:sz w:val="24"/>
          <w:szCs w:val="24"/>
        </w:rPr>
        <w:t xml:space="preserve"> вые; числительные для обозначения дат и бол </w:t>
      </w:r>
      <w:proofErr w:type="spellStart"/>
      <w:r w:rsidRPr="00635234">
        <w:rPr>
          <w:rStyle w:val="a9"/>
          <w:rFonts w:ascii="Times New Roman" w:eastAsia="SimSun" w:hAnsi="Times New Roman"/>
          <w:color w:val="000000"/>
          <w:sz w:val="24"/>
          <w:szCs w:val="24"/>
        </w:rPr>
        <w:t>ших</w:t>
      </w:r>
      <w:proofErr w:type="spellEnd"/>
      <w:r w:rsidRPr="00635234">
        <w:rPr>
          <w:rStyle w:val="a9"/>
          <w:rFonts w:ascii="Times New Roman" w:eastAsia="SimSun" w:hAnsi="Times New Roman"/>
          <w:color w:val="000000"/>
          <w:sz w:val="24"/>
          <w:szCs w:val="24"/>
        </w:rPr>
        <w:t xml:space="preserve"> чисел.</w:t>
      </w:r>
    </w:p>
    <w:p w:rsidR="00521C70" w:rsidRPr="00635234" w:rsidRDefault="00521C70" w:rsidP="00521C70">
      <w:pPr>
        <w:pStyle w:val="aa"/>
        <w:shd w:val="clear" w:color="auto" w:fill="auto"/>
        <w:spacing w:before="0" w:line="240" w:lineRule="auto"/>
        <w:ind w:left="113" w:right="113"/>
        <w:jc w:val="both"/>
        <w:rPr>
          <w:rFonts w:ascii="Times New Roman" w:hAnsi="Times New Roman"/>
          <w:sz w:val="24"/>
          <w:szCs w:val="24"/>
        </w:rPr>
      </w:pPr>
      <w:r w:rsidRPr="00635234">
        <w:rPr>
          <w:rStyle w:val="a9"/>
          <w:rFonts w:ascii="Times New Roman" w:eastAsia="SimSun" w:hAnsi="Times New Roman"/>
          <w:color w:val="000000"/>
          <w:sz w:val="24"/>
          <w:szCs w:val="24"/>
        </w:rPr>
        <w:t>Предлоги направления, времени, места.</w:t>
      </w:r>
    </w:p>
    <w:p w:rsidR="00521C70" w:rsidRPr="00635234" w:rsidRDefault="00521C70" w:rsidP="00521C70">
      <w:pPr>
        <w:pStyle w:val="aa"/>
        <w:shd w:val="clear" w:color="auto" w:fill="auto"/>
        <w:spacing w:before="0" w:line="240" w:lineRule="auto"/>
        <w:ind w:left="113" w:right="113"/>
        <w:jc w:val="both"/>
        <w:rPr>
          <w:rFonts w:ascii="Times New Roman" w:hAnsi="Times New Roman"/>
          <w:sz w:val="24"/>
          <w:szCs w:val="24"/>
        </w:rPr>
      </w:pPr>
      <w:r w:rsidRPr="00635234">
        <w:rPr>
          <w:rStyle w:val="a9"/>
          <w:rFonts w:ascii="Times New Roman" w:eastAsia="SimSun" w:hAnsi="Times New Roman"/>
          <w:color w:val="000000"/>
          <w:sz w:val="24"/>
          <w:szCs w:val="24"/>
        </w:rPr>
        <w:t xml:space="preserve">2. Знание признаков, навыки распознавай! и употребления в речи следующих </w:t>
      </w:r>
      <w:proofErr w:type="spellStart"/>
      <w:r w:rsidRPr="00635234">
        <w:rPr>
          <w:rStyle w:val="a9"/>
          <w:rFonts w:ascii="Times New Roman" w:eastAsia="SimSun" w:hAnsi="Times New Roman"/>
          <w:color w:val="000000"/>
          <w:sz w:val="24"/>
          <w:szCs w:val="24"/>
        </w:rPr>
        <w:t>синтаксич</w:t>
      </w:r>
      <w:proofErr w:type="spellEnd"/>
      <w:r w:rsidRPr="00635234">
        <w:rPr>
          <w:rStyle w:val="a9"/>
          <w:rFonts w:ascii="Times New Roman" w:eastAsia="SimSun" w:hAnsi="Times New Roman"/>
          <w:color w:val="000000"/>
          <w:sz w:val="24"/>
          <w:szCs w:val="24"/>
        </w:rPr>
        <w:t xml:space="preserve"> </w:t>
      </w:r>
      <w:proofErr w:type="spellStart"/>
      <w:r w:rsidRPr="00635234">
        <w:rPr>
          <w:rStyle w:val="a9"/>
          <w:rFonts w:ascii="Times New Roman" w:eastAsia="SimSun" w:hAnsi="Times New Roman"/>
          <w:color w:val="000000"/>
          <w:sz w:val="24"/>
          <w:szCs w:val="24"/>
        </w:rPr>
        <w:t>ских</w:t>
      </w:r>
      <w:proofErr w:type="spellEnd"/>
      <w:r w:rsidRPr="00635234">
        <w:rPr>
          <w:rStyle w:val="a9"/>
          <w:rFonts w:ascii="Times New Roman" w:eastAsia="SimSun" w:hAnsi="Times New Roman"/>
          <w:color w:val="000000"/>
          <w:sz w:val="24"/>
          <w:szCs w:val="24"/>
        </w:rPr>
        <w:t xml:space="preserve"> явлений.</w:t>
      </w:r>
    </w:p>
    <w:p w:rsidR="00521C70" w:rsidRPr="00635234" w:rsidRDefault="00521C70" w:rsidP="00521C70">
      <w:pPr>
        <w:pStyle w:val="aa"/>
        <w:shd w:val="clear" w:color="auto" w:fill="auto"/>
        <w:spacing w:before="0" w:line="240" w:lineRule="auto"/>
        <w:ind w:left="113" w:right="113"/>
        <w:jc w:val="both"/>
        <w:rPr>
          <w:rFonts w:ascii="Times New Roman" w:hAnsi="Times New Roman"/>
          <w:sz w:val="24"/>
          <w:szCs w:val="24"/>
          <w:lang w:val="en-US"/>
        </w:rPr>
      </w:pPr>
      <w:proofErr w:type="gramStart"/>
      <w:r w:rsidRPr="00635234">
        <w:rPr>
          <w:rStyle w:val="a9"/>
          <w:rFonts w:ascii="Times New Roman" w:eastAsia="SimSun" w:hAnsi="Times New Roman"/>
          <w:color w:val="000000"/>
          <w:sz w:val="24"/>
          <w:szCs w:val="24"/>
        </w:rPr>
        <w:t xml:space="preserve">Простые предложения </w:t>
      </w:r>
      <w:proofErr w:type="spellStart"/>
      <w:r w:rsidRPr="00635234">
        <w:rPr>
          <w:rStyle w:val="a9"/>
          <w:rFonts w:ascii="Times New Roman" w:eastAsia="SimSun" w:hAnsi="Times New Roman"/>
          <w:color w:val="000000"/>
          <w:sz w:val="24"/>
          <w:szCs w:val="24"/>
        </w:rPr>
        <w:t>нераспространёнш</w:t>
      </w:r>
      <w:proofErr w:type="spellEnd"/>
      <w:r w:rsidRPr="00635234">
        <w:rPr>
          <w:rStyle w:val="a9"/>
          <w:rFonts w:ascii="Times New Roman" w:eastAsia="SimSun" w:hAnsi="Times New Roman"/>
          <w:color w:val="000000"/>
          <w:sz w:val="24"/>
          <w:szCs w:val="24"/>
        </w:rPr>
        <w:t xml:space="preserve"> и распространённые, в том числе </w:t>
      </w:r>
      <w:proofErr w:type="spellStart"/>
      <w:r w:rsidRPr="00635234">
        <w:rPr>
          <w:rStyle w:val="a9"/>
          <w:rFonts w:ascii="Times New Roman" w:eastAsia="SimSun" w:hAnsi="Times New Roman"/>
          <w:color w:val="000000"/>
          <w:sz w:val="24"/>
          <w:szCs w:val="24"/>
        </w:rPr>
        <w:t>предложенш</w:t>
      </w:r>
      <w:proofErr w:type="spellEnd"/>
      <w:r w:rsidRPr="00635234">
        <w:rPr>
          <w:rStyle w:val="a9"/>
          <w:rFonts w:ascii="Times New Roman" w:eastAsia="SimSun" w:hAnsi="Times New Roman"/>
          <w:color w:val="000000"/>
          <w:sz w:val="24"/>
          <w:szCs w:val="24"/>
        </w:rPr>
        <w:t xml:space="preserve"> начальным «</w:t>
      </w:r>
      <w:r w:rsidRPr="00635234">
        <w:rPr>
          <w:rStyle w:val="a9"/>
          <w:rFonts w:ascii="Times New Roman" w:eastAsia="SimSun" w:hAnsi="Times New Roman"/>
          <w:color w:val="000000"/>
          <w:sz w:val="24"/>
          <w:szCs w:val="24"/>
          <w:lang w:val="en-US"/>
        </w:rPr>
        <w:t>It</w:t>
      </w:r>
      <w:r w:rsidRPr="00635234">
        <w:rPr>
          <w:rStyle w:val="a9"/>
          <w:rFonts w:ascii="Times New Roman" w:eastAsia="SimSun" w:hAnsi="Times New Roman"/>
          <w:color w:val="000000"/>
          <w:sz w:val="24"/>
          <w:szCs w:val="24"/>
        </w:rPr>
        <w:t>» и с начальным «</w:t>
      </w:r>
      <w:r w:rsidRPr="00635234">
        <w:rPr>
          <w:rStyle w:val="a9"/>
          <w:rFonts w:ascii="Times New Roman" w:eastAsia="SimSun" w:hAnsi="Times New Roman"/>
          <w:color w:val="000000"/>
          <w:sz w:val="24"/>
          <w:szCs w:val="24"/>
          <w:lang w:val="en-US"/>
        </w:rPr>
        <w:t>There</w:t>
      </w:r>
      <w:r w:rsidRPr="00635234">
        <w:rPr>
          <w:rStyle w:val="a9"/>
          <w:rFonts w:ascii="Times New Roman" w:eastAsia="SimSun" w:hAnsi="Times New Roman"/>
          <w:color w:val="000000"/>
          <w:sz w:val="24"/>
          <w:szCs w:val="24"/>
        </w:rPr>
        <w:t xml:space="preserve"> + </w:t>
      </w:r>
      <w:r w:rsidRPr="00635234">
        <w:rPr>
          <w:rStyle w:val="a9"/>
          <w:rFonts w:ascii="Times New Roman" w:eastAsia="SimSun" w:hAnsi="Times New Roman"/>
          <w:color w:val="000000"/>
          <w:sz w:val="24"/>
          <w:szCs w:val="24"/>
          <w:lang w:val="en-US"/>
        </w:rPr>
        <w:t>to</w:t>
      </w:r>
      <w:r w:rsidRPr="00635234">
        <w:rPr>
          <w:rStyle w:val="a9"/>
          <w:rFonts w:ascii="Times New Roman" w:eastAsia="SimSun" w:hAnsi="Times New Roman"/>
          <w:color w:val="000000"/>
          <w:sz w:val="24"/>
          <w:szCs w:val="24"/>
        </w:rPr>
        <w:t xml:space="preserve"> </w:t>
      </w:r>
      <w:r w:rsidRPr="00635234">
        <w:rPr>
          <w:rStyle w:val="a9"/>
          <w:rFonts w:ascii="Times New Roman" w:eastAsia="SimSun" w:hAnsi="Times New Roman"/>
          <w:color w:val="000000"/>
          <w:sz w:val="24"/>
          <w:szCs w:val="24"/>
          <w:lang w:val="en-US"/>
        </w:rPr>
        <w:t>be</w:t>
      </w:r>
      <w:r w:rsidRPr="00635234">
        <w:rPr>
          <w:rStyle w:val="a9"/>
          <w:rFonts w:ascii="Times New Roman" w:eastAsia="SimSun" w:hAnsi="Times New Roman"/>
          <w:color w:val="000000"/>
          <w:sz w:val="24"/>
          <w:szCs w:val="24"/>
        </w:rPr>
        <w:t>» (</w:t>
      </w:r>
      <w:r w:rsidRPr="00635234">
        <w:rPr>
          <w:rStyle w:val="a9"/>
          <w:rFonts w:ascii="Times New Roman" w:eastAsia="SimSun" w:hAnsi="Times New Roman"/>
          <w:color w:val="000000"/>
          <w:sz w:val="24"/>
          <w:szCs w:val="24"/>
          <w:lang w:val="en-US"/>
        </w:rPr>
        <w:t>I</w:t>
      </w:r>
      <w:r w:rsidRPr="00635234">
        <w:rPr>
          <w:rStyle w:val="a9"/>
          <w:rFonts w:ascii="Times New Roman" w:eastAsia="SimSun" w:hAnsi="Times New Roman"/>
          <w:color w:val="000000"/>
          <w:sz w:val="24"/>
          <w:szCs w:val="24"/>
        </w:rPr>
        <w:t xml:space="preserve"> </w:t>
      </w:r>
      <w:r w:rsidRPr="00635234">
        <w:rPr>
          <w:rStyle w:val="a9"/>
          <w:rFonts w:ascii="Times New Roman" w:eastAsia="SimSun" w:hAnsi="Times New Roman"/>
          <w:color w:val="000000"/>
          <w:sz w:val="24"/>
          <w:szCs w:val="24"/>
          <w:lang w:val="en-US"/>
        </w:rPr>
        <w:t>cold</w:t>
      </w:r>
      <w:r w:rsidRPr="00635234">
        <w:rPr>
          <w:rStyle w:val="a9"/>
          <w:rFonts w:ascii="Times New Roman" w:eastAsia="SimSun" w:hAnsi="Times New Roman"/>
          <w:color w:val="000000"/>
          <w:sz w:val="24"/>
          <w:szCs w:val="24"/>
        </w:rPr>
        <w:t>.</w:t>
      </w:r>
      <w:proofErr w:type="gramEnd"/>
      <w:r w:rsidRPr="00635234">
        <w:rPr>
          <w:rStyle w:val="a9"/>
          <w:rFonts w:ascii="Times New Roman" w:eastAsia="SimSun" w:hAnsi="Times New Roman"/>
          <w:color w:val="000000"/>
          <w:sz w:val="24"/>
          <w:szCs w:val="24"/>
        </w:rPr>
        <w:t xml:space="preserve"> </w:t>
      </w:r>
      <w:r w:rsidRPr="00635234">
        <w:rPr>
          <w:rStyle w:val="a9"/>
          <w:rFonts w:ascii="Times New Roman" w:eastAsia="SimSun" w:hAnsi="Times New Roman"/>
          <w:color w:val="000000"/>
          <w:sz w:val="24"/>
          <w:szCs w:val="24"/>
          <w:lang w:val="en-US"/>
        </w:rPr>
        <w:t xml:space="preserve">It’s five o’clock. It’s interesting. It was </w:t>
      </w:r>
      <w:proofErr w:type="spellStart"/>
      <w:r w:rsidRPr="00635234">
        <w:rPr>
          <w:rStyle w:val="a9"/>
          <w:rFonts w:ascii="Times New Roman" w:eastAsia="SimSun" w:hAnsi="Times New Roman"/>
          <w:color w:val="000000"/>
          <w:sz w:val="24"/>
          <w:szCs w:val="24"/>
          <w:lang w:val="en-US"/>
        </w:rPr>
        <w:t>wint</w:t>
      </w:r>
      <w:proofErr w:type="spellEnd"/>
      <w:r w:rsidRPr="00635234">
        <w:rPr>
          <w:rStyle w:val="a9"/>
          <w:rFonts w:ascii="Times New Roman" w:eastAsia="SimSun" w:hAnsi="Times New Roman"/>
          <w:color w:val="000000"/>
          <w:sz w:val="24"/>
          <w:szCs w:val="24"/>
          <w:lang w:val="en-US"/>
        </w:rPr>
        <w:t xml:space="preserve"> </w:t>
      </w:r>
      <w:proofErr w:type="gramStart"/>
      <w:r w:rsidRPr="00635234">
        <w:rPr>
          <w:rStyle w:val="a9"/>
          <w:rFonts w:ascii="Times New Roman" w:eastAsia="SimSun" w:hAnsi="Times New Roman"/>
          <w:color w:val="000000"/>
          <w:sz w:val="24"/>
          <w:szCs w:val="24"/>
          <w:lang w:val="en-US"/>
        </w:rPr>
        <w:t>There</w:t>
      </w:r>
      <w:proofErr w:type="gramEnd"/>
      <w:r w:rsidRPr="00635234">
        <w:rPr>
          <w:rStyle w:val="a9"/>
          <w:rFonts w:ascii="Times New Roman" w:eastAsia="SimSun" w:hAnsi="Times New Roman"/>
          <w:color w:val="000000"/>
          <w:sz w:val="24"/>
          <w:szCs w:val="24"/>
          <w:lang w:val="en-US"/>
        </w:rPr>
        <w:t xml:space="preserve"> are a lot of trees in the park.).</w:t>
      </w:r>
    </w:p>
    <w:p w:rsidR="00521C70" w:rsidRPr="00635234" w:rsidRDefault="00521C70" w:rsidP="00521C70">
      <w:pPr>
        <w:pStyle w:val="aa"/>
        <w:shd w:val="clear" w:color="auto" w:fill="auto"/>
        <w:spacing w:before="0" w:line="240" w:lineRule="auto"/>
        <w:ind w:left="113" w:right="113"/>
        <w:jc w:val="both"/>
        <w:rPr>
          <w:rFonts w:ascii="Times New Roman" w:hAnsi="Times New Roman"/>
          <w:sz w:val="24"/>
          <w:szCs w:val="24"/>
        </w:rPr>
      </w:pPr>
      <w:r w:rsidRPr="00635234">
        <w:rPr>
          <w:rStyle w:val="a9"/>
          <w:rFonts w:ascii="Times New Roman" w:eastAsia="SimSun" w:hAnsi="Times New Roman"/>
          <w:color w:val="000000"/>
          <w:sz w:val="24"/>
          <w:szCs w:val="24"/>
        </w:rPr>
        <w:t xml:space="preserve">Сложносочинённые предложения с </w:t>
      </w:r>
      <w:proofErr w:type="spellStart"/>
      <w:r w:rsidRPr="00635234">
        <w:rPr>
          <w:rStyle w:val="a9"/>
          <w:rFonts w:ascii="Times New Roman" w:eastAsia="SimSun" w:hAnsi="Times New Roman"/>
          <w:color w:val="000000"/>
          <w:sz w:val="24"/>
          <w:szCs w:val="24"/>
        </w:rPr>
        <w:t>сочин</w:t>
      </w:r>
      <w:proofErr w:type="spellEnd"/>
      <w:r w:rsidRPr="00635234">
        <w:rPr>
          <w:rStyle w:val="a9"/>
          <w:rFonts w:ascii="Times New Roman" w:eastAsia="SimSun" w:hAnsi="Times New Roman"/>
          <w:color w:val="000000"/>
          <w:sz w:val="24"/>
          <w:szCs w:val="24"/>
        </w:rPr>
        <w:t xml:space="preserve"> тельными союзами </w:t>
      </w:r>
      <w:r w:rsidRPr="00635234">
        <w:rPr>
          <w:rStyle w:val="a9"/>
          <w:rFonts w:ascii="Times New Roman" w:eastAsia="SimSun" w:hAnsi="Times New Roman"/>
          <w:color w:val="000000"/>
          <w:sz w:val="24"/>
          <w:szCs w:val="24"/>
          <w:lang w:val="en-US"/>
        </w:rPr>
        <w:t>and</w:t>
      </w:r>
      <w:r w:rsidRPr="00635234">
        <w:rPr>
          <w:rStyle w:val="a9"/>
          <w:rFonts w:ascii="Times New Roman" w:eastAsia="SimSun" w:hAnsi="Times New Roman"/>
          <w:color w:val="000000"/>
          <w:sz w:val="24"/>
          <w:szCs w:val="24"/>
        </w:rPr>
        <w:t xml:space="preserve">, </w:t>
      </w:r>
      <w:r w:rsidRPr="00635234">
        <w:rPr>
          <w:rStyle w:val="a9"/>
          <w:rFonts w:ascii="Times New Roman" w:eastAsia="SimSun" w:hAnsi="Times New Roman"/>
          <w:color w:val="000000"/>
          <w:sz w:val="24"/>
          <w:szCs w:val="24"/>
          <w:lang w:val="en-US"/>
        </w:rPr>
        <w:t>but</w:t>
      </w:r>
      <w:r w:rsidRPr="00635234">
        <w:rPr>
          <w:rStyle w:val="a9"/>
          <w:rFonts w:ascii="Times New Roman" w:eastAsia="SimSun" w:hAnsi="Times New Roman"/>
          <w:color w:val="000000"/>
          <w:sz w:val="24"/>
          <w:szCs w:val="24"/>
        </w:rPr>
        <w:t xml:space="preserve">, </w:t>
      </w:r>
      <w:r w:rsidRPr="00635234">
        <w:rPr>
          <w:rStyle w:val="a9"/>
          <w:rFonts w:ascii="Times New Roman" w:eastAsia="SimSun" w:hAnsi="Times New Roman"/>
          <w:color w:val="000000"/>
          <w:sz w:val="24"/>
          <w:szCs w:val="24"/>
          <w:lang w:val="en-US"/>
        </w:rPr>
        <w:t>or</w:t>
      </w:r>
      <w:r w:rsidRPr="00635234">
        <w:rPr>
          <w:rStyle w:val="a9"/>
          <w:rFonts w:ascii="Times New Roman" w:eastAsia="SimSun" w:hAnsi="Times New Roman"/>
          <w:color w:val="000000"/>
          <w:sz w:val="24"/>
          <w:szCs w:val="24"/>
        </w:rPr>
        <w:t>.</w:t>
      </w:r>
    </w:p>
    <w:p w:rsidR="00521C70" w:rsidRPr="00635234" w:rsidRDefault="00521C70" w:rsidP="00521C70">
      <w:pPr>
        <w:pStyle w:val="aa"/>
        <w:shd w:val="clear" w:color="auto" w:fill="auto"/>
        <w:spacing w:before="0" w:line="240" w:lineRule="auto"/>
        <w:ind w:left="113" w:right="113"/>
        <w:jc w:val="both"/>
        <w:rPr>
          <w:rFonts w:ascii="Times New Roman" w:hAnsi="Times New Roman"/>
          <w:sz w:val="24"/>
          <w:szCs w:val="24"/>
        </w:rPr>
      </w:pPr>
      <w:r w:rsidRPr="00635234">
        <w:rPr>
          <w:rStyle w:val="a9"/>
          <w:rFonts w:ascii="Times New Roman" w:eastAsia="SimSun" w:hAnsi="Times New Roman"/>
          <w:color w:val="000000"/>
          <w:sz w:val="24"/>
          <w:szCs w:val="24"/>
        </w:rPr>
        <w:t xml:space="preserve">Сложноподчинённые предложения с союза! и союзными словами </w:t>
      </w:r>
      <w:r w:rsidRPr="00635234">
        <w:rPr>
          <w:rStyle w:val="a9"/>
          <w:rFonts w:ascii="Times New Roman" w:eastAsia="SimSun" w:hAnsi="Times New Roman"/>
          <w:color w:val="000000"/>
          <w:sz w:val="24"/>
          <w:szCs w:val="24"/>
          <w:lang w:val="en-US"/>
        </w:rPr>
        <w:t>what</w:t>
      </w:r>
      <w:r w:rsidRPr="00635234">
        <w:rPr>
          <w:rStyle w:val="a9"/>
          <w:rFonts w:ascii="Times New Roman" w:eastAsia="SimSun" w:hAnsi="Times New Roman"/>
          <w:color w:val="000000"/>
          <w:sz w:val="24"/>
          <w:szCs w:val="24"/>
        </w:rPr>
        <w:t xml:space="preserve">, </w:t>
      </w:r>
      <w:r w:rsidRPr="00635234">
        <w:rPr>
          <w:rStyle w:val="a9"/>
          <w:rFonts w:ascii="Times New Roman" w:eastAsia="SimSun" w:hAnsi="Times New Roman"/>
          <w:color w:val="000000"/>
          <w:sz w:val="24"/>
          <w:szCs w:val="24"/>
          <w:lang w:val="en-US"/>
        </w:rPr>
        <w:t>when</w:t>
      </w:r>
      <w:r w:rsidRPr="00635234">
        <w:rPr>
          <w:rStyle w:val="a9"/>
          <w:rFonts w:ascii="Times New Roman" w:eastAsia="SimSun" w:hAnsi="Times New Roman"/>
          <w:color w:val="000000"/>
          <w:sz w:val="24"/>
          <w:szCs w:val="24"/>
        </w:rPr>
        <w:t xml:space="preserve">, </w:t>
      </w:r>
      <w:r w:rsidRPr="00635234">
        <w:rPr>
          <w:rStyle w:val="a9"/>
          <w:rFonts w:ascii="Times New Roman" w:eastAsia="SimSun" w:hAnsi="Times New Roman"/>
          <w:color w:val="000000"/>
          <w:sz w:val="24"/>
          <w:szCs w:val="24"/>
          <w:lang w:val="en-US"/>
        </w:rPr>
        <w:t>why</w:t>
      </w:r>
      <w:r w:rsidRPr="00635234">
        <w:rPr>
          <w:rStyle w:val="a9"/>
          <w:rFonts w:ascii="Times New Roman" w:eastAsia="SimSun" w:hAnsi="Times New Roman"/>
          <w:color w:val="000000"/>
          <w:sz w:val="24"/>
          <w:szCs w:val="24"/>
        </w:rPr>
        <w:t xml:space="preserve">, </w:t>
      </w:r>
      <w:proofErr w:type="spellStart"/>
      <w:r w:rsidRPr="00635234">
        <w:rPr>
          <w:rStyle w:val="a9"/>
          <w:rFonts w:ascii="Times New Roman" w:eastAsia="SimSun" w:hAnsi="Times New Roman"/>
          <w:color w:val="000000"/>
          <w:sz w:val="24"/>
          <w:szCs w:val="24"/>
          <w:lang w:val="en-US"/>
        </w:rPr>
        <w:t>whic</w:t>
      </w:r>
      <w:proofErr w:type="spellEnd"/>
      <w:r w:rsidRPr="00635234">
        <w:rPr>
          <w:rStyle w:val="a9"/>
          <w:rFonts w:ascii="Times New Roman" w:eastAsia="SimSun" w:hAnsi="Times New Roman"/>
          <w:color w:val="000000"/>
          <w:sz w:val="24"/>
          <w:szCs w:val="24"/>
        </w:rPr>
        <w:t xml:space="preserve"> </w:t>
      </w:r>
      <w:r w:rsidRPr="00635234">
        <w:rPr>
          <w:rStyle w:val="a9"/>
          <w:rFonts w:ascii="Times New Roman" w:eastAsia="SimSun" w:hAnsi="Times New Roman"/>
          <w:color w:val="000000"/>
          <w:sz w:val="24"/>
          <w:szCs w:val="24"/>
          <w:lang w:val="en-US"/>
        </w:rPr>
        <w:t>because</w:t>
      </w:r>
      <w:r w:rsidRPr="00635234">
        <w:rPr>
          <w:rStyle w:val="a9"/>
          <w:rFonts w:ascii="Times New Roman" w:eastAsia="SimSun" w:hAnsi="Times New Roman"/>
          <w:color w:val="000000"/>
          <w:sz w:val="24"/>
          <w:szCs w:val="24"/>
        </w:rPr>
        <w:t>.</w:t>
      </w:r>
    </w:p>
    <w:p w:rsidR="00521C70" w:rsidRPr="00635234" w:rsidRDefault="00521C70" w:rsidP="00521C70">
      <w:pPr>
        <w:pStyle w:val="aa"/>
        <w:shd w:val="clear" w:color="auto" w:fill="auto"/>
        <w:spacing w:before="0" w:line="240" w:lineRule="auto"/>
        <w:ind w:left="113" w:right="113"/>
        <w:jc w:val="both"/>
        <w:rPr>
          <w:rFonts w:ascii="Times New Roman" w:hAnsi="Times New Roman"/>
          <w:sz w:val="24"/>
          <w:szCs w:val="24"/>
        </w:rPr>
      </w:pPr>
      <w:r w:rsidRPr="00635234">
        <w:rPr>
          <w:rStyle w:val="a9"/>
          <w:rFonts w:ascii="Times New Roman" w:eastAsia="SimSun" w:hAnsi="Times New Roman"/>
          <w:color w:val="000000"/>
          <w:sz w:val="24"/>
          <w:szCs w:val="24"/>
        </w:rPr>
        <w:t xml:space="preserve">Вопросительные предложения всех типе Общий, специальный вопросы в </w:t>
      </w:r>
      <w:r w:rsidRPr="00635234">
        <w:rPr>
          <w:rStyle w:val="a9"/>
          <w:rFonts w:ascii="Times New Roman" w:eastAsia="SimSun" w:hAnsi="Times New Roman"/>
          <w:color w:val="000000"/>
          <w:sz w:val="24"/>
          <w:szCs w:val="24"/>
          <w:lang w:val="en-US"/>
        </w:rPr>
        <w:t>Present</w:t>
      </w:r>
      <w:r w:rsidRPr="00635234">
        <w:rPr>
          <w:rStyle w:val="a9"/>
          <w:rFonts w:ascii="Times New Roman" w:eastAsia="SimSun" w:hAnsi="Times New Roman"/>
          <w:color w:val="000000"/>
          <w:sz w:val="24"/>
          <w:szCs w:val="24"/>
        </w:rPr>
        <w:t xml:space="preserve">, </w:t>
      </w:r>
      <w:proofErr w:type="spellStart"/>
      <w:r w:rsidRPr="00635234">
        <w:rPr>
          <w:rStyle w:val="a9"/>
          <w:rFonts w:ascii="Times New Roman" w:eastAsia="SimSun" w:hAnsi="Times New Roman"/>
          <w:color w:val="000000"/>
          <w:sz w:val="24"/>
          <w:szCs w:val="24"/>
          <w:lang w:val="en-US"/>
        </w:rPr>
        <w:t>Futu</w:t>
      </w:r>
      <w:proofErr w:type="spellEnd"/>
      <w:r w:rsidRPr="00635234">
        <w:rPr>
          <w:rStyle w:val="a9"/>
          <w:rFonts w:ascii="Times New Roman" w:eastAsia="SimSun" w:hAnsi="Times New Roman"/>
          <w:color w:val="000000"/>
          <w:sz w:val="24"/>
          <w:szCs w:val="24"/>
        </w:rPr>
        <w:t xml:space="preserve"> </w:t>
      </w:r>
      <w:r w:rsidRPr="00635234">
        <w:rPr>
          <w:rStyle w:val="a9"/>
          <w:rFonts w:ascii="Times New Roman" w:eastAsia="SimSun" w:hAnsi="Times New Roman"/>
          <w:color w:val="000000"/>
          <w:sz w:val="24"/>
          <w:szCs w:val="24"/>
          <w:lang w:val="en-US"/>
        </w:rPr>
        <w:t>Past</w:t>
      </w:r>
      <w:r w:rsidRPr="00635234">
        <w:rPr>
          <w:rStyle w:val="a9"/>
          <w:rFonts w:ascii="Times New Roman" w:eastAsia="SimSun" w:hAnsi="Times New Roman"/>
          <w:color w:val="000000"/>
          <w:sz w:val="24"/>
          <w:szCs w:val="24"/>
        </w:rPr>
        <w:t xml:space="preserve"> </w:t>
      </w:r>
      <w:r w:rsidRPr="00635234">
        <w:rPr>
          <w:rStyle w:val="a9"/>
          <w:rFonts w:ascii="Times New Roman" w:eastAsia="SimSun" w:hAnsi="Times New Roman"/>
          <w:color w:val="000000"/>
          <w:sz w:val="24"/>
          <w:szCs w:val="24"/>
          <w:lang w:val="en-US"/>
        </w:rPr>
        <w:t>Simple</w:t>
      </w:r>
      <w:r w:rsidRPr="00635234">
        <w:rPr>
          <w:rStyle w:val="a9"/>
          <w:rFonts w:ascii="Times New Roman" w:eastAsia="SimSun" w:hAnsi="Times New Roman"/>
          <w:color w:val="000000"/>
          <w:sz w:val="24"/>
          <w:szCs w:val="24"/>
        </w:rPr>
        <w:t xml:space="preserve">; </w:t>
      </w:r>
      <w:r w:rsidRPr="00635234">
        <w:rPr>
          <w:rStyle w:val="a9"/>
          <w:rFonts w:ascii="Times New Roman" w:eastAsia="SimSun" w:hAnsi="Times New Roman"/>
          <w:color w:val="000000"/>
          <w:sz w:val="24"/>
          <w:szCs w:val="24"/>
          <w:lang w:val="en-US"/>
        </w:rPr>
        <w:t>Present</w:t>
      </w:r>
      <w:r w:rsidRPr="00635234">
        <w:rPr>
          <w:rStyle w:val="a9"/>
          <w:rFonts w:ascii="Times New Roman" w:eastAsia="SimSun" w:hAnsi="Times New Roman"/>
          <w:color w:val="000000"/>
          <w:sz w:val="24"/>
          <w:szCs w:val="24"/>
        </w:rPr>
        <w:t xml:space="preserve"> </w:t>
      </w:r>
      <w:r w:rsidRPr="00635234">
        <w:rPr>
          <w:rStyle w:val="a9"/>
          <w:rFonts w:ascii="Times New Roman" w:eastAsia="SimSun" w:hAnsi="Times New Roman"/>
          <w:color w:val="000000"/>
          <w:sz w:val="24"/>
          <w:szCs w:val="24"/>
          <w:lang w:val="en-US"/>
        </w:rPr>
        <w:t>Perfect</w:t>
      </w:r>
      <w:r w:rsidRPr="00635234">
        <w:rPr>
          <w:rStyle w:val="a9"/>
          <w:rFonts w:ascii="Times New Roman" w:eastAsia="SimSun" w:hAnsi="Times New Roman"/>
          <w:color w:val="000000"/>
          <w:sz w:val="24"/>
          <w:szCs w:val="24"/>
        </w:rPr>
        <w:t xml:space="preserve">; </w:t>
      </w:r>
      <w:r w:rsidRPr="00635234">
        <w:rPr>
          <w:rStyle w:val="a9"/>
          <w:rFonts w:ascii="Times New Roman" w:eastAsia="SimSun" w:hAnsi="Times New Roman"/>
          <w:color w:val="000000"/>
          <w:sz w:val="24"/>
          <w:szCs w:val="24"/>
          <w:lang w:val="en-US"/>
        </w:rPr>
        <w:t>Present</w:t>
      </w:r>
      <w:r w:rsidRPr="00635234">
        <w:rPr>
          <w:rStyle w:val="a9"/>
          <w:rFonts w:ascii="Times New Roman" w:eastAsia="SimSun" w:hAnsi="Times New Roman"/>
          <w:color w:val="000000"/>
          <w:sz w:val="24"/>
          <w:szCs w:val="24"/>
        </w:rPr>
        <w:t xml:space="preserve"> </w:t>
      </w:r>
      <w:r w:rsidRPr="00635234">
        <w:rPr>
          <w:rStyle w:val="a9"/>
          <w:rFonts w:ascii="Times New Roman" w:eastAsia="SimSun" w:hAnsi="Times New Roman"/>
          <w:color w:val="000000"/>
          <w:sz w:val="24"/>
          <w:szCs w:val="24"/>
          <w:lang w:val="en-US"/>
        </w:rPr>
        <w:t>Continuous</w:t>
      </w:r>
      <w:r w:rsidRPr="00635234">
        <w:rPr>
          <w:rStyle w:val="a9"/>
          <w:rFonts w:ascii="Times New Roman" w:eastAsia="SimSun" w:hAnsi="Times New Roman"/>
          <w:color w:val="000000"/>
          <w:sz w:val="24"/>
          <w:szCs w:val="24"/>
        </w:rPr>
        <w:t>.</w:t>
      </w:r>
    </w:p>
    <w:p w:rsidR="00521C70" w:rsidRPr="00635234" w:rsidRDefault="00521C70" w:rsidP="00521C70">
      <w:pPr>
        <w:pStyle w:val="aa"/>
        <w:shd w:val="clear" w:color="auto" w:fill="auto"/>
        <w:spacing w:before="0" w:line="240" w:lineRule="auto"/>
        <w:ind w:left="113" w:right="113"/>
        <w:jc w:val="both"/>
        <w:rPr>
          <w:rFonts w:ascii="Times New Roman" w:hAnsi="Times New Roman"/>
          <w:sz w:val="24"/>
          <w:szCs w:val="24"/>
        </w:rPr>
      </w:pPr>
      <w:proofErr w:type="gramStart"/>
      <w:r w:rsidRPr="00635234">
        <w:rPr>
          <w:rStyle w:val="a9"/>
          <w:rFonts w:ascii="Times New Roman" w:eastAsia="SimSun" w:hAnsi="Times New Roman"/>
          <w:color w:val="000000"/>
          <w:sz w:val="24"/>
          <w:szCs w:val="24"/>
        </w:rPr>
        <w:t>Побудительные предложения в утвердите, ной (</w:t>
      </w:r>
      <w:r w:rsidRPr="00635234">
        <w:rPr>
          <w:rStyle w:val="a9"/>
          <w:rFonts w:ascii="Times New Roman" w:eastAsia="SimSun" w:hAnsi="Times New Roman"/>
          <w:color w:val="000000"/>
          <w:sz w:val="24"/>
          <w:szCs w:val="24"/>
          <w:lang w:val="en-US"/>
        </w:rPr>
        <w:t>Be</w:t>
      </w:r>
      <w:r w:rsidRPr="00635234">
        <w:rPr>
          <w:rStyle w:val="a9"/>
          <w:rFonts w:ascii="Times New Roman" w:eastAsia="SimSun" w:hAnsi="Times New Roman"/>
          <w:color w:val="000000"/>
          <w:sz w:val="24"/>
          <w:szCs w:val="24"/>
        </w:rPr>
        <w:t xml:space="preserve"> </w:t>
      </w:r>
      <w:r w:rsidRPr="00635234">
        <w:rPr>
          <w:rStyle w:val="a9"/>
          <w:rFonts w:ascii="Times New Roman" w:eastAsia="SimSun" w:hAnsi="Times New Roman"/>
          <w:color w:val="000000"/>
          <w:sz w:val="24"/>
          <w:szCs w:val="24"/>
          <w:lang w:val="en-US"/>
        </w:rPr>
        <w:t>careful</w:t>
      </w:r>
      <w:r w:rsidRPr="00635234">
        <w:rPr>
          <w:rStyle w:val="a9"/>
          <w:rFonts w:ascii="Times New Roman" w:eastAsia="SimSun" w:hAnsi="Times New Roman"/>
          <w:color w:val="000000"/>
          <w:sz w:val="24"/>
          <w:szCs w:val="24"/>
        </w:rPr>
        <w:t>.) и отрицательной (</w:t>
      </w:r>
      <w:r w:rsidRPr="00635234">
        <w:rPr>
          <w:rStyle w:val="a9"/>
          <w:rFonts w:ascii="Times New Roman" w:eastAsia="SimSun" w:hAnsi="Times New Roman"/>
          <w:color w:val="000000"/>
          <w:sz w:val="24"/>
          <w:szCs w:val="24"/>
          <w:lang w:val="en-US"/>
        </w:rPr>
        <w:t>Don</w:t>
      </w:r>
      <w:r w:rsidRPr="00635234">
        <w:rPr>
          <w:rStyle w:val="a9"/>
          <w:rFonts w:ascii="Times New Roman" w:eastAsia="SimSun" w:hAnsi="Times New Roman"/>
          <w:color w:val="000000"/>
          <w:sz w:val="24"/>
          <w:szCs w:val="24"/>
        </w:rPr>
        <w:t>’</w:t>
      </w:r>
      <w:r w:rsidRPr="00635234">
        <w:rPr>
          <w:rStyle w:val="a9"/>
          <w:rFonts w:ascii="Times New Roman" w:eastAsia="SimSun" w:hAnsi="Times New Roman"/>
          <w:color w:val="000000"/>
          <w:sz w:val="24"/>
          <w:szCs w:val="24"/>
          <w:lang w:val="en-US"/>
        </w:rPr>
        <w:t>t</w:t>
      </w:r>
      <w:r w:rsidRPr="00635234">
        <w:rPr>
          <w:rStyle w:val="a9"/>
          <w:rFonts w:ascii="Times New Roman" w:eastAsia="SimSun" w:hAnsi="Times New Roman"/>
          <w:color w:val="000000"/>
          <w:sz w:val="24"/>
          <w:szCs w:val="24"/>
        </w:rPr>
        <w:t xml:space="preserve"> </w:t>
      </w:r>
      <w:r w:rsidRPr="00635234">
        <w:rPr>
          <w:rStyle w:val="a9"/>
          <w:rFonts w:ascii="Times New Roman" w:eastAsia="SimSun" w:hAnsi="Times New Roman"/>
          <w:color w:val="000000"/>
          <w:sz w:val="24"/>
          <w:szCs w:val="24"/>
          <w:lang w:val="en-US"/>
        </w:rPr>
        <w:t>won</w:t>
      </w:r>
      <w:r w:rsidRPr="00635234">
        <w:rPr>
          <w:rStyle w:val="a9"/>
          <w:rFonts w:ascii="Times New Roman" w:eastAsia="SimSun" w:hAnsi="Times New Roman"/>
          <w:color w:val="000000"/>
          <w:sz w:val="24"/>
          <w:szCs w:val="24"/>
        </w:rPr>
        <w:t xml:space="preserve"> форме.</w:t>
      </w:r>
      <w:proofErr w:type="gramEnd"/>
    </w:p>
    <w:p w:rsidR="00521C70" w:rsidRPr="00635234" w:rsidRDefault="00521C70" w:rsidP="00521C70">
      <w:pPr>
        <w:pStyle w:val="aa"/>
        <w:shd w:val="clear" w:color="auto" w:fill="auto"/>
        <w:spacing w:before="0" w:line="240" w:lineRule="auto"/>
        <w:ind w:left="113" w:right="113"/>
        <w:jc w:val="both"/>
        <w:rPr>
          <w:rFonts w:ascii="Times New Roman" w:hAnsi="Times New Roman"/>
          <w:sz w:val="24"/>
          <w:szCs w:val="24"/>
        </w:rPr>
      </w:pPr>
      <w:r w:rsidRPr="00635234">
        <w:rPr>
          <w:rStyle w:val="a9"/>
          <w:rFonts w:ascii="Times New Roman" w:eastAsia="SimSun" w:hAnsi="Times New Roman"/>
          <w:color w:val="000000"/>
          <w:sz w:val="24"/>
          <w:szCs w:val="24"/>
        </w:rPr>
        <w:t xml:space="preserve">Предложения с конструкциями </w:t>
      </w:r>
      <w:r w:rsidRPr="00635234">
        <w:rPr>
          <w:rStyle w:val="a9"/>
          <w:rFonts w:ascii="Times New Roman" w:eastAsia="SimSun" w:hAnsi="Times New Roman"/>
          <w:color w:val="000000"/>
          <w:sz w:val="24"/>
          <w:szCs w:val="24"/>
          <w:lang w:val="en-US"/>
        </w:rPr>
        <w:t>as</w:t>
      </w:r>
      <w:r w:rsidRPr="00635234">
        <w:rPr>
          <w:rStyle w:val="a9"/>
          <w:rFonts w:ascii="Times New Roman" w:eastAsia="SimSun" w:hAnsi="Times New Roman"/>
          <w:color w:val="000000"/>
          <w:sz w:val="24"/>
          <w:szCs w:val="24"/>
        </w:rPr>
        <w:t xml:space="preserve"> ... </w:t>
      </w:r>
      <w:r w:rsidRPr="00635234">
        <w:rPr>
          <w:rStyle w:val="a9"/>
          <w:rFonts w:ascii="Times New Roman" w:eastAsia="SimSun" w:hAnsi="Times New Roman"/>
          <w:color w:val="000000"/>
          <w:sz w:val="24"/>
          <w:szCs w:val="24"/>
          <w:lang w:val="en-US"/>
        </w:rPr>
        <w:t>as</w:t>
      </w:r>
      <w:r w:rsidRPr="00635234">
        <w:rPr>
          <w:rStyle w:val="a9"/>
          <w:rFonts w:ascii="Times New Roman" w:eastAsia="SimSun" w:hAnsi="Times New Roman"/>
          <w:color w:val="000000"/>
          <w:sz w:val="24"/>
          <w:szCs w:val="24"/>
        </w:rPr>
        <w:t>.</w:t>
      </w:r>
    </w:p>
    <w:p w:rsidR="00521C70" w:rsidRPr="00635234" w:rsidRDefault="00521C70" w:rsidP="00521C70">
      <w:pPr>
        <w:pStyle w:val="aa"/>
        <w:shd w:val="clear" w:color="auto" w:fill="auto"/>
        <w:spacing w:before="0" w:line="240" w:lineRule="auto"/>
        <w:ind w:left="113" w:right="113"/>
        <w:jc w:val="both"/>
        <w:rPr>
          <w:rFonts w:ascii="Times New Roman" w:hAnsi="Times New Roman"/>
          <w:sz w:val="24"/>
          <w:szCs w:val="24"/>
        </w:rPr>
      </w:pPr>
      <w:r w:rsidRPr="00635234">
        <w:rPr>
          <w:rStyle w:val="a9"/>
          <w:rFonts w:ascii="Times New Roman" w:eastAsia="SimSun" w:hAnsi="Times New Roman"/>
          <w:color w:val="000000"/>
          <w:sz w:val="24"/>
          <w:szCs w:val="24"/>
        </w:rPr>
        <w:t>Конструкции с глаголами на -</w:t>
      </w:r>
      <w:proofErr w:type="spellStart"/>
      <w:r w:rsidRPr="00635234">
        <w:rPr>
          <w:rStyle w:val="a9"/>
          <w:rFonts w:ascii="Times New Roman" w:eastAsia="SimSun" w:hAnsi="Times New Roman"/>
          <w:color w:val="000000"/>
          <w:sz w:val="24"/>
          <w:szCs w:val="24"/>
          <w:lang w:val="en-US"/>
        </w:rPr>
        <w:t>ing</w:t>
      </w:r>
      <w:proofErr w:type="spellEnd"/>
      <w:r w:rsidRPr="00635234">
        <w:rPr>
          <w:rStyle w:val="a9"/>
          <w:rFonts w:ascii="Times New Roman" w:eastAsia="SimSun" w:hAnsi="Times New Roman"/>
          <w:color w:val="000000"/>
          <w:sz w:val="24"/>
          <w:szCs w:val="24"/>
        </w:rPr>
        <w:t>:</w:t>
      </w:r>
    </w:p>
    <w:p w:rsidR="00521C70" w:rsidRPr="00635234" w:rsidRDefault="00521C70" w:rsidP="00521C70">
      <w:pPr>
        <w:pStyle w:val="aa"/>
        <w:shd w:val="clear" w:color="auto" w:fill="auto"/>
        <w:spacing w:before="0" w:line="240" w:lineRule="auto"/>
        <w:ind w:left="113" w:right="113"/>
        <w:jc w:val="both"/>
        <w:rPr>
          <w:rFonts w:ascii="Times New Roman" w:hAnsi="Times New Roman"/>
          <w:sz w:val="24"/>
          <w:szCs w:val="24"/>
          <w:lang w:val="en-US"/>
        </w:rPr>
      </w:pPr>
      <w:proofErr w:type="gramStart"/>
      <w:r w:rsidRPr="00635234">
        <w:rPr>
          <w:rStyle w:val="a9"/>
          <w:rFonts w:ascii="Times New Roman" w:eastAsia="SimSun" w:hAnsi="Times New Roman"/>
          <w:color w:val="000000"/>
          <w:sz w:val="24"/>
          <w:szCs w:val="24"/>
          <w:lang w:val="en-US"/>
        </w:rPr>
        <w:t>to</w:t>
      </w:r>
      <w:proofErr w:type="gramEnd"/>
      <w:r w:rsidRPr="00635234">
        <w:rPr>
          <w:rStyle w:val="a9"/>
          <w:rFonts w:ascii="Times New Roman" w:eastAsia="SimSun" w:hAnsi="Times New Roman"/>
          <w:color w:val="000000"/>
          <w:sz w:val="24"/>
          <w:szCs w:val="24"/>
          <w:lang w:val="en-US"/>
        </w:rPr>
        <w:t xml:space="preserve"> like/love/hate/enjoy doing something;</w:t>
      </w:r>
    </w:p>
    <w:p w:rsidR="00521C70" w:rsidRPr="00635234" w:rsidRDefault="00521C70" w:rsidP="00521C70">
      <w:pPr>
        <w:pStyle w:val="aa"/>
        <w:shd w:val="clear" w:color="auto" w:fill="auto"/>
        <w:spacing w:before="0" w:line="240" w:lineRule="auto"/>
        <w:ind w:left="113" w:right="113"/>
        <w:jc w:val="both"/>
        <w:rPr>
          <w:rFonts w:ascii="Times New Roman" w:hAnsi="Times New Roman"/>
          <w:sz w:val="24"/>
          <w:szCs w:val="24"/>
        </w:rPr>
      </w:pPr>
      <w:proofErr w:type="gramStart"/>
      <w:r w:rsidRPr="00635234">
        <w:rPr>
          <w:rStyle w:val="a9"/>
          <w:rFonts w:ascii="Times New Roman" w:eastAsia="SimSun" w:hAnsi="Times New Roman"/>
          <w:color w:val="000000"/>
          <w:sz w:val="24"/>
          <w:szCs w:val="24"/>
          <w:lang w:val="en-US"/>
        </w:rPr>
        <w:t>to</w:t>
      </w:r>
      <w:proofErr w:type="gramEnd"/>
      <w:r w:rsidRPr="009B05A8">
        <w:rPr>
          <w:rStyle w:val="a9"/>
          <w:rFonts w:ascii="Times New Roman" w:eastAsia="SimSun" w:hAnsi="Times New Roman"/>
          <w:color w:val="000000"/>
          <w:sz w:val="24"/>
          <w:szCs w:val="24"/>
        </w:rPr>
        <w:t xml:space="preserve"> </w:t>
      </w:r>
      <w:r w:rsidRPr="00635234">
        <w:rPr>
          <w:rStyle w:val="a9"/>
          <w:rFonts w:ascii="Times New Roman" w:eastAsia="SimSun" w:hAnsi="Times New Roman"/>
          <w:color w:val="000000"/>
          <w:sz w:val="24"/>
          <w:szCs w:val="24"/>
          <w:lang w:val="en-US"/>
        </w:rPr>
        <w:t>go</w:t>
      </w:r>
      <w:r w:rsidRPr="009B05A8">
        <w:rPr>
          <w:rStyle w:val="a9"/>
          <w:rFonts w:ascii="Times New Roman" w:eastAsia="SimSun" w:hAnsi="Times New Roman"/>
          <w:color w:val="000000"/>
          <w:sz w:val="24"/>
          <w:szCs w:val="24"/>
        </w:rPr>
        <w:t xml:space="preserve"> </w:t>
      </w:r>
      <w:r w:rsidRPr="00635234">
        <w:rPr>
          <w:rStyle w:val="a9"/>
          <w:rFonts w:ascii="Times New Roman" w:eastAsia="SimSun" w:hAnsi="Times New Roman"/>
          <w:color w:val="000000"/>
          <w:sz w:val="24"/>
          <w:szCs w:val="24"/>
          <w:lang w:val="en-US"/>
        </w:rPr>
        <w:t>fishing</w:t>
      </w:r>
      <w:r w:rsidRPr="009B05A8">
        <w:rPr>
          <w:rStyle w:val="a9"/>
          <w:rFonts w:ascii="Times New Roman" w:eastAsia="SimSun" w:hAnsi="Times New Roman"/>
          <w:color w:val="000000"/>
          <w:sz w:val="24"/>
          <w:szCs w:val="24"/>
        </w:rPr>
        <w:t>/</w:t>
      </w:r>
      <w:r w:rsidRPr="00635234">
        <w:rPr>
          <w:rStyle w:val="a9"/>
          <w:rFonts w:ascii="Times New Roman" w:eastAsia="SimSun" w:hAnsi="Times New Roman"/>
          <w:color w:val="000000"/>
          <w:sz w:val="24"/>
          <w:szCs w:val="24"/>
          <w:lang w:val="en-US"/>
        </w:rPr>
        <w:t>skating</w:t>
      </w:r>
      <w:r w:rsidRPr="009B05A8">
        <w:rPr>
          <w:rStyle w:val="a9"/>
          <w:rFonts w:ascii="Times New Roman" w:eastAsia="SimSun" w:hAnsi="Times New Roman"/>
          <w:color w:val="000000"/>
          <w:sz w:val="24"/>
          <w:szCs w:val="24"/>
        </w:rPr>
        <w:t>.</w:t>
      </w:r>
    </w:p>
    <w:p w:rsidR="00521C70" w:rsidRDefault="00521C70" w:rsidP="00521C70">
      <w:pPr>
        <w:pStyle w:val="aa"/>
        <w:shd w:val="clear" w:color="auto" w:fill="auto"/>
        <w:spacing w:before="0" w:line="240" w:lineRule="auto"/>
        <w:ind w:left="113" w:right="113"/>
        <w:jc w:val="both"/>
        <w:rPr>
          <w:rStyle w:val="a9"/>
          <w:rFonts w:ascii="Times New Roman" w:eastAsia="SimSun" w:hAnsi="Times New Roman"/>
          <w:color w:val="000000"/>
          <w:sz w:val="24"/>
          <w:szCs w:val="24"/>
        </w:rPr>
      </w:pPr>
      <w:r w:rsidRPr="00635234">
        <w:rPr>
          <w:rStyle w:val="a9"/>
          <w:rFonts w:ascii="Times New Roman" w:eastAsia="SimSun" w:hAnsi="Times New Roman"/>
          <w:color w:val="000000"/>
          <w:sz w:val="24"/>
          <w:szCs w:val="24"/>
        </w:rPr>
        <w:t xml:space="preserve">Конструкция </w:t>
      </w:r>
      <w:r w:rsidRPr="00635234">
        <w:rPr>
          <w:rStyle w:val="a9"/>
          <w:rFonts w:ascii="Times New Roman" w:eastAsia="SimSun" w:hAnsi="Times New Roman"/>
          <w:color w:val="000000"/>
          <w:sz w:val="24"/>
          <w:szCs w:val="24"/>
          <w:lang w:val="en-US"/>
        </w:rPr>
        <w:t>to</w:t>
      </w:r>
      <w:r w:rsidRPr="009B05A8">
        <w:rPr>
          <w:rStyle w:val="a9"/>
          <w:rFonts w:ascii="Times New Roman" w:eastAsia="SimSun" w:hAnsi="Times New Roman"/>
          <w:color w:val="000000"/>
          <w:sz w:val="24"/>
          <w:szCs w:val="24"/>
        </w:rPr>
        <w:t xml:space="preserve"> </w:t>
      </w:r>
      <w:r w:rsidRPr="00635234">
        <w:rPr>
          <w:rStyle w:val="a9"/>
          <w:rFonts w:ascii="Times New Roman" w:eastAsia="SimSun" w:hAnsi="Times New Roman"/>
          <w:color w:val="000000"/>
          <w:sz w:val="24"/>
          <w:szCs w:val="24"/>
          <w:lang w:val="en-US"/>
        </w:rPr>
        <w:t>be</w:t>
      </w:r>
      <w:r w:rsidRPr="009B05A8">
        <w:rPr>
          <w:rStyle w:val="a9"/>
          <w:rFonts w:ascii="Times New Roman" w:eastAsia="SimSun" w:hAnsi="Times New Roman"/>
          <w:color w:val="000000"/>
          <w:sz w:val="24"/>
          <w:szCs w:val="24"/>
        </w:rPr>
        <w:t xml:space="preserve"> </w:t>
      </w:r>
      <w:r w:rsidRPr="00635234">
        <w:rPr>
          <w:rStyle w:val="a9"/>
          <w:rFonts w:ascii="Times New Roman" w:eastAsia="SimSun" w:hAnsi="Times New Roman"/>
          <w:color w:val="000000"/>
          <w:sz w:val="24"/>
          <w:szCs w:val="24"/>
          <w:lang w:val="en-US"/>
        </w:rPr>
        <w:t>going</w:t>
      </w:r>
      <w:r w:rsidRPr="009B05A8">
        <w:rPr>
          <w:rStyle w:val="a9"/>
          <w:rFonts w:ascii="Times New Roman" w:eastAsia="SimSun" w:hAnsi="Times New Roman"/>
          <w:color w:val="000000"/>
          <w:sz w:val="24"/>
          <w:szCs w:val="24"/>
        </w:rPr>
        <w:t xml:space="preserve"> </w:t>
      </w:r>
      <w:r w:rsidRPr="00635234">
        <w:rPr>
          <w:rStyle w:val="a9"/>
          <w:rFonts w:ascii="Times New Roman" w:eastAsia="SimSun" w:hAnsi="Times New Roman"/>
          <w:color w:val="000000"/>
          <w:sz w:val="24"/>
          <w:szCs w:val="24"/>
          <w:lang w:val="en-US"/>
        </w:rPr>
        <w:t>to</w:t>
      </w:r>
      <w:r w:rsidRPr="009B05A8">
        <w:rPr>
          <w:rStyle w:val="a9"/>
          <w:rFonts w:ascii="Times New Roman" w:eastAsia="SimSun" w:hAnsi="Times New Roman"/>
          <w:color w:val="000000"/>
          <w:sz w:val="24"/>
          <w:szCs w:val="24"/>
        </w:rPr>
        <w:t xml:space="preserve"> </w:t>
      </w:r>
      <w:r w:rsidRPr="00635234">
        <w:rPr>
          <w:rStyle w:val="a9"/>
          <w:rFonts w:ascii="Times New Roman" w:eastAsia="SimSun" w:hAnsi="Times New Roman"/>
          <w:color w:val="000000"/>
          <w:sz w:val="24"/>
          <w:szCs w:val="24"/>
        </w:rPr>
        <w:t xml:space="preserve">для </w:t>
      </w:r>
      <w:proofErr w:type="gramStart"/>
      <w:r w:rsidRPr="00635234">
        <w:rPr>
          <w:rStyle w:val="a9"/>
          <w:rFonts w:ascii="Times New Roman" w:eastAsia="SimSun" w:hAnsi="Times New Roman"/>
          <w:color w:val="000000"/>
          <w:sz w:val="24"/>
          <w:szCs w:val="24"/>
        </w:rPr>
        <w:t>выражен</w:t>
      </w:r>
      <w:proofErr w:type="gramEnd"/>
      <w:r w:rsidRPr="00635234">
        <w:rPr>
          <w:rStyle w:val="a9"/>
          <w:rFonts w:ascii="Times New Roman" w:eastAsia="SimSun" w:hAnsi="Times New Roman"/>
          <w:color w:val="000000"/>
          <w:sz w:val="24"/>
          <w:szCs w:val="24"/>
        </w:rPr>
        <w:t xml:space="preserve"> будущего действия.</w:t>
      </w:r>
    </w:p>
    <w:p w:rsidR="00521C70" w:rsidRDefault="00521C70" w:rsidP="00521C70">
      <w:pPr>
        <w:pStyle w:val="aa"/>
        <w:shd w:val="clear" w:color="auto" w:fill="auto"/>
        <w:spacing w:before="0" w:line="240" w:lineRule="auto"/>
        <w:ind w:left="113" w:right="113"/>
        <w:jc w:val="both"/>
        <w:rPr>
          <w:rStyle w:val="a9"/>
          <w:rFonts w:ascii="Times New Roman" w:eastAsia="SimSun" w:hAnsi="Times New Roman"/>
          <w:color w:val="000000"/>
          <w:sz w:val="24"/>
          <w:szCs w:val="24"/>
        </w:rPr>
      </w:pPr>
    </w:p>
    <w:p w:rsidR="00521C70" w:rsidRPr="009B05A8" w:rsidRDefault="00521C70" w:rsidP="00521C70">
      <w:pPr>
        <w:pStyle w:val="11"/>
        <w:shd w:val="clear" w:color="auto" w:fill="auto"/>
        <w:spacing w:before="0" w:after="0" w:line="240" w:lineRule="auto"/>
        <w:ind w:left="113" w:right="113"/>
        <w:rPr>
          <w:rFonts w:ascii="Times New Roman" w:hAnsi="Times New Roman"/>
          <w:sz w:val="24"/>
          <w:szCs w:val="24"/>
        </w:rPr>
      </w:pPr>
      <w:r>
        <w:rPr>
          <w:rStyle w:val="10"/>
          <w:rFonts w:ascii="Times New Roman" w:hAnsi="Times New Roman"/>
          <w:color w:val="000000"/>
          <w:sz w:val="24"/>
          <w:szCs w:val="24"/>
        </w:rPr>
        <w:t xml:space="preserve">          </w:t>
      </w:r>
      <w:proofErr w:type="spellStart"/>
      <w:r w:rsidRPr="009B05A8">
        <w:rPr>
          <w:rStyle w:val="10"/>
          <w:rFonts w:ascii="Times New Roman" w:hAnsi="Times New Roman"/>
          <w:color w:val="000000"/>
          <w:sz w:val="24"/>
          <w:szCs w:val="24"/>
        </w:rPr>
        <w:t>Социокультурные</w:t>
      </w:r>
      <w:proofErr w:type="spellEnd"/>
      <w:r w:rsidRPr="009B05A8">
        <w:rPr>
          <w:rStyle w:val="10"/>
          <w:rFonts w:ascii="Times New Roman" w:hAnsi="Times New Roman"/>
          <w:color w:val="000000"/>
          <w:sz w:val="24"/>
          <w:szCs w:val="24"/>
        </w:rPr>
        <w:t xml:space="preserve"> знания и умения</w:t>
      </w:r>
    </w:p>
    <w:p w:rsidR="00521C70" w:rsidRPr="009B05A8" w:rsidRDefault="00521C70" w:rsidP="00521C70">
      <w:pPr>
        <w:pStyle w:val="aa"/>
        <w:shd w:val="clear" w:color="auto" w:fill="auto"/>
        <w:spacing w:before="0" w:line="240" w:lineRule="auto"/>
        <w:ind w:left="113" w:right="113"/>
        <w:jc w:val="both"/>
        <w:rPr>
          <w:rStyle w:val="a9"/>
          <w:rFonts w:ascii="Times New Roman" w:eastAsia="SimSun" w:hAnsi="Times New Roman"/>
          <w:color w:val="000000"/>
          <w:sz w:val="24"/>
          <w:szCs w:val="24"/>
        </w:rPr>
      </w:pPr>
      <w:r w:rsidRPr="009B05A8">
        <w:rPr>
          <w:rStyle w:val="a9"/>
          <w:rFonts w:ascii="Times New Roman" w:eastAsia="SimSun" w:hAnsi="Times New Roman"/>
          <w:color w:val="000000"/>
          <w:sz w:val="24"/>
          <w:szCs w:val="24"/>
        </w:rPr>
        <w:t xml:space="preserve">Умение осуществлять межличностное и межкультурное общение, используя знания о национально-культурных особенностях своей страны и стран </w:t>
      </w:r>
      <w:proofErr w:type="spellStart"/>
      <w:r w:rsidRPr="009B05A8">
        <w:rPr>
          <w:rStyle w:val="a9"/>
          <w:rFonts w:ascii="Times New Roman" w:eastAsia="SimSun" w:hAnsi="Times New Roman"/>
          <w:color w:val="000000"/>
          <w:sz w:val="24"/>
          <w:szCs w:val="24"/>
        </w:rPr>
        <w:t>изуча</w:t>
      </w:r>
      <w:proofErr w:type="spellEnd"/>
      <w:r w:rsidRPr="009B05A8">
        <w:rPr>
          <w:rStyle w:val="a9"/>
          <w:rFonts w:ascii="Times New Roman" w:eastAsia="SimSun" w:hAnsi="Times New Roman"/>
          <w:color w:val="000000"/>
          <w:sz w:val="24"/>
          <w:szCs w:val="24"/>
        </w:rPr>
        <w:t xml:space="preserve"> го языка, полученные на уроках иностранного языка и в процессе изучения</w:t>
      </w:r>
      <w:proofErr w:type="gramStart"/>
      <w:r w:rsidRPr="009B05A8">
        <w:rPr>
          <w:rStyle w:val="a9"/>
          <w:rFonts w:ascii="Times New Roman" w:eastAsia="SimSun" w:hAnsi="Times New Roman"/>
          <w:color w:val="000000"/>
          <w:sz w:val="24"/>
          <w:szCs w:val="24"/>
        </w:rPr>
        <w:t xml:space="preserve"> ,</w:t>
      </w:r>
      <w:proofErr w:type="gramEnd"/>
      <w:r w:rsidRPr="009B05A8">
        <w:rPr>
          <w:rStyle w:val="a9"/>
          <w:rFonts w:ascii="Times New Roman" w:eastAsia="SimSun" w:hAnsi="Times New Roman"/>
          <w:color w:val="000000"/>
          <w:sz w:val="24"/>
          <w:szCs w:val="24"/>
        </w:rPr>
        <w:t xml:space="preserve"> </w:t>
      </w:r>
      <w:proofErr w:type="spellStart"/>
      <w:r w:rsidRPr="009B05A8">
        <w:rPr>
          <w:rStyle w:val="a9"/>
          <w:rFonts w:ascii="Times New Roman" w:eastAsia="SimSun" w:hAnsi="Times New Roman"/>
          <w:color w:val="000000"/>
          <w:sz w:val="24"/>
          <w:szCs w:val="24"/>
        </w:rPr>
        <w:t>гих</w:t>
      </w:r>
      <w:proofErr w:type="spellEnd"/>
      <w:r w:rsidRPr="009B05A8">
        <w:rPr>
          <w:rStyle w:val="a9"/>
          <w:rFonts w:ascii="Times New Roman" w:eastAsia="SimSun" w:hAnsi="Times New Roman"/>
          <w:color w:val="000000"/>
          <w:sz w:val="24"/>
          <w:szCs w:val="24"/>
        </w:rPr>
        <w:t xml:space="preserve"> </w:t>
      </w:r>
      <w:proofErr w:type="spellStart"/>
      <w:r w:rsidRPr="009B05A8">
        <w:rPr>
          <w:rStyle w:val="a9"/>
          <w:rFonts w:ascii="Times New Roman" w:eastAsia="SimSun" w:hAnsi="Times New Roman"/>
          <w:color w:val="000000"/>
          <w:sz w:val="24"/>
          <w:szCs w:val="24"/>
        </w:rPr>
        <w:t>предмето</w:t>
      </w:r>
      <w:proofErr w:type="spellEnd"/>
    </w:p>
    <w:p w:rsidR="00521C70" w:rsidRPr="009B05A8" w:rsidRDefault="00521C70" w:rsidP="00521C70">
      <w:pPr>
        <w:pStyle w:val="aa"/>
        <w:shd w:val="clear" w:color="auto" w:fill="auto"/>
        <w:spacing w:before="0" w:line="240" w:lineRule="auto"/>
        <w:ind w:left="113" w:right="113"/>
        <w:jc w:val="both"/>
        <w:rPr>
          <w:rFonts w:ascii="Times New Roman" w:hAnsi="Times New Roman"/>
          <w:sz w:val="24"/>
          <w:szCs w:val="24"/>
        </w:rPr>
      </w:pPr>
      <w:r w:rsidRPr="009B05A8">
        <w:rPr>
          <w:rStyle w:val="a9"/>
          <w:rFonts w:ascii="Times New Roman" w:eastAsia="SimSun" w:hAnsi="Times New Roman"/>
          <w:color w:val="000000"/>
          <w:sz w:val="24"/>
          <w:szCs w:val="24"/>
        </w:rPr>
        <w:t xml:space="preserve">(знания </w:t>
      </w:r>
      <w:proofErr w:type="spellStart"/>
      <w:r w:rsidRPr="009B05A8">
        <w:rPr>
          <w:rStyle w:val="a9"/>
          <w:rFonts w:ascii="Times New Roman" w:eastAsia="SimSun" w:hAnsi="Times New Roman"/>
          <w:color w:val="000000"/>
          <w:sz w:val="24"/>
          <w:szCs w:val="24"/>
        </w:rPr>
        <w:t>межпредметного</w:t>
      </w:r>
      <w:proofErr w:type="spellEnd"/>
      <w:r w:rsidRPr="009B05A8">
        <w:rPr>
          <w:rStyle w:val="a9"/>
          <w:rFonts w:ascii="Times New Roman" w:eastAsia="SimSun" w:hAnsi="Times New Roman"/>
          <w:color w:val="000000"/>
          <w:sz w:val="24"/>
          <w:szCs w:val="24"/>
        </w:rPr>
        <w:t xml:space="preserve"> характера). Это предполагает овладение</w:t>
      </w:r>
    </w:p>
    <w:p w:rsidR="00521C70" w:rsidRPr="009B05A8" w:rsidRDefault="00521C70" w:rsidP="00521C70">
      <w:pPr>
        <w:pStyle w:val="aa"/>
        <w:shd w:val="clear" w:color="auto" w:fill="auto"/>
        <w:spacing w:before="0" w:line="240" w:lineRule="auto"/>
        <w:ind w:left="113" w:right="113"/>
        <w:jc w:val="both"/>
        <w:rPr>
          <w:rFonts w:ascii="Times New Roman" w:hAnsi="Times New Roman"/>
          <w:sz w:val="24"/>
          <w:szCs w:val="24"/>
        </w:rPr>
      </w:pPr>
      <w:r w:rsidRPr="009B05A8">
        <w:rPr>
          <w:rStyle w:val="a9"/>
          <w:rFonts w:ascii="Times New Roman" w:eastAsia="SimSun" w:hAnsi="Times New Roman"/>
          <w:color w:val="000000"/>
          <w:sz w:val="24"/>
          <w:szCs w:val="24"/>
        </w:rPr>
        <w:t xml:space="preserve"> знаниями о значении </w:t>
      </w:r>
      <w:proofErr w:type="gramStart"/>
      <w:r w:rsidRPr="009B05A8">
        <w:rPr>
          <w:rStyle w:val="a9"/>
          <w:rFonts w:ascii="Times New Roman" w:eastAsia="SimSun" w:hAnsi="Times New Roman"/>
          <w:color w:val="000000"/>
          <w:sz w:val="24"/>
          <w:szCs w:val="24"/>
        </w:rPr>
        <w:t>родного</w:t>
      </w:r>
      <w:proofErr w:type="gramEnd"/>
      <w:r w:rsidRPr="009B05A8">
        <w:rPr>
          <w:rStyle w:val="a9"/>
          <w:rFonts w:ascii="Times New Roman" w:eastAsia="SimSun" w:hAnsi="Times New Roman"/>
          <w:color w:val="000000"/>
          <w:sz w:val="24"/>
          <w:szCs w:val="24"/>
        </w:rPr>
        <w:t xml:space="preserve"> и иностранного языков в современном мир</w:t>
      </w:r>
    </w:p>
    <w:p w:rsidR="00521C70" w:rsidRPr="009B05A8" w:rsidRDefault="00521C70" w:rsidP="00521C70">
      <w:pPr>
        <w:pStyle w:val="aa"/>
        <w:shd w:val="clear" w:color="auto" w:fill="auto"/>
        <w:tabs>
          <w:tab w:val="left" w:pos="681"/>
        </w:tabs>
        <w:spacing w:before="0" w:line="240" w:lineRule="auto"/>
        <w:ind w:left="113" w:right="113"/>
        <w:jc w:val="both"/>
        <w:rPr>
          <w:rFonts w:ascii="Times New Roman" w:hAnsi="Times New Roman"/>
          <w:sz w:val="24"/>
          <w:szCs w:val="24"/>
        </w:rPr>
      </w:pPr>
      <w:r w:rsidRPr="009B05A8">
        <w:rPr>
          <w:rStyle w:val="a9"/>
          <w:rFonts w:ascii="Times New Roman" w:eastAsia="SimSun" w:hAnsi="Times New Roman"/>
          <w:color w:val="000000"/>
          <w:sz w:val="24"/>
          <w:szCs w:val="24"/>
        </w:rPr>
        <w:t xml:space="preserve">сведениями о </w:t>
      </w:r>
      <w:proofErr w:type="spellStart"/>
      <w:r w:rsidRPr="009B05A8">
        <w:rPr>
          <w:rStyle w:val="a9"/>
          <w:rFonts w:ascii="Times New Roman" w:eastAsia="SimSun" w:hAnsi="Times New Roman"/>
          <w:color w:val="000000"/>
          <w:sz w:val="24"/>
          <w:szCs w:val="24"/>
        </w:rPr>
        <w:t>социокультурном</w:t>
      </w:r>
      <w:proofErr w:type="spellEnd"/>
      <w:r w:rsidRPr="009B05A8">
        <w:rPr>
          <w:rStyle w:val="a9"/>
          <w:rFonts w:ascii="Times New Roman" w:eastAsia="SimSun" w:hAnsi="Times New Roman"/>
          <w:color w:val="000000"/>
          <w:sz w:val="24"/>
          <w:szCs w:val="24"/>
        </w:rPr>
        <w:t xml:space="preserve"> портрете </w:t>
      </w:r>
      <w:proofErr w:type="spellStart"/>
      <w:r w:rsidRPr="009B05A8">
        <w:rPr>
          <w:rStyle w:val="a9"/>
          <w:rFonts w:ascii="Times New Roman" w:eastAsia="SimSun" w:hAnsi="Times New Roman"/>
          <w:color w:val="000000"/>
          <w:sz w:val="24"/>
          <w:szCs w:val="24"/>
        </w:rPr>
        <w:t>англоговорящих</w:t>
      </w:r>
      <w:proofErr w:type="spellEnd"/>
      <w:r w:rsidRPr="009B05A8">
        <w:rPr>
          <w:rStyle w:val="a9"/>
          <w:rFonts w:ascii="Times New Roman" w:eastAsia="SimSun" w:hAnsi="Times New Roman"/>
          <w:color w:val="000000"/>
          <w:sz w:val="24"/>
          <w:szCs w:val="24"/>
        </w:rPr>
        <w:t xml:space="preserve"> стран их </w:t>
      </w:r>
      <w:proofErr w:type="spellStart"/>
      <w:proofErr w:type="gramStart"/>
      <w:r w:rsidRPr="009B05A8">
        <w:rPr>
          <w:rStyle w:val="a9"/>
          <w:rFonts w:ascii="Times New Roman" w:eastAsia="SimSun" w:hAnsi="Times New Roman"/>
          <w:color w:val="000000"/>
          <w:sz w:val="24"/>
          <w:szCs w:val="24"/>
        </w:rPr>
        <w:t>символи</w:t>
      </w:r>
      <w:proofErr w:type="spellEnd"/>
      <w:r w:rsidRPr="009B05A8">
        <w:rPr>
          <w:rStyle w:val="a9"/>
          <w:rFonts w:ascii="Times New Roman" w:eastAsia="SimSun" w:hAnsi="Times New Roman"/>
          <w:color w:val="000000"/>
          <w:sz w:val="24"/>
          <w:szCs w:val="24"/>
        </w:rPr>
        <w:t xml:space="preserve"> </w:t>
      </w:r>
      <w:proofErr w:type="spellStart"/>
      <w:r w:rsidRPr="009B05A8">
        <w:rPr>
          <w:rStyle w:val="a9"/>
          <w:rFonts w:ascii="Times New Roman" w:eastAsia="SimSun" w:hAnsi="Times New Roman"/>
          <w:color w:val="000000"/>
          <w:sz w:val="24"/>
          <w:szCs w:val="24"/>
        </w:rPr>
        <w:t>ке</w:t>
      </w:r>
      <w:proofErr w:type="spellEnd"/>
      <w:proofErr w:type="gramEnd"/>
      <w:r w:rsidRPr="009B05A8">
        <w:rPr>
          <w:rStyle w:val="a9"/>
          <w:rFonts w:ascii="Times New Roman" w:eastAsia="SimSun" w:hAnsi="Times New Roman"/>
          <w:color w:val="000000"/>
          <w:sz w:val="24"/>
          <w:szCs w:val="24"/>
        </w:rPr>
        <w:t xml:space="preserve"> и культурном наследии;</w:t>
      </w:r>
    </w:p>
    <w:p w:rsidR="00521C70" w:rsidRPr="009B05A8" w:rsidRDefault="00521C70" w:rsidP="00521C70">
      <w:pPr>
        <w:pStyle w:val="aa"/>
        <w:shd w:val="clear" w:color="auto" w:fill="auto"/>
        <w:tabs>
          <w:tab w:val="left" w:pos="681"/>
        </w:tabs>
        <w:spacing w:before="0" w:line="240" w:lineRule="auto"/>
        <w:ind w:left="113" w:right="113"/>
        <w:jc w:val="both"/>
        <w:rPr>
          <w:rFonts w:ascii="Times New Roman" w:hAnsi="Times New Roman"/>
          <w:sz w:val="24"/>
          <w:szCs w:val="24"/>
        </w:rPr>
      </w:pPr>
      <w:r w:rsidRPr="009B05A8">
        <w:rPr>
          <w:rStyle w:val="a9"/>
          <w:rFonts w:ascii="Times New Roman" w:eastAsia="SimSun" w:hAnsi="Times New Roman"/>
          <w:color w:val="000000"/>
          <w:sz w:val="24"/>
          <w:szCs w:val="24"/>
        </w:rPr>
        <w:t>употребительной фоновой лексикой и реалиями англоязычных стран: традициями (в проведении выходных дней, основных национальных праздник распространёнными образцами фольклора (скороговорками, поговорке пословицами);</w:t>
      </w:r>
    </w:p>
    <w:p w:rsidR="00521C70" w:rsidRPr="009B05A8" w:rsidRDefault="00521C70" w:rsidP="00521C70">
      <w:pPr>
        <w:pStyle w:val="aa"/>
        <w:shd w:val="clear" w:color="auto" w:fill="auto"/>
        <w:tabs>
          <w:tab w:val="left" w:pos="686"/>
        </w:tabs>
        <w:spacing w:before="0" w:line="240" w:lineRule="auto"/>
        <w:ind w:left="113" w:right="113"/>
        <w:jc w:val="both"/>
        <w:rPr>
          <w:rFonts w:ascii="Times New Roman" w:hAnsi="Times New Roman"/>
          <w:sz w:val="24"/>
          <w:szCs w:val="24"/>
        </w:rPr>
      </w:pPr>
      <w:proofErr w:type="gramStart"/>
      <w:r w:rsidRPr="009B05A8">
        <w:rPr>
          <w:rStyle w:val="a9"/>
          <w:rFonts w:ascii="Times New Roman" w:eastAsia="SimSun" w:hAnsi="Times New Roman"/>
          <w:color w:val="000000"/>
          <w:sz w:val="24"/>
          <w:szCs w:val="24"/>
        </w:rPr>
        <w:t xml:space="preserve">представлением о сходстве и различиях в традициях своей страны и ан язычных стран; об особенностях их образа жизни, быта, культуры (всемирно известных достопримечательностях, выдающихся людях и их вкладе в м] </w:t>
      </w:r>
      <w:proofErr w:type="spellStart"/>
      <w:r w:rsidRPr="009B05A8">
        <w:rPr>
          <w:rStyle w:val="a9"/>
          <w:rFonts w:ascii="Times New Roman" w:eastAsia="SimSun" w:hAnsi="Times New Roman"/>
          <w:color w:val="000000"/>
          <w:sz w:val="24"/>
          <w:szCs w:val="24"/>
        </w:rPr>
        <w:t>вую</w:t>
      </w:r>
      <w:proofErr w:type="spellEnd"/>
      <w:r w:rsidRPr="009B05A8">
        <w:rPr>
          <w:rStyle w:val="a9"/>
          <w:rFonts w:ascii="Times New Roman" w:eastAsia="SimSun" w:hAnsi="Times New Roman"/>
          <w:color w:val="000000"/>
          <w:sz w:val="24"/>
          <w:szCs w:val="24"/>
        </w:rPr>
        <w:t xml:space="preserve"> </w:t>
      </w:r>
      <w:r w:rsidRPr="009B05A8">
        <w:rPr>
          <w:rStyle w:val="a9"/>
          <w:rFonts w:ascii="Times New Roman" w:eastAsia="SimSun" w:hAnsi="Times New Roman"/>
          <w:color w:val="000000"/>
          <w:sz w:val="24"/>
          <w:szCs w:val="24"/>
        </w:rPr>
        <w:lastRenderedPageBreak/>
        <w:t>культуру); о некоторых произведениях художественной литературы изучаемом иностранном языке;</w:t>
      </w:r>
      <w:proofErr w:type="gramEnd"/>
    </w:p>
    <w:p w:rsidR="00521C70" w:rsidRPr="001E2C59" w:rsidRDefault="00521C70" w:rsidP="00521C70">
      <w:pPr>
        <w:pStyle w:val="aa"/>
        <w:shd w:val="clear" w:color="auto" w:fill="auto"/>
        <w:tabs>
          <w:tab w:val="left" w:pos="681"/>
          <w:tab w:val="left" w:pos="8100"/>
        </w:tabs>
        <w:spacing w:before="0" w:line="240" w:lineRule="auto"/>
        <w:ind w:left="113" w:right="113"/>
        <w:jc w:val="both"/>
        <w:rPr>
          <w:rFonts w:ascii="Times New Roman" w:hAnsi="Times New Roman"/>
          <w:sz w:val="24"/>
          <w:szCs w:val="24"/>
        </w:rPr>
      </w:pPr>
      <w:r w:rsidRPr="001E2C59">
        <w:rPr>
          <w:rStyle w:val="a9"/>
          <w:rFonts w:ascii="Times New Roman" w:eastAsia="SimSun" w:hAnsi="Times New Roman"/>
          <w:color w:val="000000"/>
          <w:sz w:val="24"/>
          <w:szCs w:val="24"/>
        </w:rPr>
        <w:t>умением распознавать и употреблять в устной и письменной речи в ситуациях формального и неформального общения основные нормы речевого</w:t>
      </w:r>
      <w:proofErr w:type="gramStart"/>
      <w:r w:rsidRPr="001E2C59">
        <w:rPr>
          <w:rStyle w:val="a9"/>
          <w:rFonts w:ascii="Times New Roman" w:eastAsia="SimSun" w:hAnsi="Times New Roman"/>
          <w:color w:val="000000"/>
          <w:sz w:val="24"/>
          <w:szCs w:val="24"/>
        </w:rPr>
        <w:t xml:space="preserve"> :</w:t>
      </w:r>
      <w:proofErr w:type="gramEnd"/>
    </w:p>
    <w:p w:rsidR="00521C70" w:rsidRPr="001E2C59" w:rsidRDefault="00521C70" w:rsidP="00521C70">
      <w:pPr>
        <w:pStyle w:val="aa"/>
        <w:shd w:val="clear" w:color="auto" w:fill="auto"/>
        <w:tabs>
          <w:tab w:val="left" w:pos="8100"/>
        </w:tabs>
        <w:spacing w:before="0" w:line="240" w:lineRule="auto"/>
        <w:ind w:left="113" w:right="113"/>
        <w:jc w:val="both"/>
        <w:rPr>
          <w:rFonts w:ascii="Times New Roman" w:hAnsi="Times New Roman"/>
          <w:sz w:val="24"/>
          <w:szCs w:val="24"/>
        </w:rPr>
      </w:pPr>
      <w:r>
        <w:rPr>
          <w:rStyle w:val="a9"/>
          <w:rFonts w:ascii="Times New Roman" w:eastAsia="SimSun" w:hAnsi="Times New Roman"/>
          <w:color w:val="000000"/>
          <w:sz w:val="24"/>
          <w:szCs w:val="24"/>
        </w:rPr>
        <w:t xml:space="preserve"> </w:t>
      </w:r>
      <w:r w:rsidRPr="001E2C59">
        <w:rPr>
          <w:rStyle w:val="a9"/>
          <w:rFonts w:ascii="Times New Roman" w:eastAsia="SimSun" w:hAnsi="Times New Roman"/>
          <w:color w:val="000000"/>
          <w:sz w:val="24"/>
          <w:szCs w:val="24"/>
        </w:rPr>
        <w:t>кета, принятые в англоязычных странах (реплики-клише, наиболее распро</w:t>
      </w:r>
      <w:r w:rsidRPr="001E2C59">
        <w:rPr>
          <w:rStyle w:val="a9"/>
          <w:rFonts w:ascii="Times New Roman" w:eastAsia="SimSun" w:hAnsi="Times New Roman"/>
          <w:color w:val="000000"/>
          <w:sz w:val="24"/>
          <w:szCs w:val="24"/>
        </w:rPr>
        <w:softHyphen/>
        <w:t xml:space="preserve">странённую </w:t>
      </w:r>
      <w:r>
        <w:rPr>
          <w:rStyle w:val="a9"/>
          <w:rFonts w:ascii="Times New Roman" w:eastAsia="SimSun" w:hAnsi="Times New Roman"/>
          <w:color w:val="000000"/>
          <w:sz w:val="24"/>
          <w:szCs w:val="24"/>
        </w:rPr>
        <w:t xml:space="preserve">  </w:t>
      </w:r>
      <w:r w:rsidRPr="001E2C59">
        <w:rPr>
          <w:rStyle w:val="a9"/>
          <w:rFonts w:ascii="Times New Roman" w:eastAsia="SimSun" w:hAnsi="Times New Roman"/>
          <w:color w:val="000000"/>
          <w:sz w:val="24"/>
          <w:szCs w:val="24"/>
        </w:rPr>
        <w:t>оценочную лексику);</w:t>
      </w:r>
    </w:p>
    <w:p w:rsidR="00521C70" w:rsidRPr="001E2C59" w:rsidRDefault="00521C70" w:rsidP="00521C70">
      <w:pPr>
        <w:pStyle w:val="aa"/>
        <w:shd w:val="clear" w:color="auto" w:fill="auto"/>
        <w:tabs>
          <w:tab w:val="left" w:pos="361"/>
          <w:tab w:val="left" w:pos="8100"/>
        </w:tabs>
        <w:spacing w:before="0" w:line="240" w:lineRule="auto"/>
        <w:ind w:left="113" w:right="113"/>
        <w:jc w:val="both"/>
        <w:rPr>
          <w:rFonts w:ascii="Times New Roman" w:hAnsi="Times New Roman"/>
          <w:sz w:val="24"/>
          <w:szCs w:val="24"/>
        </w:rPr>
      </w:pPr>
      <w:r>
        <w:rPr>
          <w:rStyle w:val="a9"/>
          <w:rFonts w:ascii="Times New Roman" w:eastAsia="SimSun" w:hAnsi="Times New Roman"/>
          <w:color w:val="000000"/>
          <w:sz w:val="24"/>
          <w:szCs w:val="24"/>
        </w:rPr>
        <w:t xml:space="preserve"> </w:t>
      </w:r>
      <w:r w:rsidRPr="001E2C59">
        <w:rPr>
          <w:rStyle w:val="a9"/>
          <w:rFonts w:ascii="Times New Roman" w:eastAsia="SimSun" w:hAnsi="Times New Roman"/>
          <w:color w:val="000000"/>
          <w:sz w:val="24"/>
          <w:szCs w:val="24"/>
        </w:rPr>
        <w:t>умениями представлять родную страну и культуру на иностранном языке; оказывать помощь зарубежным     гостям в нашей стране в ситуациях повсе</w:t>
      </w:r>
      <w:r w:rsidRPr="001E2C59">
        <w:rPr>
          <w:rStyle w:val="a9"/>
          <w:rFonts w:ascii="Times New Roman" w:eastAsia="SimSun" w:hAnsi="Times New Roman"/>
          <w:color w:val="000000"/>
          <w:sz w:val="24"/>
          <w:szCs w:val="24"/>
        </w:rPr>
        <w:softHyphen/>
        <w:t>дневного общения.</w:t>
      </w:r>
    </w:p>
    <w:p w:rsidR="00521C70" w:rsidRPr="001E2C59" w:rsidRDefault="00521C70" w:rsidP="00521C70">
      <w:pPr>
        <w:pStyle w:val="11"/>
        <w:shd w:val="clear" w:color="auto" w:fill="auto"/>
        <w:tabs>
          <w:tab w:val="left" w:pos="534"/>
        </w:tabs>
        <w:spacing w:before="0" w:after="0" w:line="240" w:lineRule="auto"/>
        <w:ind w:left="113" w:right="113" w:firstLine="0"/>
        <w:rPr>
          <w:rFonts w:ascii="Times New Roman" w:hAnsi="Times New Roman"/>
          <w:sz w:val="24"/>
          <w:szCs w:val="24"/>
        </w:rPr>
      </w:pPr>
      <w:bookmarkStart w:id="5" w:name="bookmark0"/>
      <w:r>
        <w:rPr>
          <w:rStyle w:val="10"/>
          <w:rFonts w:ascii="Times New Roman" w:hAnsi="Times New Roman"/>
          <w:color w:val="000000"/>
          <w:sz w:val="24"/>
          <w:szCs w:val="24"/>
        </w:rPr>
        <w:t xml:space="preserve"> </w:t>
      </w:r>
      <w:r w:rsidRPr="001E2C59">
        <w:rPr>
          <w:rStyle w:val="10"/>
          <w:rFonts w:ascii="Times New Roman" w:hAnsi="Times New Roman"/>
          <w:color w:val="000000"/>
          <w:sz w:val="24"/>
          <w:szCs w:val="24"/>
        </w:rPr>
        <w:t>Компенсаторные умения</w:t>
      </w:r>
      <w:bookmarkEnd w:id="5"/>
    </w:p>
    <w:p w:rsidR="00521C70" w:rsidRPr="001E2C59" w:rsidRDefault="00521C70" w:rsidP="00521C70">
      <w:pPr>
        <w:pStyle w:val="aa"/>
        <w:shd w:val="clear" w:color="auto" w:fill="auto"/>
        <w:spacing w:before="0" w:line="240" w:lineRule="auto"/>
        <w:ind w:left="113" w:right="113"/>
        <w:jc w:val="both"/>
        <w:rPr>
          <w:rFonts w:ascii="Times New Roman" w:hAnsi="Times New Roman"/>
          <w:sz w:val="24"/>
          <w:szCs w:val="24"/>
        </w:rPr>
      </w:pPr>
      <w:r w:rsidRPr="001E2C59">
        <w:rPr>
          <w:rStyle w:val="a9"/>
          <w:rFonts w:ascii="Times New Roman" w:eastAsia="SimSun" w:hAnsi="Times New Roman"/>
          <w:color w:val="000000"/>
          <w:sz w:val="24"/>
          <w:szCs w:val="24"/>
        </w:rPr>
        <w:t>Совершенствуются умения:</w:t>
      </w:r>
    </w:p>
    <w:p w:rsidR="00521C70" w:rsidRPr="001E2C59" w:rsidRDefault="00521C70" w:rsidP="00521C70">
      <w:pPr>
        <w:pStyle w:val="aa"/>
        <w:shd w:val="clear" w:color="auto" w:fill="auto"/>
        <w:tabs>
          <w:tab w:val="left" w:pos="366"/>
        </w:tabs>
        <w:spacing w:before="0" w:line="240" w:lineRule="auto"/>
        <w:ind w:left="113" w:right="113"/>
        <w:jc w:val="both"/>
        <w:rPr>
          <w:rFonts w:ascii="Times New Roman" w:hAnsi="Times New Roman"/>
          <w:sz w:val="24"/>
          <w:szCs w:val="24"/>
        </w:rPr>
      </w:pPr>
      <w:r w:rsidRPr="001E2C59">
        <w:rPr>
          <w:rStyle w:val="a9"/>
          <w:rFonts w:ascii="Times New Roman" w:eastAsia="SimSun" w:hAnsi="Times New Roman"/>
          <w:color w:val="000000"/>
          <w:sz w:val="24"/>
          <w:szCs w:val="24"/>
        </w:rPr>
        <w:t>переспрашивать, просить повторить, уточняя значение незнакомых слов;</w:t>
      </w:r>
    </w:p>
    <w:p w:rsidR="00521C70" w:rsidRPr="001E2C59" w:rsidRDefault="00521C70" w:rsidP="00521C70">
      <w:pPr>
        <w:pStyle w:val="aa"/>
        <w:shd w:val="clear" w:color="auto" w:fill="auto"/>
        <w:tabs>
          <w:tab w:val="left" w:pos="366"/>
        </w:tabs>
        <w:spacing w:before="0" w:line="240" w:lineRule="auto"/>
        <w:ind w:left="113" w:right="113"/>
        <w:jc w:val="both"/>
        <w:rPr>
          <w:rFonts w:ascii="Times New Roman" w:hAnsi="Times New Roman"/>
          <w:sz w:val="24"/>
          <w:szCs w:val="24"/>
        </w:rPr>
      </w:pPr>
      <w:r w:rsidRPr="001E2C59">
        <w:rPr>
          <w:rStyle w:val="a9"/>
          <w:rFonts w:ascii="Times New Roman" w:eastAsia="SimSun" w:hAnsi="Times New Roman"/>
          <w:color w:val="000000"/>
          <w:sz w:val="24"/>
          <w:szCs w:val="24"/>
        </w:rPr>
        <w:t>использовать в качестве опоры при формулировании собственных высказы</w:t>
      </w:r>
      <w:r w:rsidRPr="001E2C59">
        <w:rPr>
          <w:rStyle w:val="a9"/>
          <w:rFonts w:ascii="Times New Roman" w:eastAsia="SimSun" w:hAnsi="Times New Roman"/>
          <w:color w:val="000000"/>
          <w:sz w:val="24"/>
          <w:szCs w:val="24"/>
        </w:rPr>
        <w:softHyphen/>
        <w:t>ваний ключевые слова, план к тексту, тематический словарь и т. д.;</w:t>
      </w:r>
    </w:p>
    <w:p w:rsidR="00521C70" w:rsidRPr="001E2C59" w:rsidRDefault="00521C70" w:rsidP="00521C70">
      <w:pPr>
        <w:pStyle w:val="aa"/>
        <w:shd w:val="clear" w:color="auto" w:fill="auto"/>
        <w:tabs>
          <w:tab w:val="left" w:pos="366"/>
        </w:tabs>
        <w:spacing w:before="0" w:line="240" w:lineRule="auto"/>
        <w:ind w:left="113" w:right="113"/>
        <w:jc w:val="both"/>
        <w:rPr>
          <w:rFonts w:ascii="Times New Roman" w:hAnsi="Times New Roman"/>
          <w:sz w:val="24"/>
          <w:szCs w:val="24"/>
        </w:rPr>
      </w:pPr>
      <w:r w:rsidRPr="001E2C59">
        <w:rPr>
          <w:rStyle w:val="a9"/>
          <w:rFonts w:ascii="Times New Roman" w:eastAsia="SimSun" w:hAnsi="Times New Roman"/>
          <w:color w:val="000000"/>
          <w:sz w:val="24"/>
          <w:szCs w:val="24"/>
        </w:rPr>
        <w:t>прогнозировать содержание текста на основе заголовка, предварительно по</w:t>
      </w:r>
      <w:r w:rsidRPr="001E2C59">
        <w:rPr>
          <w:rStyle w:val="a9"/>
          <w:rFonts w:ascii="Times New Roman" w:eastAsia="SimSun" w:hAnsi="Times New Roman"/>
          <w:color w:val="000000"/>
          <w:sz w:val="24"/>
          <w:szCs w:val="24"/>
        </w:rPr>
        <w:softHyphen/>
        <w:t>ставленных вопросов;</w:t>
      </w:r>
    </w:p>
    <w:p w:rsidR="00521C70" w:rsidRPr="001E2C59" w:rsidRDefault="00521C70" w:rsidP="00521C70">
      <w:pPr>
        <w:pStyle w:val="aa"/>
        <w:shd w:val="clear" w:color="auto" w:fill="auto"/>
        <w:tabs>
          <w:tab w:val="left" w:pos="361"/>
        </w:tabs>
        <w:spacing w:before="0" w:line="240" w:lineRule="auto"/>
        <w:ind w:left="113" w:right="113"/>
        <w:jc w:val="both"/>
        <w:rPr>
          <w:rFonts w:ascii="Times New Roman" w:hAnsi="Times New Roman"/>
          <w:sz w:val="24"/>
          <w:szCs w:val="24"/>
        </w:rPr>
      </w:pPr>
      <w:r w:rsidRPr="001E2C59">
        <w:rPr>
          <w:rStyle w:val="a9"/>
          <w:rFonts w:ascii="Times New Roman" w:eastAsia="SimSun" w:hAnsi="Times New Roman"/>
          <w:color w:val="000000"/>
          <w:sz w:val="24"/>
          <w:szCs w:val="24"/>
        </w:rPr>
        <w:t>догадываться о значении незнакомых слов по контексту, по используемым собеседником жестам и мимике;</w:t>
      </w:r>
    </w:p>
    <w:p w:rsidR="00521C70" w:rsidRPr="001E2C59" w:rsidRDefault="00521C70" w:rsidP="00521C70">
      <w:pPr>
        <w:pStyle w:val="aa"/>
        <w:shd w:val="clear" w:color="auto" w:fill="auto"/>
        <w:tabs>
          <w:tab w:val="left" w:pos="366"/>
        </w:tabs>
        <w:spacing w:before="0" w:line="240" w:lineRule="auto"/>
        <w:ind w:left="113" w:right="113"/>
        <w:jc w:val="both"/>
        <w:rPr>
          <w:rFonts w:ascii="Times New Roman" w:hAnsi="Times New Roman"/>
          <w:sz w:val="24"/>
          <w:szCs w:val="24"/>
        </w:rPr>
      </w:pPr>
      <w:r w:rsidRPr="001E2C59">
        <w:rPr>
          <w:rStyle w:val="a9"/>
          <w:rFonts w:ascii="Times New Roman" w:eastAsia="SimSun" w:hAnsi="Times New Roman"/>
          <w:color w:val="000000"/>
          <w:sz w:val="24"/>
          <w:szCs w:val="24"/>
        </w:rPr>
        <w:t>использовать синонимы, антонимы, описания понятия при дефиците языко</w:t>
      </w:r>
      <w:r w:rsidRPr="001E2C59">
        <w:rPr>
          <w:rStyle w:val="a9"/>
          <w:rFonts w:ascii="Times New Roman" w:eastAsia="SimSun" w:hAnsi="Times New Roman"/>
          <w:color w:val="000000"/>
          <w:sz w:val="24"/>
          <w:szCs w:val="24"/>
        </w:rPr>
        <w:softHyphen/>
        <w:t>вых средств.</w:t>
      </w:r>
    </w:p>
    <w:p w:rsidR="00521C70" w:rsidRPr="009B05A8" w:rsidRDefault="00521C70" w:rsidP="00521C70">
      <w:pPr>
        <w:pStyle w:val="aa"/>
        <w:shd w:val="clear" w:color="auto" w:fill="auto"/>
        <w:spacing w:before="0" w:line="240" w:lineRule="auto"/>
        <w:ind w:left="113" w:right="113"/>
        <w:jc w:val="both"/>
        <w:rPr>
          <w:rStyle w:val="a9"/>
          <w:rFonts w:ascii="Times New Roman" w:eastAsia="SimSun" w:hAnsi="Times New Roman"/>
          <w:color w:val="000000"/>
          <w:sz w:val="24"/>
          <w:szCs w:val="24"/>
        </w:rPr>
      </w:pPr>
    </w:p>
    <w:p w:rsidR="00521C70" w:rsidRDefault="00521C70" w:rsidP="00521C70">
      <w:pPr>
        <w:pStyle w:val="aa"/>
        <w:shd w:val="clear" w:color="auto" w:fill="auto"/>
        <w:spacing w:before="0" w:line="240" w:lineRule="auto"/>
        <w:ind w:left="113" w:right="113"/>
        <w:jc w:val="both"/>
        <w:rPr>
          <w:rStyle w:val="a9"/>
          <w:rFonts w:ascii="Times New Roman" w:eastAsia="SimSun" w:hAnsi="Times New Roman"/>
          <w:color w:val="000000"/>
          <w:sz w:val="24"/>
          <w:szCs w:val="24"/>
        </w:rPr>
      </w:pPr>
    </w:p>
    <w:p w:rsidR="00521C70" w:rsidRPr="0026345F" w:rsidRDefault="00521C70" w:rsidP="00521C70">
      <w:pPr>
        <w:pStyle w:val="11"/>
        <w:shd w:val="clear" w:color="auto" w:fill="auto"/>
        <w:tabs>
          <w:tab w:val="left" w:pos="529"/>
        </w:tabs>
        <w:spacing w:before="0" w:after="0" w:line="240" w:lineRule="auto"/>
        <w:ind w:left="113" w:right="113" w:firstLine="0"/>
        <w:rPr>
          <w:rFonts w:ascii="Times New Roman" w:hAnsi="Times New Roman"/>
          <w:sz w:val="24"/>
          <w:szCs w:val="24"/>
        </w:rPr>
      </w:pPr>
      <w:r>
        <w:rPr>
          <w:rStyle w:val="10"/>
          <w:color w:val="000000"/>
          <w:sz w:val="24"/>
          <w:szCs w:val="24"/>
        </w:rPr>
        <w:t xml:space="preserve">                </w:t>
      </w:r>
      <w:r w:rsidRPr="005A4EE8">
        <w:rPr>
          <w:rStyle w:val="10"/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26345F">
        <w:rPr>
          <w:rStyle w:val="10"/>
          <w:rFonts w:ascii="Times New Roman" w:hAnsi="Times New Roman"/>
          <w:color w:val="000000"/>
          <w:sz w:val="24"/>
          <w:szCs w:val="24"/>
        </w:rPr>
        <w:t>Общеучебные</w:t>
      </w:r>
      <w:proofErr w:type="spellEnd"/>
      <w:r w:rsidRPr="0026345F">
        <w:rPr>
          <w:rStyle w:val="10"/>
          <w:rFonts w:ascii="Times New Roman" w:hAnsi="Times New Roman"/>
          <w:color w:val="000000"/>
          <w:sz w:val="24"/>
          <w:szCs w:val="24"/>
        </w:rPr>
        <w:t xml:space="preserve"> умения и универсальные способы деятельности</w:t>
      </w:r>
    </w:p>
    <w:p w:rsidR="00521C70" w:rsidRPr="001E2C59" w:rsidRDefault="00521C70" w:rsidP="00521C70">
      <w:pPr>
        <w:pStyle w:val="aa"/>
        <w:shd w:val="clear" w:color="auto" w:fill="auto"/>
        <w:spacing w:line="269" w:lineRule="exact"/>
        <w:rPr>
          <w:sz w:val="24"/>
          <w:szCs w:val="24"/>
        </w:rPr>
      </w:pPr>
      <w:r w:rsidRPr="001E2C59">
        <w:rPr>
          <w:rStyle w:val="a9"/>
          <w:rFonts w:eastAsia="SimSun"/>
          <w:color w:val="000000"/>
          <w:sz w:val="24"/>
          <w:szCs w:val="24"/>
        </w:rPr>
        <w:t>Формируются и совершенствуются умения:</w:t>
      </w:r>
    </w:p>
    <w:p w:rsidR="00521C70" w:rsidRPr="001E2C59" w:rsidRDefault="00521C70" w:rsidP="00521C70">
      <w:pPr>
        <w:pStyle w:val="aa"/>
        <w:shd w:val="clear" w:color="auto" w:fill="auto"/>
        <w:tabs>
          <w:tab w:val="left" w:pos="361"/>
        </w:tabs>
        <w:spacing w:before="0" w:line="269" w:lineRule="exact"/>
        <w:ind w:right="20"/>
        <w:jc w:val="both"/>
        <w:rPr>
          <w:sz w:val="24"/>
          <w:szCs w:val="24"/>
        </w:rPr>
      </w:pPr>
      <w:r w:rsidRPr="001E2C59">
        <w:rPr>
          <w:rStyle w:val="a9"/>
          <w:rFonts w:eastAsia="SimSun"/>
          <w:color w:val="000000"/>
          <w:sz w:val="24"/>
          <w:szCs w:val="24"/>
        </w:rPr>
        <w:t>работать с информацией: сокращение, расширение устной и письменной ин</w:t>
      </w:r>
      <w:r w:rsidRPr="001E2C59">
        <w:rPr>
          <w:rStyle w:val="a9"/>
          <w:rFonts w:eastAsia="SimSun"/>
          <w:color w:val="000000"/>
          <w:sz w:val="24"/>
          <w:szCs w:val="24"/>
        </w:rPr>
        <w:softHyphen/>
      </w:r>
      <w:r>
        <w:rPr>
          <w:rStyle w:val="a9"/>
          <w:rFonts w:eastAsia="SimSun"/>
          <w:color w:val="000000"/>
          <w:sz w:val="24"/>
          <w:szCs w:val="24"/>
        </w:rPr>
        <w:t xml:space="preserve"> </w:t>
      </w:r>
      <w:r w:rsidRPr="001E2C59">
        <w:rPr>
          <w:rStyle w:val="a9"/>
          <w:rFonts w:eastAsia="SimSun"/>
          <w:color w:val="000000"/>
          <w:sz w:val="24"/>
          <w:szCs w:val="24"/>
        </w:rPr>
        <w:t>формации, создание второго текста по аналогии, заполнение таблиц;</w:t>
      </w:r>
    </w:p>
    <w:p w:rsidR="00521C70" w:rsidRPr="001E2C59" w:rsidRDefault="00521C70" w:rsidP="00521C70">
      <w:pPr>
        <w:pStyle w:val="aa"/>
        <w:shd w:val="clear" w:color="auto" w:fill="auto"/>
        <w:tabs>
          <w:tab w:val="left" w:pos="366"/>
        </w:tabs>
        <w:spacing w:before="0" w:line="269" w:lineRule="exact"/>
        <w:ind w:left="20" w:right="20"/>
        <w:jc w:val="both"/>
        <w:rPr>
          <w:sz w:val="24"/>
          <w:szCs w:val="24"/>
        </w:rPr>
      </w:pPr>
      <w:r w:rsidRPr="001E2C59">
        <w:rPr>
          <w:rStyle w:val="a9"/>
          <w:rFonts w:eastAsia="SimSun"/>
          <w:color w:val="000000"/>
          <w:sz w:val="24"/>
          <w:szCs w:val="24"/>
        </w:rPr>
        <w:t>работать с прослушанным/прочитанным текстом: извлечение основной ин</w:t>
      </w:r>
      <w:r w:rsidRPr="001E2C59">
        <w:rPr>
          <w:rStyle w:val="a9"/>
          <w:rFonts w:eastAsia="SimSun"/>
          <w:color w:val="000000"/>
          <w:sz w:val="24"/>
          <w:szCs w:val="24"/>
        </w:rPr>
        <w:softHyphen/>
        <w:t>формации, извлечение запрашиваемой или нужной информации, извлечение полной и точной информации;</w:t>
      </w:r>
    </w:p>
    <w:p w:rsidR="00521C70" w:rsidRPr="001E2C59" w:rsidRDefault="00521C70" w:rsidP="00521C70">
      <w:pPr>
        <w:pStyle w:val="aa"/>
        <w:shd w:val="clear" w:color="auto" w:fill="auto"/>
        <w:tabs>
          <w:tab w:val="left" w:pos="366"/>
        </w:tabs>
        <w:spacing w:before="0" w:line="269" w:lineRule="exact"/>
        <w:ind w:left="20" w:right="20"/>
        <w:jc w:val="both"/>
        <w:rPr>
          <w:sz w:val="24"/>
          <w:szCs w:val="24"/>
        </w:rPr>
      </w:pPr>
      <w:r w:rsidRPr="001E2C59">
        <w:rPr>
          <w:rStyle w:val="a9"/>
          <w:rFonts w:eastAsia="SimSun"/>
          <w:color w:val="000000"/>
          <w:sz w:val="24"/>
          <w:szCs w:val="24"/>
        </w:rPr>
        <w:t>работать с разными источниками на иностранном языке: справочными мате</w:t>
      </w:r>
      <w:r w:rsidRPr="001E2C59">
        <w:rPr>
          <w:rStyle w:val="a9"/>
          <w:rFonts w:eastAsia="SimSun"/>
          <w:color w:val="000000"/>
          <w:sz w:val="24"/>
          <w:szCs w:val="24"/>
        </w:rPr>
        <w:softHyphen/>
        <w:t xml:space="preserve">риалами, словарями, </w:t>
      </w:r>
      <w:proofErr w:type="spellStart"/>
      <w:r w:rsidRPr="001E2C59">
        <w:rPr>
          <w:rStyle w:val="a9"/>
          <w:rFonts w:eastAsia="SimSun"/>
          <w:color w:val="000000"/>
          <w:sz w:val="24"/>
          <w:szCs w:val="24"/>
        </w:rPr>
        <w:t>интернет-ресурсами</w:t>
      </w:r>
      <w:proofErr w:type="spellEnd"/>
      <w:r w:rsidRPr="001E2C59">
        <w:rPr>
          <w:rStyle w:val="a9"/>
          <w:rFonts w:eastAsia="SimSun"/>
          <w:color w:val="000000"/>
          <w:sz w:val="24"/>
          <w:szCs w:val="24"/>
        </w:rPr>
        <w:t>, литературой;</w:t>
      </w:r>
    </w:p>
    <w:p w:rsidR="00521C70" w:rsidRPr="001E2C59" w:rsidRDefault="00521C70" w:rsidP="00521C70">
      <w:pPr>
        <w:pStyle w:val="aa"/>
        <w:shd w:val="clear" w:color="auto" w:fill="auto"/>
        <w:tabs>
          <w:tab w:val="left" w:pos="366"/>
        </w:tabs>
        <w:spacing w:before="0" w:line="269" w:lineRule="exact"/>
        <w:ind w:left="20" w:right="20"/>
        <w:jc w:val="both"/>
        <w:rPr>
          <w:sz w:val="24"/>
          <w:szCs w:val="24"/>
        </w:rPr>
      </w:pPr>
      <w:proofErr w:type="gramStart"/>
      <w:r w:rsidRPr="001E2C59">
        <w:rPr>
          <w:rStyle w:val="a9"/>
          <w:rFonts w:eastAsia="SimSun"/>
          <w:color w:val="000000"/>
          <w:sz w:val="24"/>
          <w:szCs w:val="24"/>
        </w:rPr>
        <w:t>планировать и осуществлять учебно-исследовательскую работу: выбор темы исследования, составление плана работы, знакомство с исследовательскими методами (наблюдение, анкетирование, интервьюирование), анализ получен</w:t>
      </w:r>
      <w:r w:rsidRPr="001E2C59">
        <w:rPr>
          <w:rStyle w:val="a9"/>
          <w:rFonts w:eastAsia="SimSun"/>
          <w:color w:val="000000"/>
          <w:sz w:val="24"/>
          <w:szCs w:val="24"/>
        </w:rPr>
        <w:softHyphen/>
        <w:t>ных данных и их интерпретация, разработка краткосрочного проекта и его устная презентация с аргументацией, ответы на вопросы по проекту; уча</w:t>
      </w:r>
      <w:r w:rsidRPr="001E2C59">
        <w:rPr>
          <w:rStyle w:val="a9"/>
          <w:rFonts w:eastAsia="SimSun"/>
          <w:color w:val="000000"/>
          <w:sz w:val="24"/>
          <w:szCs w:val="24"/>
        </w:rPr>
        <w:softHyphen/>
        <w:t>ствовать в работе над долгосрочным проектом; взаимодействовать в группе с другими участниками проектной деятельности;</w:t>
      </w:r>
      <w:proofErr w:type="gramEnd"/>
    </w:p>
    <w:p w:rsidR="00521C70" w:rsidRPr="001E2C59" w:rsidRDefault="00521C70" w:rsidP="00521C70">
      <w:pPr>
        <w:pStyle w:val="aa"/>
        <w:shd w:val="clear" w:color="auto" w:fill="auto"/>
        <w:tabs>
          <w:tab w:val="left" w:pos="366"/>
        </w:tabs>
        <w:spacing w:before="0" w:after="403" w:line="269" w:lineRule="exact"/>
        <w:ind w:left="20" w:right="20"/>
        <w:jc w:val="both"/>
        <w:rPr>
          <w:rStyle w:val="a9"/>
          <w:sz w:val="24"/>
          <w:szCs w:val="24"/>
        </w:rPr>
      </w:pPr>
      <w:r w:rsidRPr="001E2C59">
        <w:rPr>
          <w:rStyle w:val="a9"/>
          <w:rFonts w:eastAsia="SimSun"/>
          <w:color w:val="000000"/>
          <w:sz w:val="24"/>
          <w:szCs w:val="24"/>
        </w:rPr>
        <w:t>самостоятельно работать, рационально организовывая свой труд в классе и дома.</w:t>
      </w:r>
    </w:p>
    <w:p w:rsidR="00521C70" w:rsidRPr="001E2C59" w:rsidRDefault="00521C70" w:rsidP="00521C70">
      <w:pPr>
        <w:pStyle w:val="11"/>
        <w:shd w:val="clear" w:color="auto" w:fill="auto"/>
        <w:tabs>
          <w:tab w:val="left" w:pos="524"/>
        </w:tabs>
        <w:spacing w:before="0" w:after="200" w:line="290" w:lineRule="exact"/>
        <w:ind w:left="20" w:firstLine="0"/>
        <w:rPr>
          <w:rFonts w:ascii="Times New Roman" w:hAnsi="Times New Roman"/>
          <w:sz w:val="24"/>
          <w:szCs w:val="24"/>
        </w:rPr>
      </w:pPr>
      <w:r>
        <w:rPr>
          <w:rStyle w:val="10"/>
          <w:rFonts w:ascii="Times New Roman" w:hAnsi="Times New Roman"/>
          <w:color w:val="000000"/>
          <w:sz w:val="24"/>
          <w:szCs w:val="24"/>
        </w:rPr>
        <w:t xml:space="preserve">      </w:t>
      </w:r>
      <w:r w:rsidRPr="001E2C59">
        <w:rPr>
          <w:rStyle w:val="10"/>
          <w:rFonts w:ascii="Times New Roman" w:hAnsi="Times New Roman"/>
          <w:color w:val="000000"/>
          <w:sz w:val="24"/>
          <w:szCs w:val="24"/>
        </w:rPr>
        <w:t>Специальные учебные умения</w:t>
      </w:r>
    </w:p>
    <w:p w:rsidR="00521C70" w:rsidRPr="009471B9" w:rsidRDefault="00521C70" w:rsidP="00521C70">
      <w:pPr>
        <w:pStyle w:val="aa"/>
        <w:shd w:val="clear" w:color="auto" w:fill="auto"/>
        <w:spacing w:before="0" w:line="240" w:lineRule="auto"/>
        <w:ind w:left="113" w:right="113"/>
        <w:jc w:val="both"/>
        <w:rPr>
          <w:rFonts w:ascii="Times New Roman" w:hAnsi="Times New Roman"/>
          <w:sz w:val="24"/>
          <w:szCs w:val="24"/>
        </w:rPr>
      </w:pPr>
      <w:r w:rsidRPr="009471B9">
        <w:rPr>
          <w:rStyle w:val="a9"/>
          <w:rFonts w:ascii="Times New Roman" w:eastAsia="SimSun" w:hAnsi="Times New Roman"/>
          <w:color w:val="000000"/>
          <w:sz w:val="24"/>
          <w:szCs w:val="24"/>
        </w:rPr>
        <w:t>Формируются и совершенствуются умения:</w:t>
      </w:r>
    </w:p>
    <w:p w:rsidR="00521C70" w:rsidRPr="009471B9" w:rsidRDefault="00521C70" w:rsidP="00521C70">
      <w:pPr>
        <w:pStyle w:val="aa"/>
        <w:shd w:val="clear" w:color="auto" w:fill="auto"/>
        <w:tabs>
          <w:tab w:val="left" w:pos="366"/>
        </w:tabs>
        <w:spacing w:before="0" w:line="240" w:lineRule="auto"/>
        <w:ind w:left="113" w:right="113"/>
        <w:jc w:val="both"/>
        <w:rPr>
          <w:rFonts w:ascii="Times New Roman" w:hAnsi="Times New Roman"/>
          <w:sz w:val="24"/>
          <w:szCs w:val="24"/>
        </w:rPr>
      </w:pPr>
      <w:r w:rsidRPr="009471B9">
        <w:rPr>
          <w:rStyle w:val="a9"/>
          <w:rFonts w:ascii="Times New Roman" w:eastAsia="SimSun" w:hAnsi="Times New Roman"/>
          <w:color w:val="000000"/>
          <w:sz w:val="24"/>
          <w:szCs w:val="24"/>
        </w:rPr>
        <w:t xml:space="preserve">находить ключевые слова и </w:t>
      </w:r>
      <w:proofErr w:type="spellStart"/>
      <w:r w:rsidRPr="009471B9">
        <w:rPr>
          <w:rStyle w:val="a9"/>
          <w:rFonts w:ascii="Times New Roman" w:eastAsia="SimSun" w:hAnsi="Times New Roman"/>
          <w:color w:val="000000"/>
          <w:sz w:val="24"/>
          <w:szCs w:val="24"/>
        </w:rPr>
        <w:t>социокультурные</w:t>
      </w:r>
      <w:proofErr w:type="spellEnd"/>
      <w:r w:rsidRPr="009471B9">
        <w:rPr>
          <w:rStyle w:val="a9"/>
          <w:rFonts w:ascii="Times New Roman" w:eastAsia="SimSun" w:hAnsi="Times New Roman"/>
          <w:color w:val="000000"/>
          <w:sz w:val="24"/>
          <w:szCs w:val="24"/>
        </w:rPr>
        <w:t xml:space="preserve"> реалии при работе с текстом;</w:t>
      </w:r>
    </w:p>
    <w:p w:rsidR="00521C70" w:rsidRPr="009471B9" w:rsidRDefault="00521C70" w:rsidP="00521C70">
      <w:pPr>
        <w:pStyle w:val="aa"/>
        <w:shd w:val="clear" w:color="auto" w:fill="auto"/>
        <w:tabs>
          <w:tab w:val="left" w:pos="361"/>
        </w:tabs>
        <w:spacing w:before="0" w:line="240" w:lineRule="auto"/>
        <w:ind w:left="113" w:right="113"/>
        <w:jc w:val="both"/>
        <w:rPr>
          <w:rFonts w:ascii="Times New Roman" w:hAnsi="Times New Roman"/>
          <w:sz w:val="24"/>
          <w:szCs w:val="24"/>
        </w:rPr>
      </w:pPr>
      <w:proofErr w:type="spellStart"/>
      <w:r w:rsidRPr="009471B9">
        <w:rPr>
          <w:rStyle w:val="a9"/>
          <w:rFonts w:ascii="Times New Roman" w:eastAsia="SimSun" w:hAnsi="Times New Roman"/>
          <w:color w:val="000000"/>
          <w:sz w:val="24"/>
          <w:szCs w:val="24"/>
        </w:rPr>
        <w:t>семантизировать</w:t>
      </w:r>
      <w:proofErr w:type="spellEnd"/>
      <w:r w:rsidRPr="009471B9">
        <w:rPr>
          <w:rStyle w:val="a9"/>
          <w:rFonts w:ascii="Times New Roman" w:eastAsia="SimSun" w:hAnsi="Times New Roman"/>
          <w:color w:val="000000"/>
          <w:sz w:val="24"/>
          <w:szCs w:val="24"/>
        </w:rPr>
        <w:t xml:space="preserve"> слова на основе языковой догадки;</w:t>
      </w:r>
    </w:p>
    <w:p w:rsidR="00521C70" w:rsidRPr="009471B9" w:rsidRDefault="00521C70" w:rsidP="00521C70">
      <w:pPr>
        <w:pStyle w:val="aa"/>
        <w:shd w:val="clear" w:color="auto" w:fill="auto"/>
        <w:tabs>
          <w:tab w:val="left" w:pos="361"/>
        </w:tabs>
        <w:spacing w:before="0" w:line="240" w:lineRule="auto"/>
        <w:ind w:left="113" w:right="113"/>
        <w:jc w:val="both"/>
        <w:rPr>
          <w:rFonts w:ascii="Times New Roman" w:hAnsi="Times New Roman"/>
          <w:sz w:val="24"/>
          <w:szCs w:val="24"/>
        </w:rPr>
      </w:pPr>
      <w:r w:rsidRPr="009471B9">
        <w:rPr>
          <w:rStyle w:val="a9"/>
          <w:rFonts w:ascii="Times New Roman" w:eastAsia="SimSun" w:hAnsi="Times New Roman"/>
          <w:color w:val="000000"/>
          <w:sz w:val="24"/>
          <w:szCs w:val="24"/>
        </w:rPr>
        <w:t>осуществлять словообразовательный анализ;</w:t>
      </w:r>
    </w:p>
    <w:p w:rsidR="00521C70" w:rsidRPr="009471B9" w:rsidRDefault="00521C70" w:rsidP="00521C70">
      <w:pPr>
        <w:pStyle w:val="aa"/>
        <w:shd w:val="clear" w:color="auto" w:fill="auto"/>
        <w:tabs>
          <w:tab w:val="left" w:pos="621"/>
        </w:tabs>
        <w:spacing w:before="0" w:line="240" w:lineRule="auto"/>
        <w:ind w:left="113" w:right="113"/>
        <w:jc w:val="both"/>
        <w:rPr>
          <w:rFonts w:ascii="Times New Roman" w:hAnsi="Times New Roman"/>
          <w:sz w:val="24"/>
          <w:szCs w:val="24"/>
        </w:rPr>
      </w:pPr>
      <w:r w:rsidRPr="009471B9">
        <w:rPr>
          <w:rStyle w:val="a9"/>
          <w:rFonts w:ascii="Times New Roman" w:hAnsi="Times New Roman"/>
          <w:color w:val="000000"/>
          <w:sz w:val="24"/>
          <w:szCs w:val="24"/>
        </w:rPr>
        <w:t>выборочно использовать перевод;</w:t>
      </w:r>
    </w:p>
    <w:p w:rsidR="00521C70" w:rsidRPr="009471B9" w:rsidRDefault="00521C70" w:rsidP="00521C70">
      <w:pPr>
        <w:pStyle w:val="aa"/>
        <w:shd w:val="clear" w:color="auto" w:fill="auto"/>
        <w:tabs>
          <w:tab w:val="left" w:pos="626"/>
        </w:tabs>
        <w:spacing w:before="0" w:line="240" w:lineRule="auto"/>
        <w:ind w:left="113" w:right="113"/>
        <w:jc w:val="both"/>
        <w:rPr>
          <w:rFonts w:ascii="Times New Roman" w:hAnsi="Times New Roman"/>
          <w:sz w:val="24"/>
          <w:szCs w:val="24"/>
        </w:rPr>
      </w:pPr>
      <w:r w:rsidRPr="009471B9">
        <w:rPr>
          <w:rStyle w:val="a9"/>
          <w:rFonts w:ascii="Times New Roman" w:hAnsi="Times New Roman"/>
          <w:color w:val="000000"/>
          <w:sz w:val="24"/>
          <w:szCs w:val="24"/>
        </w:rPr>
        <w:t>пользоваться двуязычным и толковым словарями;</w:t>
      </w:r>
    </w:p>
    <w:p w:rsidR="00521C70" w:rsidRPr="00D428D7" w:rsidRDefault="00521C70" w:rsidP="00D428D7">
      <w:pPr>
        <w:pStyle w:val="aa"/>
        <w:shd w:val="clear" w:color="auto" w:fill="auto"/>
        <w:tabs>
          <w:tab w:val="left" w:pos="621"/>
        </w:tabs>
        <w:spacing w:before="0" w:line="240" w:lineRule="auto"/>
        <w:ind w:left="113" w:right="113"/>
        <w:jc w:val="both"/>
        <w:rPr>
          <w:rStyle w:val="a9"/>
          <w:rFonts w:ascii="Times New Roman" w:hAnsi="Times New Roman"/>
          <w:color w:val="000000"/>
          <w:sz w:val="24"/>
          <w:szCs w:val="24"/>
        </w:rPr>
      </w:pPr>
      <w:r w:rsidRPr="009471B9">
        <w:rPr>
          <w:rStyle w:val="a9"/>
          <w:rFonts w:ascii="Times New Roman" w:hAnsi="Times New Roman"/>
          <w:color w:val="000000"/>
          <w:sz w:val="24"/>
          <w:szCs w:val="24"/>
        </w:rPr>
        <w:t xml:space="preserve">участвовать в проектной деятельности </w:t>
      </w:r>
      <w:proofErr w:type="spellStart"/>
      <w:r w:rsidRPr="009471B9">
        <w:rPr>
          <w:rStyle w:val="a9"/>
          <w:rFonts w:ascii="Times New Roman" w:hAnsi="Times New Roman"/>
          <w:color w:val="000000"/>
          <w:sz w:val="24"/>
          <w:szCs w:val="24"/>
        </w:rPr>
        <w:t>межпредметного</w:t>
      </w:r>
      <w:proofErr w:type="spellEnd"/>
      <w:r w:rsidRPr="009471B9">
        <w:rPr>
          <w:rStyle w:val="a9"/>
          <w:rFonts w:ascii="Times New Roman" w:hAnsi="Times New Roman"/>
          <w:color w:val="000000"/>
          <w:sz w:val="24"/>
          <w:szCs w:val="24"/>
        </w:rPr>
        <w:t xml:space="preserve"> характера</w:t>
      </w:r>
    </w:p>
    <w:p w:rsidR="00D428D7" w:rsidRPr="00D428D7" w:rsidRDefault="00D428D7" w:rsidP="00D428D7">
      <w:pPr>
        <w:pStyle w:val="aa"/>
        <w:shd w:val="clear" w:color="auto" w:fill="auto"/>
        <w:tabs>
          <w:tab w:val="left" w:pos="621"/>
        </w:tabs>
        <w:spacing w:before="0" w:line="240" w:lineRule="auto"/>
        <w:ind w:left="113" w:right="113"/>
        <w:jc w:val="both"/>
        <w:rPr>
          <w:rFonts w:ascii="Times New Roman" w:hAnsi="Times New Roman"/>
          <w:sz w:val="24"/>
          <w:szCs w:val="24"/>
        </w:rPr>
      </w:pPr>
    </w:p>
    <w:p w:rsidR="00521C70" w:rsidRPr="00213608" w:rsidRDefault="00521C70" w:rsidP="00521C70">
      <w:pPr>
        <w:autoSpaceDE w:val="0"/>
        <w:autoSpaceDN w:val="0"/>
        <w:adjustRightInd w:val="0"/>
        <w:rPr>
          <w:rFonts w:eastAsia="Times New Roman"/>
          <w:b/>
          <w:lang w:eastAsia="ru-RU"/>
        </w:rPr>
      </w:pPr>
      <w:r w:rsidRPr="00213608">
        <w:rPr>
          <w:rFonts w:eastAsia="Times New Roman"/>
          <w:b/>
          <w:lang w:eastAsia="ru-RU"/>
        </w:rPr>
        <w:lastRenderedPageBreak/>
        <w:t xml:space="preserve">Описание </w:t>
      </w:r>
      <w:proofErr w:type="spellStart"/>
      <w:r w:rsidRPr="00213608">
        <w:rPr>
          <w:rFonts w:eastAsia="Times New Roman"/>
          <w:b/>
          <w:lang w:eastAsia="ru-RU"/>
        </w:rPr>
        <w:t>учебно</w:t>
      </w:r>
      <w:proofErr w:type="spellEnd"/>
      <w:r w:rsidRPr="00213608">
        <w:rPr>
          <w:rFonts w:eastAsia="Times New Roman"/>
          <w:b/>
          <w:lang w:eastAsia="ru-RU"/>
        </w:rPr>
        <w:t xml:space="preserve"> методического комплекта</w:t>
      </w:r>
      <w:r>
        <w:rPr>
          <w:rFonts w:eastAsia="Times New Roman"/>
          <w:b/>
          <w:lang w:eastAsia="ru-RU"/>
        </w:rPr>
        <w:t xml:space="preserve"> материально технического обеспечения</w:t>
      </w:r>
    </w:p>
    <w:p w:rsidR="00521C70" w:rsidRDefault="00521C70" w:rsidP="00521C70">
      <w:pPr>
        <w:autoSpaceDE w:val="0"/>
        <w:autoSpaceDN w:val="0"/>
        <w:adjustRightInd w:val="0"/>
        <w:rPr>
          <w:rFonts w:eastAsia="Times New Roman"/>
          <w:sz w:val="28"/>
          <w:szCs w:val="28"/>
          <w:lang w:eastAsia="ru-RU"/>
        </w:rPr>
      </w:pPr>
    </w:p>
    <w:p w:rsidR="00521C70" w:rsidRPr="00213608" w:rsidRDefault="00521C70" w:rsidP="00521C70">
      <w:pPr>
        <w:autoSpaceDE w:val="0"/>
        <w:autoSpaceDN w:val="0"/>
        <w:adjustRightInd w:val="0"/>
        <w:rPr>
          <w:rFonts w:eastAsia="Times New Roman"/>
          <w:lang w:eastAsia="ru-RU"/>
        </w:rPr>
      </w:pPr>
      <w:r w:rsidRPr="00213608">
        <w:rPr>
          <w:rFonts w:eastAsia="Times New Roman"/>
          <w:lang w:eastAsia="ru-RU"/>
        </w:rPr>
        <w:t>Федеральный государственный образовательный стандарт основного общего образования. Примерная программа основного общего образования</w:t>
      </w:r>
      <w:r>
        <w:rPr>
          <w:rFonts w:eastAsia="Times New Roman"/>
          <w:lang w:eastAsia="ru-RU"/>
        </w:rPr>
        <w:t xml:space="preserve"> </w:t>
      </w:r>
      <w:proofErr w:type="spellStart"/>
      <w:r>
        <w:rPr>
          <w:rFonts w:eastAsia="Times New Roman"/>
          <w:lang w:eastAsia="ru-RU"/>
        </w:rPr>
        <w:t>москва</w:t>
      </w:r>
      <w:proofErr w:type="spellEnd"/>
      <w:r>
        <w:rPr>
          <w:rFonts w:eastAsia="Times New Roman"/>
          <w:lang w:eastAsia="ru-RU"/>
        </w:rPr>
        <w:t xml:space="preserve"> просвещение 2010</w:t>
      </w:r>
    </w:p>
    <w:p w:rsidR="00521C70" w:rsidRPr="00213608" w:rsidRDefault="00521C70" w:rsidP="00521C70">
      <w:pPr>
        <w:autoSpaceDE w:val="0"/>
        <w:autoSpaceDN w:val="0"/>
        <w:adjustRightInd w:val="0"/>
        <w:rPr>
          <w:rFonts w:eastAsia="Times New Roman"/>
          <w:lang w:eastAsia="ru-RU"/>
        </w:rPr>
      </w:pPr>
      <w:r w:rsidRPr="00213608">
        <w:rPr>
          <w:rFonts w:eastAsia="Times New Roman"/>
          <w:lang w:eastAsia="ru-RU"/>
        </w:rPr>
        <w:t>Рабочая (авторская) программа для 5-9 классов общеобразовательной школы</w:t>
      </w:r>
      <w:r>
        <w:rPr>
          <w:rFonts w:eastAsia="Times New Roman"/>
          <w:lang w:eastAsia="ru-RU"/>
        </w:rPr>
        <w:t xml:space="preserve"> Москва </w:t>
      </w:r>
      <w:proofErr w:type="spellStart"/>
      <w:r>
        <w:rPr>
          <w:rFonts w:eastAsia="Times New Roman"/>
          <w:lang w:eastAsia="ru-RU"/>
        </w:rPr>
        <w:t>вентана</w:t>
      </w:r>
      <w:proofErr w:type="spellEnd"/>
      <w:r>
        <w:rPr>
          <w:rFonts w:eastAsia="Times New Roman"/>
          <w:lang w:eastAsia="ru-RU"/>
        </w:rPr>
        <w:t xml:space="preserve"> граф 2013</w:t>
      </w:r>
      <w:proofErr w:type="gramStart"/>
      <w:r>
        <w:rPr>
          <w:rFonts w:eastAsia="Times New Roman"/>
          <w:lang w:eastAsia="ru-RU"/>
        </w:rPr>
        <w:t xml:space="preserve"> П</w:t>
      </w:r>
      <w:proofErr w:type="gramEnd"/>
      <w:r>
        <w:rPr>
          <w:rFonts w:eastAsia="Times New Roman"/>
          <w:lang w:eastAsia="ru-RU"/>
        </w:rPr>
        <w:t>од редакцией М В Вербицкой</w:t>
      </w:r>
    </w:p>
    <w:p w:rsidR="00521C70" w:rsidRDefault="00521C70" w:rsidP="00521C70">
      <w:pPr>
        <w:autoSpaceDE w:val="0"/>
        <w:autoSpaceDN w:val="0"/>
        <w:adjustRightInd w:val="0"/>
        <w:rPr>
          <w:rFonts w:eastAsia="Times New Roman"/>
          <w:iCs/>
          <w:noProof/>
          <w:lang w:eastAsia="ru-RU"/>
        </w:rPr>
      </w:pPr>
      <w:r>
        <w:rPr>
          <w:rFonts w:eastAsia="Times New Roman"/>
          <w:iCs/>
          <w:noProof/>
          <w:lang w:eastAsia="ru-RU"/>
        </w:rPr>
        <w:t>проектирование курса) Москва Вентана Граф 2015 Под редакцией М.В.Вербицкой</w:t>
      </w:r>
    </w:p>
    <w:p w:rsidR="00521C70" w:rsidRPr="00FC1917" w:rsidRDefault="00521C70" w:rsidP="00521C70">
      <w:pPr>
        <w:rPr>
          <w:b/>
        </w:rPr>
      </w:pPr>
      <w:r w:rsidRPr="00FC1917">
        <w:rPr>
          <w:b/>
          <w:bCs/>
          <w:color w:val="000000"/>
        </w:rPr>
        <w:t>Методические пособия</w:t>
      </w:r>
    </w:p>
    <w:p w:rsidR="00521C70" w:rsidRPr="00FC1917" w:rsidRDefault="00521C70" w:rsidP="00521C70">
      <w:r w:rsidRPr="00FC1917">
        <w:t xml:space="preserve">  </w:t>
      </w:r>
      <w:r w:rsidRPr="00FC1917">
        <w:tab/>
      </w:r>
      <w:r w:rsidRPr="00FC1917">
        <w:rPr>
          <w:b/>
        </w:rPr>
        <w:t>Книга для учителя</w:t>
      </w:r>
      <w:r w:rsidRPr="00FC1917">
        <w:t xml:space="preserve"> “</w:t>
      </w:r>
      <w:r w:rsidRPr="00FC1917">
        <w:rPr>
          <w:lang w:val="en-US"/>
        </w:rPr>
        <w:t>Teacher</w:t>
      </w:r>
      <w:r w:rsidRPr="00FC1917">
        <w:t>’</w:t>
      </w:r>
      <w:r w:rsidRPr="00FC1917">
        <w:rPr>
          <w:lang w:val="en-US"/>
        </w:rPr>
        <w:t>s</w:t>
      </w:r>
      <w:r w:rsidRPr="00FC1917">
        <w:t xml:space="preserve"> </w:t>
      </w:r>
      <w:r w:rsidRPr="00FC1917">
        <w:rPr>
          <w:lang w:val="en-US"/>
        </w:rPr>
        <w:t>book</w:t>
      </w:r>
      <w:r w:rsidRPr="00FC1917">
        <w:t>”(методическое руководство для учителя) поурочные разработки</w:t>
      </w:r>
    </w:p>
    <w:p w:rsidR="00521C70" w:rsidRPr="00FC1917" w:rsidRDefault="00521C70" w:rsidP="00521C70">
      <w:proofErr w:type="spellStart"/>
      <w:r w:rsidRPr="00FC1917">
        <w:t>Ю.Б.Голицынский</w:t>
      </w:r>
      <w:proofErr w:type="spellEnd"/>
      <w:r w:rsidRPr="00FC1917">
        <w:t xml:space="preserve">, </w:t>
      </w:r>
      <w:proofErr w:type="spellStart"/>
      <w:r w:rsidRPr="00FC1917">
        <w:t>Н.А.Голицынская</w:t>
      </w:r>
      <w:proofErr w:type="spellEnd"/>
      <w:r w:rsidRPr="00FC1917">
        <w:t>, Английский язык. Грамматика. Сборник упражнений. М.: КАРО, 2005</w:t>
      </w:r>
    </w:p>
    <w:p w:rsidR="00521C70" w:rsidRPr="00FC1917" w:rsidRDefault="00521C70" w:rsidP="00521C70">
      <w:r w:rsidRPr="00FC1917">
        <w:t>Грамматика в таблицах</w:t>
      </w:r>
      <w:proofErr w:type="gramStart"/>
      <w:r w:rsidRPr="00FC1917">
        <w:t xml:space="preserve"> К</w:t>
      </w:r>
      <w:proofErr w:type="gramEnd"/>
      <w:r w:rsidRPr="00FC1917">
        <w:t xml:space="preserve"> Васильев</w:t>
      </w:r>
    </w:p>
    <w:p w:rsidR="00521C70" w:rsidRPr="00FC1917" w:rsidRDefault="00521C70" w:rsidP="00521C70">
      <w:r w:rsidRPr="00FC1917">
        <w:t>Иллюстрированная грамматика по английскому языку М И Дубровин</w:t>
      </w:r>
    </w:p>
    <w:p w:rsidR="00521C70" w:rsidRPr="00FC1917" w:rsidRDefault="00521C70" w:rsidP="00521C70">
      <w:r w:rsidRPr="00FC1917">
        <w:t>Кауфман</w:t>
      </w:r>
      <w:proofErr w:type="gramStart"/>
      <w:r w:rsidRPr="00FC1917">
        <w:t xml:space="preserve"> С</w:t>
      </w:r>
      <w:proofErr w:type="gramEnd"/>
      <w:r w:rsidRPr="00FC1917">
        <w:t>овершенствуй свой английский</w:t>
      </w:r>
    </w:p>
    <w:p w:rsidR="00521C70" w:rsidRPr="00FC1917" w:rsidRDefault="00521C70" w:rsidP="00521C70">
      <w:r w:rsidRPr="00FC1917">
        <w:t>Тематические тесты по английскому О.В Терентьева</w:t>
      </w:r>
    </w:p>
    <w:p w:rsidR="00521C70" w:rsidRPr="00FC1917" w:rsidRDefault="00521C70" w:rsidP="00521C70">
      <w:r w:rsidRPr="00FC1917">
        <w:t>Тесты по грамматике Л Н Черкасова М Н Черкасова</w:t>
      </w:r>
    </w:p>
    <w:p w:rsidR="00521C70" w:rsidRPr="00FC1917" w:rsidRDefault="00521C70" w:rsidP="00521C70">
      <w:r w:rsidRPr="00FC1917">
        <w:t xml:space="preserve">Е В </w:t>
      </w:r>
      <w:proofErr w:type="spellStart"/>
      <w:r w:rsidRPr="00FC1917">
        <w:t>Дзюина</w:t>
      </w:r>
      <w:proofErr w:type="spellEnd"/>
      <w:r w:rsidRPr="00FC1917">
        <w:t xml:space="preserve"> Игровые уроки на английском языке</w:t>
      </w:r>
    </w:p>
    <w:p w:rsidR="00521C70" w:rsidRPr="00FC1917" w:rsidRDefault="00521C70" w:rsidP="00521C70">
      <w:r w:rsidRPr="00FC1917">
        <w:t>Сборники 70 устных 90 устных 600 устных 400 устных тем.</w:t>
      </w:r>
    </w:p>
    <w:p w:rsidR="00521C70" w:rsidRPr="00FC1917" w:rsidRDefault="00521C70" w:rsidP="00521C70">
      <w:r w:rsidRPr="00FC1917">
        <w:rPr>
          <w:b/>
        </w:rPr>
        <w:t>Интернет – поддержка</w:t>
      </w:r>
      <w:r w:rsidRPr="00FC1917">
        <w:t xml:space="preserve"> учебников и дополнительные материалы</w:t>
      </w:r>
    </w:p>
    <w:p w:rsidR="00521C70" w:rsidRPr="00FC1917" w:rsidRDefault="00521C70" w:rsidP="00521C70">
      <w:pPr>
        <w:rPr>
          <w:b/>
          <w:u w:val="single"/>
        </w:rPr>
      </w:pPr>
      <w:r w:rsidRPr="00FC1917">
        <w:rPr>
          <w:b/>
        </w:rPr>
        <w:t xml:space="preserve"> </w:t>
      </w:r>
      <w:r w:rsidRPr="00FC1917">
        <w:t xml:space="preserve"> </w:t>
      </w:r>
    </w:p>
    <w:p w:rsidR="00521C70" w:rsidRPr="009471B9" w:rsidRDefault="006B0243" w:rsidP="00521C70">
      <w:pPr>
        <w:rPr>
          <w:b/>
        </w:rPr>
      </w:pPr>
      <w:hyperlink r:id="rId8" w:history="1">
        <w:r w:rsidR="00521C70" w:rsidRPr="00FC1917">
          <w:rPr>
            <w:rStyle w:val="ae"/>
            <w:b/>
          </w:rPr>
          <w:t>www</w:t>
        </w:r>
        <w:r w:rsidR="00521C70" w:rsidRPr="009471B9">
          <w:rPr>
            <w:rStyle w:val="ae"/>
            <w:b/>
          </w:rPr>
          <w:t>.</w:t>
        </w:r>
        <w:r w:rsidR="00521C70" w:rsidRPr="00FC1917">
          <w:rPr>
            <w:rStyle w:val="ae"/>
            <w:b/>
          </w:rPr>
          <w:t>titul</w:t>
        </w:r>
        <w:r w:rsidR="00521C70" w:rsidRPr="009471B9">
          <w:rPr>
            <w:rStyle w:val="ae"/>
            <w:b/>
          </w:rPr>
          <w:t>.</w:t>
        </w:r>
        <w:r w:rsidR="00521C70" w:rsidRPr="00FC1917">
          <w:rPr>
            <w:rStyle w:val="ae"/>
            <w:b/>
          </w:rPr>
          <w:t>ru</w:t>
        </w:r>
      </w:hyperlink>
    </w:p>
    <w:p w:rsidR="00521C70" w:rsidRPr="009471B9" w:rsidRDefault="006B0243" w:rsidP="00521C70">
      <w:pPr>
        <w:rPr>
          <w:b/>
          <w:u w:val="single"/>
        </w:rPr>
      </w:pPr>
      <w:hyperlink r:id="rId9" w:history="1">
        <w:r w:rsidR="00521C70" w:rsidRPr="00FC1917">
          <w:rPr>
            <w:rStyle w:val="ae"/>
          </w:rPr>
          <w:t>http</w:t>
        </w:r>
        <w:r w:rsidR="00521C70" w:rsidRPr="009471B9">
          <w:rPr>
            <w:rStyle w:val="ae"/>
          </w:rPr>
          <w:t>://</w:t>
        </w:r>
        <w:r w:rsidR="00521C70" w:rsidRPr="00FC1917">
          <w:rPr>
            <w:rStyle w:val="ae"/>
          </w:rPr>
          <w:t>www</w:t>
        </w:r>
        <w:r w:rsidR="00521C70" w:rsidRPr="009471B9">
          <w:rPr>
            <w:rStyle w:val="ae"/>
          </w:rPr>
          <w:t>.</w:t>
        </w:r>
        <w:r w:rsidR="00521C70" w:rsidRPr="00FC1917">
          <w:rPr>
            <w:rStyle w:val="ae"/>
          </w:rPr>
          <w:t>it</w:t>
        </w:r>
        <w:r w:rsidR="00521C70" w:rsidRPr="009471B9">
          <w:rPr>
            <w:rStyle w:val="ae"/>
          </w:rPr>
          <w:t>-</w:t>
        </w:r>
        <w:r w:rsidR="00521C70" w:rsidRPr="00FC1917">
          <w:rPr>
            <w:rStyle w:val="ae"/>
          </w:rPr>
          <w:t>n</w:t>
        </w:r>
        <w:r w:rsidR="00521C70" w:rsidRPr="009471B9">
          <w:rPr>
            <w:rStyle w:val="ae"/>
          </w:rPr>
          <w:t>.</w:t>
        </w:r>
        <w:r w:rsidR="00521C70" w:rsidRPr="00FC1917">
          <w:rPr>
            <w:rStyle w:val="ae"/>
          </w:rPr>
          <w:t>ru</w:t>
        </w:r>
        <w:r w:rsidR="00521C70" w:rsidRPr="009471B9">
          <w:rPr>
            <w:rStyle w:val="ae"/>
          </w:rPr>
          <w:t>/</w:t>
        </w:r>
      </w:hyperlink>
    </w:p>
    <w:p w:rsidR="00521C70" w:rsidRPr="00FC1917" w:rsidRDefault="006B0243" w:rsidP="00521C70">
      <w:pPr>
        <w:rPr>
          <w:b/>
          <w:u w:val="single"/>
        </w:rPr>
      </w:pPr>
      <w:hyperlink r:id="rId10" w:history="1">
        <w:r w:rsidR="00521C70" w:rsidRPr="00FC1917">
          <w:rPr>
            <w:rStyle w:val="ae"/>
            <w:b/>
          </w:rPr>
          <w:t>http://www.tolearnenglish.com/</w:t>
        </w:r>
      </w:hyperlink>
    </w:p>
    <w:p w:rsidR="00521C70" w:rsidRPr="00FC1917" w:rsidRDefault="006B0243" w:rsidP="00521C70">
      <w:pPr>
        <w:rPr>
          <w:b/>
          <w:u w:val="single"/>
        </w:rPr>
      </w:pPr>
      <w:hyperlink r:id="rId11" w:history="1">
        <w:r w:rsidR="00521C70" w:rsidRPr="00FC1917">
          <w:rPr>
            <w:rStyle w:val="ae"/>
            <w:b/>
          </w:rPr>
          <w:t>http://pedsovet.su/</w:t>
        </w:r>
      </w:hyperlink>
    </w:p>
    <w:p w:rsidR="00521C70" w:rsidRPr="00FC1917" w:rsidRDefault="006B0243" w:rsidP="00521C70">
      <w:pPr>
        <w:rPr>
          <w:b/>
          <w:u w:val="single"/>
        </w:rPr>
      </w:pPr>
      <w:hyperlink r:id="rId12" w:history="1">
        <w:r w:rsidR="00521C70" w:rsidRPr="00FC1917">
          <w:rPr>
            <w:rStyle w:val="ae"/>
            <w:b/>
          </w:rPr>
          <w:t>http://www.english-easy.info/</w:t>
        </w:r>
      </w:hyperlink>
    </w:p>
    <w:p w:rsidR="00521C70" w:rsidRPr="00FC1917" w:rsidRDefault="006B0243" w:rsidP="00521C70">
      <w:pPr>
        <w:rPr>
          <w:b/>
          <w:u w:val="single"/>
        </w:rPr>
      </w:pPr>
      <w:hyperlink r:id="rId13" w:history="1">
        <w:r w:rsidR="00521C70" w:rsidRPr="00FC1917">
          <w:rPr>
            <w:rStyle w:val="ae"/>
            <w:b/>
          </w:rPr>
          <w:t>http://www.englishteachers.ru/</w:t>
        </w:r>
      </w:hyperlink>
    </w:p>
    <w:p w:rsidR="00521C70" w:rsidRPr="00FC1917" w:rsidRDefault="006B0243" w:rsidP="00521C70">
      <w:pPr>
        <w:rPr>
          <w:b/>
          <w:u w:val="single"/>
        </w:rPr>
      </w:pPr>
      <w:hyperlink r:id="rId14" w:history="1">
        <w:r w:rsidR="00521C70" w:rsidRPr="00FC1917">
          <w:rPr>
            <w:rStyle w:val="ae"/>
            <w:b/>
          </w:rPr>
          <w:t>http://interaktiveboard.ru</w:t>
        </w:r>
      </w:hyperlink>
    </w:p>
    <w:p w:rsidR="00521C70" w:rsidRPr="00FC1917" w:rsidRDefault="00521C70" w:rsidP="00521C70">
      <w:r w:rsidRPr="00FC1917">
        <w:rPr>
          <w:b/>
          <w:u w:val="single"/>
        </w:rPr>
        <w:t>http://tea4er.ru/</w:t>
      </w:r>
      <w:r w:rsidRPr="00FC1917">
        <w:t xml:space="preserve"> </w:t>
      </w:r>
    </w:p>
    <w:p w:rsidR="00521C70" w:rsidRDefault="00521C70" w:rsidP="00215338">
      <w:pPr>
        <w:autoSpaceDE w:val="0"/>
        <w:autoSpaceDN w:val="0"/>
        <w:adjustRightInd w:val="0"/>
        <w:rPr>
          <w:rFonts w:eastAsia="Times New Roman"/>
          <w:iCs/>
          <w:noProof/>
          <w:lang w:eastAsia="ru-RU"/>
        </w:rPr>
      </w:pPr>
    </w:p>
    <w:p w:rsidR="00521C70" w:rsidRDefault="00521C70" w:rsidP="00215338">
      <w:pPr>
        <w:autoSpaceDE w:val="0"/>
        <w:autoSpaceDN w:val="0"/>
        <w:adjustRightInd w:val="0"/>
      </w:pPr>
    </w:p>
    <w:p w:rsidR="00521C70" w:rsidRDefault="00521C70" w:rsidP="00215338">
      <w:pPr>
        <w:autoSpaceDE w:val="0"/>
        <w:autoSpaceDN w:val="0"/>
        <w:adjustRightInd w:val="0"/>
      </w:pPr>
    </w:p>
    <w:p w:rsidR="00521C70" w:rsidRDefault="00521C70" w:rsidP="00215338">
      <w:pPr>
        <w:autoSpaceDE w:val="0"/>
        <w:autoSpaceDN w:val="0"/>
        <w:adjustRightInd w:val="0"/>
      </w:pPr>
    </w:p>
    <w:p w:rsidR="00521C70" w:rsidRDefault="00521C70" w:rsidP="00215338">
      <w:pPr>
        <w:autoSpaceDE w:val="0"/>
        <w:autoSpaceDN w:val="0"/>
        <w:adjustRightInd w:val="0"/>
        <w:ind w:left="113" w:right="113"/>
        <w:jc w:val="center"/>
        <w:rPr>
          <w:b/>
        </w:rPr>
      </w:pPr>
      <w:r w:rsidRPr="009471B9">
        <w:rPr>
          <w:b/>
        </w:rPr>
        <w:t>Планируемые результаты изучения учебного предмета курса</w:t>
      </w:r>
    </w:p>
    <w:p w:rsidR="00521C70" w:rsidRPr="0061468E" w:rsidRDefault="00521C70" w:rsidP="00215338">
      <w:pPr>
        <w:pStyle w:val="27"/>
        <w:shd w:val="clear" w:color="auto" w:fill="auto"/>
        <w:spacing w:before="0" w:after="0" w:line="240" w:lineRule="auto"/>
        <w:ind w:left="113" w:right="113" w:firstLine="0"/>
        <w:rPr>
          <w:rFonts w:ascii="Times New Roman" w:hAnsi="Times New Roman"/>
          <w:sz w:val="24"/>
          <w:szCs w:val="24"/>
        </w:rPr>
      </w:pPr>
      <w:r w:rsidRPr="0061468E">
        <w:rPr>
          <w:rStyle w:val="26"/>
          <w:rFonts w:ascii="Times New Roman" w:hAnsi="Times New Roman"/>
          <w:i/>
          <w:iCs/>
          <w:color w:val="000000"/>
          <w:sz w:val="24"/>
          <w:szCs w:val="24"/>
        </w:rPr>
        <w:t>Говорение. Диалогическая речь</w:t>
      </w:r>
    </w:p>
    <w:p w:rsidR="00521C70" w:rsidRPr="0061468E" w:rsidRDefault="00521C70" w:rsidP="00215338">
      <w:pPr>
        <w:pStyle w:val="22"/>
        <w:shd w:val="clear" w:color="auto" w:fill="auto"/>
        <w:spacing w:after="0" w:line="240" w:lineRule="auto"/>
        <w:ind w:left="113" w:right="113"/>
        <w:rPr>
          <w:rFonts w:ascii="Times New Roman" w:hAnsi="Times New Roman"/>
          <w:sz w:val="24"/>
          <w:szCs w:val="24"/>
          <w:lang w:val="ru-RU"/>
        </w:rPr>
      </w:pPr>
      <w:r w:rsidRPr="0061468E">
        <w:rPr>
          <w:rStyle w:val="21"/>
          <w:rFonts w:ascii="Times New Roman" w:hAnsi="Times New Roman"/>
          <w:b/>
          <w:bCs/>
          <w:color w:val="000000"/>
          <w:sz w:val="24"/>
          <w:szCs w:val="24"/>
          <w:lang w:val="ru-RU"/>
        </w:rPr>
        <w:t>Учащийся научится:</w:t>
      </w:r>
    </w:p>
    <w:p w:rsidR="00521C70" w:rsidRPr="0061468E" w:rsidRDefault="00521C70" w:rsidP="00215338">
      <w:pPr>
        <w:pStyle w:val="aa"/>
        <w:shd w:val="clear" w:color="auto" w:fill="auto"/>
        <w:tabs>
          <w:tab w:val="left" w:pos="721"/>
        </w:tabs>
        <w:spacing w:before="0" w:line="240" w:lineRule="auto"/>
        <w:ind w:left="113" w:right="113"/>
        <w:jc w:val="both"/>
        <w:rPr>
          <w:rFonts w:ascii="Times New Roman" w:hAnsi="Times New Roman"/>
          <w:sz w:val="24"/>
          <w:szCs w:val="24"/>
        </w:rPr>
      </w:pPr>
      <w:r w:rsidRPr="0061468E">
        <w:rPr>
          <w:rStyle w:val="a9"/>
          <w:rFonts w:ascii="Times New Roman" w:eastAsia="SimSun" w:hAnsi="Times New Roman"/>
          <w:color w:val="000000"/>
          <w:sz w:val="24"/>
          <w:szCs w:val="24"/>
        </w:rPr>
        <w:t>вести диалог этикетного характера: начи</w:t>
      </w:r>
      <w:r w:rsidRPr="0061468E">
        <w:rPr>
          <w:rStyle w:val="a9"/>
          <w:rFonts w:ascii="Times New Roman" w:eastAsia="SimSun" w:hAnsi="Times New Roman"/>
          <w:color w:val="000000"/>
          <w:sz w:val="24"/>
          <w:szCs w:val="24"/>
        </w:rPr>
        <w:softHyphen/>
        <w:t>нать, поддерживать и заканчивать разговор; по</w:t>
      </w:r>
      <w:r w:rsidRPr="0061468E">
        <w:rPr>
          <w:rStyle w:val="a9"/>
          <w:rFonts w:ascii="Times New Roman" w:eastAsia="SimSun" w:hAnsi="Times New Roman"/>
          <w:color w:val="000000"/>
          <w:sz w:val="24"/>
          <w:szCs w:val="24"/>
        </w:rPr>
        <w:softHyphen/>
        <w:t>здравлять, выражать пожелания и реагировать на них; выражать благодарность; отказываться, соглашаться;</w:t>
      </w:r>
    </w:p>
    <w:p w:rsidR="00521C70" w:rsidRPr="0061468E" w:rsidRDefault="00521C70" w:rsidP="00215338">
      <w:pPr>
        <w:pStyle w:val="aa"/>
        <w:shd w:val="clear" w:color="auto" w:fill="auto"/>
        <w:tabs>
          <w:tab w:val="left" w:pos="711"/>
        </w:tabs>
        <w:spacing w:before="0" w:line="240" w:lineRule="auto"/>
        <w:ind w:left="113" w:right="113"/>
        <w:jc w:val="both"/>
        <w:rPr>
          <w:rFonts w:ascii="Times New Roman" w:hAnsi="Times New Roman"/>
          <w:sz w:val="24"/>
          <w:szCs w:val="24"/>
        </w:rPr>
      </w:pPr>
      <w:proofErr w:type="gramStart"/>
      <w:r w:rsidRPr="0061468E">
        <w:rPr>
          <w:rStyle w:val="a9"/>
          <w:rFonts w:ascii="Times New Roman" w:eastAsia="SimSun" w:hAnsi="Times New Roman"/>
          <w:color w:val="000000"/>
          <w:sz w:val="24"/>
          <w:szCs w:val="24"/>
        </w:rPr>
        <w:t>вести диалог-расспрос: запрашивать и со</w:t>
      </w:r>
      <w:r w:rsidRPr="0061468E">
        <w:rPr>
          <w:rStyle w:val="a9"/>
          <w:rFonts w:ascii="Times New Roman" w:eastAsia="SimSun" w:hAnsi="Times New Roman"/>
          <w:color w:val="000000"/>
          <w:sz w:val="24"/>
          <w:szCs w:val="24"/>
        </w:rPr>
        <w:softHyphen/>
        <w:t>общать фактическую информацию (кто? что? как? где? куда? когда? с кем? почему?);</w:t>
      </w:r>
      <w:proofErr w:type="gramEnd"/>
    </w:p>
    <w:p w:rsidR="00521C70" w:rsidRPr="0061468E" w:rsidRDefault="00521C70" w:rsidP="00215338">
      <w:pPr>
        <w:pStyle w:val="aa"/>
        <w:shd w:val="clear" w:color="auto" w:fill="auto"/>
        <w:tabs>
          <w:tab w:val="left" w:pos="721"/>
        </w:tabs>
        <w:spacing w:before="0" w:line="240" w:lineRule="auto"/>
        <w:ind w:left="113" w:right="113"/>
        <w:jc w:val="both"/>
        <w:rPr>
          <w:rFonts w:ascii="Times New Roman" w:hAnsi="Times New Roman"/>
          <w:sz w:val="24"/>
          <w:szCs w:val="24"/>
        </w:rPr>
      </w:pPr>
      <w:r w:rsidRPr="0061468E">
        <w:rPr>
          <w:rStyle w:val="a9"/>
          <w:rFonts w:ascii="Times New Roman" w:eastAsia="SimSun" w:hAnsi="Times New Roman"/>
          <w:color w:val="000000"/>
          <w:sz w:val="24"/>
          <w:szCs w:val="24"/>
        </w:rPr>
        <w:t>вести диалог-побуждение к действию: об</w:t>
      </w:r>
      <w:r w:rsidRPr="0061468E">
        <w:rPr>
          <w:rStyle w:val="a9"/>
          <w:rFonts w:ascii="Times New Roman" w:eastAsia="SimSun" w:hAnsi="Times New Roman"/>
          <w:color w:val="000000"/>
          <w:sz w:val="24"/>
          <w:szCs w:val="24"/>
        </w:rPr>
        <w:softHyphen/>
        <w:t>ращаться с просьбой и выражать готовность/от</w:t>
      </w:r>
      <w:r w:rsidRPr="0061468E">
        <w:rPr>
          <w:rStyle w:val="a9"/>
          <w:rFonts w:ascii="Times New Roman" w:eastAsia="SimSun" w:hAnsi="Times New Roman"/>
          <w:color w:val="000000"/>
          <w:sz w:val="24"/>
          <w:szCs w:val="24"/>
        </w:rPr>
        <w:softHyphen/>
        <w:t xml:space="preserve">каз её выполнить; давать совет и </w:t>
      </w:r>
      <w:proofErr w:type="gramStart"/>
      <w:r w:rsidRPr="0061468E">
        <w:rPr>
          <w:rStyle w:val="a9"/>
          <w:rFonts w:ascii="Times New Roman" w:eastAsia="SimSun" w:hAnsi="Times New Roman"/>
          <w:color w:val="000000"/>
          <w:sz w:val="24"/>
          <w:szCs w:val="24"/>
        </w:rPr>
        <w:t>принимать/не принимать</w:t>
      </w:r>
      <w:proofErr w:type="gramEnd"/>
      <w:r w:rsidRPr="0061468E">
        <w:rPr>
          <w:rStyle w:val="a9"/>
          <w:rFonts w:ascii="Times New Roman" w:eastAsia="SimSun" w:hAnsi="Times New Roman"/>
          <w:color w:val="000000"/>
          <w:sz w:val="24"/>
          <w:szCs w:val="24"/>
        </w:rPr>
        <w:t xml:space="preserve"> его; приглашать к действию/взаимо</w:t>
      </w:r>
      <w:r w:rsidRPr="0061468E">
        <w:rPr>
          <w:rStyle w:val="a9"/>
          <w:rFonts w:ascii="Times New Roman" w:eastAsia="SimSun" w:hAnsi="Times New Roman"/>
          <w:color w:val="000000"/>
          <w:sz w:val="24"/>
          <w:szCs w:val="24"/>
        </w:rPr>
        <w:softHyphen/>
        <w:t>действию;</w:t>
      </w:r>
    </w:p>
    <w:p w:rsidR="00521C70" w:rsidRPr="0061468E" w:rsidRDefault="00521C70" w:rsidP="00215338">
      <w:pPr>
        <w:pStyle w:val="aa"/>
        <w:shd w:val="clear" w:color="auto" w:fill="auto"/>
        <w:tabs>
          <w:tab w:val="left" w:pos="716"/>
        </w:tabs>
        <w:spacing w:before="0" w:line="240" w:lineRule="auto"/>
        <w:ind w:left="113" w:right="113"/>
        <w:jc w:val="both"/>
        <w:rPr>
          <w:rFonts w:ascii="Times New Roman" w:hAnsi="Times New Roman"/>
          <w:sz w:val="24"/>
          <w:szCs w:val="24"/>
        </w:rPr>
      </w:pPr>
      <w:r w:rsidRPr="0061468E">
        <w:rPr>
          <w:rStyle w:val="a9"/>
          <w:rFonts w:ascii="Times New Roman" w:eastAsia="SimSun" w:hAnsi="Times New Roman"/>
          <w:color w:val="000000"/>
          <w:sz w:val="24"/>
          <w:szCs w:val="24"/>
        </w:rPr>
        <w:t>вести диалог-обмен мнениями: выслуши</w:t>
      </w:r>
      <w:r w:rsidRPr="0061468E">
        <w:rPr>
          <w:rStyle w:val="a9"/>
          <w:rFonts w:ascii="Times New Roman" w:eastAsia="SimSun" w:hAnsi="Times New Roman"/>
          <w:color w:val="000000"/>
          <w:sz w:val="24"/>
          <w:szCs w:val="24"/>
        </w:rPr>
        <w:softHyphen/>
        <w:t>вать сообщения/мнение партнёра;</w:t>
      </w:r>
    </w:p>
    <w:p w:rsidR="00521C70" w:rsidRPr="0061468E" w:rsidRDefault="00521C70" w:rsidP="00215338">
      <w:pPr>
        <w:pStyle w:val="aa"/>
        <w:shd w:val="clear" w:color="auto" w:fill="auto"/>
        <w:tabs>
          <w:tab w:val="left" w:pos="716"/>
        </w:tabs>
        <w:spacing w:before="0" w:line="240" w:lineRule="auto"/>
        <w:ind w:left="113" w:right="113"/>
        <w:jc w:val="both"/>
        <w:rPr>
          <w:rFonts w:ascii="Times New Roman" w:hAnsi="Times New Roman"/>
          <w:sz w:val="24"/>
          <w:szCs w:val="24"/>
        </w:rPr>
      </w:pPr>
      <w:r w:rsidRPr="0061468E">
        <w:rPr>
          <w:rStyle w:val="a9"/>
          <w:rFonts w:ascii="Times New Roman" w:eastAsia="SimSun" w:hAnsi="Times New Roman"/>
          <w:color w:val="000000"/>
          <w:sz w:val="24"/>
          <w:szCs w:val="24"/>
        </w:rPr>
        <w:t>выражать согласие/несогласие с мнени</w:t>
      </w:r>
      <w:r w:rsidRPr="0061468E">
        <w:rPr>
          <w:rStyle w:val="a9"/>
          <w:rFonts w:ascii="Times New Roman" w:eastAsia="SimSun" w:hAnsi="Times New Roman"/>
          <w:color w:val="000000"/>
          <w:sz w:val="24"/>
          <w:szCs w:val="24"/>
        </w:rPr>
        <w:softHyphen/>
        <w:t>ем партнёра, опираясь на изученную тематику и усвоенный лексико-грамматический материал.</w:t>
      </w:r>
    </w:p>
    <w:p w:rsidR="00521C70" w:rsidRPr="0026345F" w:rsidRDefault="00521C70" w:rsidP="00215338">
      <w:pPr>
        <w:pStyle w:val="30"/>
        <w:shd w:val="clear" w:color="auto" w:fill="auto"/>
        <w:spacing w:line="240" w:lineRule="auto"/>
        <w:ind w:left="113" w:right="113"/>
        <w:jc w:val="both"/>
        <w:rPr>
          <w:rFonts w:ascii="Times New Roman" w:hAnsi="Times New Roman"/>
          <w:sz w:val="24"/>
          <w:szCs w:val="24"/>
          <w:lang w:val="ru-RU"/>
        </w:rPr>
      </w:pPr>
      <w:r w:rsidRPr="0026345F">
        <w:rPr>
          <w:rStyle w:val="3"/>
          <w:rFonts w:ascii="Times New Roman" w:hAnsi="Times New Roman"/>
          <w:b/>
          <w:bCs/>
          <w:color w:val="000000"/>
          <w:lang w:val="ru-RU"/>
        </w:rPr>
        <w:t>"Учащийся получит возможность на</w:t>
      </w:r>
      <w:r w:rsidRPr="0026345F">
        <w:rPr>
          <w:rStyle w:val="3"/>
          <w:rFonts w:ascii="Times New Roman" w:hAnsi="Times New Roman"/>
          <w:b/>
          <w:bCs/>
          <w:color w:val="000000"/>
          <w:lang w:val="ru-RU"/>
        </w:rPr>
        <w:softHyphen/>
        <w:t>учиться:</w:t>
      </w:r>
    </w:p>
    <w:p w:rsidR="00521C70" w:rsidRPr="0026345F" w:rsidRDefault="00521C70" w:rsidP="00215338">
      <w:pPr>
        <w:pStyle w:val="40"/>
        <w:shd w:val="clear" w:color="auto" w:fill="auto"/>
        <w:tabs>
          <w:tab w:val="left" w:pos="730"/>
        </w:tabs>
        <w:spacing w:line="240" w:lineRule="auto"/>
        <w:ind w:left="113" w:right="113"/>
        <w:rPr>
          <w:rFonts w:ascii="Times New Roman" w:hAnsi="Times New Roman"/>
          <w:sz w:val="24"/>
          <w:szCs w:val="24"/>
          <w:lang w:val="ru-RU"/>
        </w:rPr>
      </w:pPr>
      <w:r w:rsidRPr="0061468E">
        <w:rPr>
          <w:rStyle w:val="4"/>
          <w:rFonts w:ascii="Times New Roman" w:hAnsi="Times New Roman"/>
          <w:color w:val="000000"/>
          <w:sz w:val="24"/>
          <w:szCs w:val="24"/>
          <w:lang w:val="ru-RU"/>
        </w:rPr>
        <w:t>вести комбинированный диалог: вы</w:t>
      </w:r>
      <w:r w:rsidRPr="0061468E">
        <w:rPr>
          <w:rStyle w:val="4"/>
          <w:rFonts w:ascii="Times New Roman" w:hAnsi="Times New Roman"/>
          <w:color w:val="000000"/>
          <w:sz w:val="24"/>
          <w:szCs w:val="24"/>
          <w:lang w:val="ru-RU"/>
        </w:rPr>
        <w:softHyphen/>
        <w:t>слушивать сообщение/мнение партнёра, сообщать информацию и выражать своё мнение.</w:t>
      </w:r>
      <w:r w:rsidRPr="0061468E">
        <w:rPr>
          <w:rStyle w:val="23"/>
          <w:i w:val="0"/>
          <w:iCs w:val="0"/>
          <w:color w:val="000000"/>
          <w:sz w:val="24"/>
          <w:szCs w:val="24"/>
          <w:lang w:val="ru-RU"/>
        </w:rPr>
        <w:t xml:space="preserve"> </w:t>
      </w:r>
      <w:r w:rsidRPr="0026345F">
        <w:rPr>
          <w:rStyle w:val="23"/>
          <w:i w:val="0"/>
          <w:iCs w:val="0"/>
          <w:color w:val="000000"/>
          <w:sz w:val="24"/>
          <w:szCs w:val="24"/>
          <w:lang w:val="ru-RU"/>
        </w:rPr>
        <w:t>■</w:t>
      </w:r>
    </w:p>
    <w:p w:rsidR="00521C70" w:rsidRPr="0061468E" w:rsidRDefault="00521C70" w:rsidP="00215338">
      <w:pPr>
        <w:pStyle w:val="27"/>
        <w:shd w:val="clear" w:color="auto" w:fill="auto"/>
        <w:spacing w:before="0" w:after="0" w:line="240" w:lineRule="auto"/>
        <w:ind w:left="113" w:right="113"/>
        <w:rPr>
          <w:sz w:val="24"/>
          <w:szCs w:val="24"/>
        </w:rPr>
      </w:pPr>
      <w:r>
        <w:rPr>
          <w:rStyle w:val="26"/>
          <w:i/>
          <w:iCs/>
          <w:color w:val="000000"/>
          <w:sz w:val="24"/>
          <w:szCs w:val="24"/>
        </w:rPr>
        <w:lastRenderedPageBreak/>
        <w:t xml:space="preserve">     </w:t>
      </w:r>
      <w:r w:rsidRPr="0061468E">
        <w:rPr>
          <w:rStyle w:val="26"/>
          <w:i/>
          <w:iCs/>
          <w:color w:val="000000"/>
          <w:sz w:val="24"/>
          <w:szCs w:val="24"/>
        </w:rPr>
        <w:t>Говорение. Монологическая речь</w:t>
      </w:r>
    </w:p>
    <w:p w:rsidR="00521C70" w:rsidRPr="0026345F" w:rsidRDefault="00521C70" w:rsidP="00215338">
      <w:pPr>
        <w:pStyle w:val="22"/>
        <w:shd w:val="clear" w:color="auto" w:fill="auto"/>
        <w:spacing w:after="0" w:line="240" w:lineRule="auto"/>
        <w:ind w:left="113" w:right="113"/>
        <w:rPr>
          <w:sz w:val="24"/>
          <w:szCs w:val="24"/>
          <w:lang w:val="ru-RU"/>
        </w:rPr>
      </w:pPr>
      <w:r w:rsidRPr="0026345F">
        <w:rPr>
          <w:rStyle w:val="21"/>
          <w:b/>
          <w:bCs/>
          <w:color w:val="000000"/>
          <w:sz w:val="24"/>
          <w:szCs w:val="24"/>
          <w:lang w:val="ru-RU"/>
        </w:rPr>
        <w:t>Учащийся научится:</w:t>
      </w:r>
    </w:p>
    <w:p w:rsidR="00521C70" w:rsidRPr="0061468E" w:rsidRDefault="00521C70" w:rsidP="00215338">
      <w:pPr>
        <w:pStyle w:val="aa"/>
        <w:shd w:val="clear" w:color="auto" w:fill="auto"/>
        <w:tabs>
          <w:tab w:val="left" w:pos="721"/>
        </w:tabs>
        <w:spacing w:before="0" w:line="240" w:lineRule="auto"/>
        <w:ind w:left="113" w:right="113"/>
        <w:jc w:val="both"/>
        <w:rPr>
          <w:sz w:val="24"/>
          <w:szCs w:val="24"/>
        </w:rPr>
      </w:pPr>
      <w:r w:rsidRPr="0061468E">
        <w:rPr>
          <w:rStyle w:val="a9"/>
          <w:rFonts w:eastAsia="SimSun"/>
          <w:color w:val="000000"/>
          <w:sz w:val="24"/>
          <w:szCs w:val="24"/>
        </w:rPr>
        <w:t>рассказывать о себе, своей семье, дру</w:t>
      </w:r>
      <w:r w:rsidRPr="0061468E">
        <w:rPr>
          <w:rStyle w:val="a9"/>
          <w:rFonts w:eastAsia="SimSun"/>
          <w:color w:val="000000"/>
          <w:sz w:val="24"/>
          <w:szCs w:val="24"/>
        </w:rPr>
        <w:softHyphen/>
        <w:t>зьях, школе, своих интересах с опорой на зри</w:t>
      </w:r>
      <w:r w:rsidRPr="0061468E">
        <w:rPr>
          <w:rStyle w:val="a9"/>
          <w:rFonts w:eastAsia="SimSun"/>
          <w:color w:val="000000"/>
          <w:sz w:val="24"/>
          <w:szCs w:val="24"/>
        </w:rPr>
        <w:softHyphen/>
        <w:t>тельную наглядность и/или на вопросы;</w:t>
      </w:r>
    </w:p>
    <w:p w:rsidR="00521C70" w:rsidRPr="0061468E" w:rsidRDefault="00521C70" w:rsidP="00215338">
      <w:pPr>
        <w:pStyle w:val="aa"/>
        <w:shd w:val="clear" w:color="auto" w:fill="auto"/>
        <w:tabs>
          <w:tab w:val="left" w:pos="716"/>
        </w:tabs>
        <w:spacing w:before="0" w:line="240" w:lineRule="auto"/>
        <w:ind w:left="113" w:right="113"/>
        <w:jc w:val="both"/>
        <w:rPr>
          <w:sz w:val="24"/>
          <w:szCs w:val="24"/>
        </w:rPr>
      </w:pPr>
      <w:r w:rsidRPr="0061468E">
        <w:rPr>
          <w:rStyle w:val="a9"/>
          <w:rFonts w:eastAsia="SimSun"/>
          <w:color w:val="000000"/>
          <w:sz w:val="24"/>
          <w:szCs w:val="24"/>
        </w:rPr>
        <w:t>рассказывать о своём городе/селе, своей стране и странах изучаемого языка с опорой на зрительную наглядность и/или на вопросы;</w:t>
      </w:r>
    </w:p>
    <w:p w:rsidR="00521C70" w:rsidRPr="0061468E" w:rsidRDefault="00521C70" w:rsidP="00215338">
      <w:pPr>
        <w:pStyle w:val="aa"/>
        <w:shd w:val="clear" w:color="auto" w:fill="auto"/>
        <w:tabs>
          <w:tab w:val="left" w:pos="721"/>
        </w:tabs>
        <w:spacing w:before="0" w:line="240" w:lineRule="auto"/>
        <w:ind w:left="113" w:right="113"/>
        <w:jc w:val="both"/>
        <w:rPr>
          <w:sz w:val="24"/>
          <w:szCs w:val="24"/>
        </w:rPr>
      </w:pPr>
      <w:r w:rsidRPr="0061468E">
        <w:rPr>
          <w:rStyle w:val="a9"/>
          <w:rFonts w:eastAsia="SimSun"/>
          <w:color w:val="000000"/>
          <w:sz w:val="24"/>
          <w:szCs w:val="24"/>
        </w:rPr>
        <w:t>передавать основное содержание прочи</w:t>
      </w:r>
      <w:r w:rsidRPr="0061468E">
        <w:rPr>
          <w:rStyle w:val="a9"/>
          <w:rFonts w:eastAsia="SimSun"/>
          <w:color w:val="000000"/>
          <w:sz w:val="24"/>
          <w:szCs w:val="24"/>
        </w:rPr>
        <w:softHyphen/>
        <w:t>танного текста с опорой на текст.</w:t>
      </w:r>
    </w:p>
    <w:p w:rsidR="00521C70" w:rsidRPr="00215338" w:rsidRDefault="00521C70" w:rsidP="00215338">
      <w:pPr>
        <w:pStyle w:val="30"/>
        <w:shd w:val="clear" w:color="auto" w:fill="auto"/>
        <w:spacing w:line="240" w:lineRule="auto"/>
        <w:ind w:left="113" w:right="113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5338">
        <w:rPr>
          <w:rStyle w:val="3"/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Учащийся получит возможность на</w:t>
      </w:r>
      <w:r w:rsidRPr="00215338">
        <w:rPr>
          <w:rStyle w:val="3"/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softHyphen/>
        <w:t>учиться:</w:t>
      </w:r>
    </w:p>
    <w:p w:rsidR="00521C70" w:rsidRPr="0061468E" w:rsidRDefault="00521C70" w:rsidP="00215338">
      <w:pPr>
        <w:pStyle w:val="40"/>
        <w:shd w:val="clear" w:color="auto" w:fill="auto"/>
        <w:tabs>
          <w:tab w:val="left" w:pos="716"/>
        </w:tabs>
        <w:spacing w:line="240" w:lineRule="auto"/>
        <w:ind w:left="113" w:right="113"/>
        <w:rPr>
          <w:sz w:val="24"/>
          <w:szCs w:val="24"/>
          <w:lang w:val="ru-RU"/>
        </w:rPr>
      </w:pPr>
      <w:r w:rsidRPr="0061468E">
        <w:rPr>
          <w:rStyle w:val="4"/>
          <w:color w:val="000000"/>
          <w:sz w:val="24"/>
          <w:szCs w:val="24"/>
          <w:lang w:val="ru-RU"/>
        </w:rPr>
        <w:t>кратко излагать результаты выпол</w:t>
      </w:r>
      <w:r w:rsidRPr="0061468E">
        <w:rPr>
          <w:rStyle w:val="4"/>
          <w:color w:val="000000"/>
          <w:sz w:val="24"/>
          <w:szCs w:val="24"/>
          <w:lang w:val="ru-RU"/>
        </w:rPr>
        <w:softHyphen/>
        <w:t>ненной проектной работы.</w:t>
      </w:r>
    </w:p>
    <w:p w:rsidR="00521C70" w:rsidRPr="0061468E" w:rsidRDefault="00521C70" w:rsidP="00215338">
      <w:pPr>
        <w:pStyle w:val="27"/>
        <w:shd w:val="clear" w:color="auto" w:fill="auto"/>
        <w:spacing w:before="0" w:after="0" w:line="240" w:lineRule="auto"/>
        <w:ind w:left="113" w:right="113"/>
        <w:rPr>
          <w:rFonts w:ascii="Times New Roman" w:hAnsi="Times New Roman"/>
          <w:sz w:val="24"/>
          <w:szCs w:val="24"/>
        </w:rPr>
      </w:pPr>
      <w:r>
        <w:rPr>
          <w:rStyle w:val="26"/>
          <w:rFonts w:ascii="Times New Roman" w:hAnsi="Times New Roman"/>
          <w:i/>
          <w:iCs/>
          <w:color w:val="000000"/>
          <w:sz w:val="24"/>
          <w:szCs w:val="24"/>
        </w:rPr>
        <w:t xml:space="preserve">                                              </w:t>
      </w:r>
      <w:r w:rsidRPr="0061468E">
        <w:rPr>
          <w:rStyle w:val="26"/>
          <w:rFonts w:ascii="Times New Roman" w:hAnsi="Times New Roman"/>
          <w:i/>
          <w:iCs/>
          <w:color w:val="000000"/>
          <w:sz w:val="24"/>
          <w:szCs w:val="24"/>
        </w:rPr>
        <w:t>Аудирование</w:t>
      </w:r>
    </w:p>
    <w:p w:rsidR="00521C70" w:rsidRPr="0061468E" w:rsidRDefault="00521C70" w:rsidP="00215338">
      <w:pPr>
        <w:pStyle w:val="22"/>
        <w:shd w:val="clear" w:color="auto" w:fill="auto"/>
        <w:spacing w:after="0" w:line="240" w:lineRule="auto"/>
        <w:ind w:left="113" w:right="113"/>
        <w:rPr>
          <w:rFonts w:ascii="Times New Roman" w:hAnsi="Times New Roman"/>
          <w:sz w:val="24"/>
          <w:szCs w:val="24"/>
          <w:lang w:val="ru-RU"/>
        </w:rPr>
      </w:pPr>
      <w:r w:rsidRPr="0061468E">
        <w:rPr>
          <w:rStyle w:val="21"/>
          <w:rFonts w:ascii="Times New Roman" w:hAnsi="Times New Roman"/>
          <w:b/>
          <w:bCs/>
          <w:color w:val="000000"/>
          <w:sz w:val="24"/>
          <w:szCs w:val="24"/>
          <w:lang w:val="ru-RU"/>
        </w:rPr>
        <w:t>Учащийся научится:</w:t>
      </w:r>
    </w:p>
    <w:p w:rsidR="00521C70" w:rsidRPr="004A6821" w:rsidRDefault="00521C70" w:rsidP="00215338">
      <w:pPr>
        <w:pStyle w:val="aa"/>
        <w:shd w:val="clear" w:color="auto" w:fill="auto"/>
        <w:tabs>
          <w:tab w:val="left" w:pos="716"/>
        </w:tabs>
        <w:spacing w:before="0" w:line="240" w:lineRule="auto"/>
        <w:ind w:left="113" w:right="113"/>
        <w:jc w:val="both"/>
        <w:rPr>
          <w:rFonts w:ascii="Times New Roman" w:hAnsi="Times New Roman"/>
          <w:sz w:val="24"/>
          <w:szCs w:val="24"/>
        </w:rPr>
      </w:pPr>
      <w:r w:rsidRPr="0061468E">
        <w:rPr>
          <w:rStyle w:val="a9"/>
          <w:rFonts w:ascii="Times New Roman" w:eastAsia="SimSun" w:hAnsi="Times New Roman"/>
          <w:color w:val="000000"/>
          <w:sz w:val="24"/>
          <w:szCs w:val="24"/>
        </w:rPr>
        <w:t>воспринимать на слух и понимать основ</w:t>
      </w:r>
      <w:r w:rsidRPr="0061468E">
        <w:rPr>
          <w:rStyle w:val="a9"/>
          <w:rFonts w:ascii="Times New Roman" w:eastAsia="SimSun" w:hAnsi="Times New Roman"/>
          <w:color w:val="000000"/>
          <w:sz w:val="24"/>
          <w:szCs w:val="24"/>
        </w:rPr>
        <w:softHyphen/>
        <w:t>ное содержание несложных аутентичных тек</w:t>
      </w:r>
      <w:r w:rsidRPr="0061468E">
        <w:rPr>
          <w:rStyle w:val="a9"/>
          <w:rFonts w:ascii="Times New Roman" w:eastAsia="SimSun" w:hAnsi="Times New Roman"/>
          <w:color w:val="000000"/>
          <w:sz w:val="24"/>
          <w:szCs w:val="24"/>
        </w:rPr>
        <w:softHyphen/>
        <w:t>стов</w:t>
      </w:r>
    </w:p>
    <w:p w:rsidR="00521C70" w:rsidRPr="0061468E" w:rsidRDefault="00521C70" w:rsidP="00215338">
      <w:pPr>
        <w:pStyle w:val="aa"/>
        <w:shd w:val="clear" w:color="auto" w:fill="auto"/>
        <w:tabs>
          <w:tab w:val="left" w:pos="716"/>
        </w:tabs>
        <w:spacing w:before="0" w:line="240" w:lineRule="auto"/>
        <w:ind w:left="113" w:right="113"/>
        <w:jc w:val="both"/>
        <w:rPr>
          <w:rFonts w:ascii="Times New Roman" w:hAnsi="Times New Roman"/>
          <w:sz w:val="24"/>
          <w:szCs w:val="24"/>
        </w:rPr>
      </w:pPr>
      <w:r w:rsidRPr="0061468E">
        <w:rPr>
          <w:rStyle w:val="a9"/>
          <w:rFonts w:ascii="Times New Roman" w:eastAsia="SimSun" w:hAnsi="Times New Roman"/>
          <w:color w:val="000000"/>
          <w:sz w:val="24"/>
          <w:szCs w:val="24"/>
        </w:rPr>
        <w:t xml:space="preserve">содержащих </w:t>
      </w:r>
      <w:r w:rsidRPr="0061468E">
        <w:rPr>
          <w:rStyle w:val="ab"/>
          <w:rFonts w:ascii="Times New Roman" w:hAnsi="Times New Roman"/>
          <w:color w:val="000000"/>
          <w:sz w:val="24"/>
          <w:szCs w:val="24"/>
        </w:rPr>
        <w:t xml:space="preserve">некоторое </w:t>
      </w:r>
      <w:r w:rsidRPr="0061468E">
        <w:rPr>
          <w:rStyle w:val="a9"/>
          <w:rFonts w:ascii="Times New Roman" w:eastAsia="SimSun" w:hAnsi="Times New Roman"/>
          <w:color w:val="000000"/>
          <w:sz w:val="24"/>
          <w:szCs w:val="24"/>
        </w:rPr>
        <w:t xml:space="preserve">количество </w:t>
      </w:r>
      <w:proofErr w:type="spellStart"/>
      <w:proofErr w:type="gramStart"/>
      <w:r w:rsidRPr="0061468E">
        <w:rPr>
          <w:rStyle w:val="a9"/>
          <w:rFonts w:ascii="Times New Roman" w:eastAsia="SimSun" w:hAnsi="Times New Roman"/>
          <w:color w:val="000000"/>
          <w:sz w:val="24"/>
          <w:szCs w:val="24"/>
        </w:rPr>
        <w:t>незна</w:t>
      </w:r>
      <w:proofErr w:type="spellEnd"/>
      <w:r w:rsidRPr="0061468E">
        <w:rPr>
          <w:rStyle w:val="a9"/>
          <w:rFonts w:ascii="Times New Roman" w:eastAsia="SimSun" w:hAnsi="Times New Roman"/>
          <w:color w:val="000000"/>
          <w:sz w:val="24"/>
          <w:szCs w:val="24"/>
        </w:rPr>
        <w:t xml:space="preserve"> </w:t>
      </w:r>
      <w:proofErr w:type="spellStart"/>
      <w:r w:rsidRPr="0061468E">
        <w:rPr>
          <w:rStyle w:val="a9"/>
          <w:rFonts w:ascii="Times New Roman" w:eastAsia="SimSun" w:hAnsi="Times New Roman"/>
          <w:color w:val="000000"/>
          <w:sz w:val="24"/>
          <w:szCs w:val="24"/>
        </w:rPr>
        <w:t>комых</w:t>
      </w:r>
      <w:proofErr w:type="spellEnd"/>
      <w:proofErr w:type="gramEnd"/>
      <w:r w:rsidRPr="0061468E">
        <w:rPr>
          <w:rStyle w:val="a9"/>
          <w:rFonts w:ascii="Times New Roman" w:eastAsia="SimSun" w:hAnsi="Times New Roman"/>
          <w:color w:val="000000"/>
          <w:sz w:val="24"/>
          <w:szCs w:val="24"/>
        </w:rPr>
        <w:t xml:space="preserve"> слов;</w:t>
      </w:r>
    </w:p>
    <w:p w:rsidR="00521C70" w:rsidRPr="0061468E" w:rsidRDefault="00521C70" w:rsidP="00215338">
      <w:pPr>
        <w:pStyle w:val="aa"/>
        <w:shd w:val="clear" w:color="auto" w:fill="auto"/>
        <w:tabs>
          <w:tab w:val="left" w:pos="718"/>
        </w:tabs>
        <w:spacing w:before="0" w:line="240" w:lineRule="auto"/>
        <w:ind w:left="113" w:right="113"/>
        <w:jc w:val="both"/>
        <w:rPr>
          <w:rFonts w:ascii="Times New Roman" w:hAnsi="Times New Roman"/>
          <w:sz w:val="24"/>
          <w:szCs w:val="24"/>
        </w:rPr>
      </w:pPr>
      <w:r w:rsidRPr="0061468E">
        <w:rPr>
          <w:rStyle w:val="a9"/>
          <w:rFonts w:ascii="Times New Roman" w:eastAsia="SimSun" w:hAnsi="Times New Roman"/>
          <w:color w:val="000000"/>
          <w:sz w:val="24"/>
          <w:szCs w:val="24"/>
        </w:rPr>
        <w:t>определять тему звучащего текста;</w:t>
      </w:r>
    </w:p>
    <w:p w:rsidR="00521C70" w:rsidRPr="0061468E" w:rsidRDefault="00521C70" w:rsidP="00215338">
      <w:pPr>
        <w:pStyle w:val="aa"/>
        <w:shd w:val="clear" w:color="auto" w:fill="auto"/>
        <w:tabs>
          <w:tab w:val="left" w:pos="716"/>
        </w:tabs>
        <w:spacing w:before="0" w:line="240" w:lineRule="auto"/>
        <w:ind w:left="113" w:right="113"/>
        <w:jc w:val="both"/>
        <w:rPr>
          <w:rFonts w:ascii="Times New Roman" w:hAnsi="Times New Roman"/>
          <w:sz w:val="24"/>
          <w:szCs w:val="24"/>
        </w:rPr>
      </w:pPr>
      <w:r w:rsidRPr="0061468E">
        <w:rPr>
          <w:rStyle w:val="a9"/>
          <w:rFonts w:ascii="Times New Roman" w:eastAsia="SimSun" w:hAnsi="Times New Roman"/>
          <w:color w:val="000000"/>
          <w:sz w:val="24"/>
          <w:szCs w:val="24"/>
        </w:rPr>
        <w:t xml:space="preserve">понимать в целом речь учителя по </w:t>
      </w:r>
      <w:proofErr w:type="spellStart"/>
      <w:proofErr w:type="gramStart"/>
      <w:r w:rsidRPr="0061468E">
        <w:rPr>
          <w:rStyle w:val="a9"/>
          <w:rFonts w:ascii="Times New Roman" w:eastAsia="SimSun" w:hAnsi="Times New Roman"/>
          <w:color w:val="000000"/>
          <w:sz w:val="24"/>
          <w:szCs w:val="24"/>
        </w:rPr>
        <w:t>веде</w:t>
      </w:r>
      <w:proofErr w:type="spellEnd"/>
      <w:r w:rsidRPr="0061468E">
        <w:rPr>
          <w:rStyle w:val="a9"/>
          <w:rFonts w:ascii="Times New Roman" w:eastAsia="SimSun" w:hAnsi="Times New Roman"/>
          <w:color w:val="000000"/>
          <w:sz w:val="24"/>
          <w:szCs w:val="24"/>
        </w:rPr>
        <w:t xml:space="preserve"> </w:t>
      </w:r>
      <w:proofErr w:type="spellStart"/>
      <w:r w:rsidRPr="0061468E">
        <w:rPr>
          <w:rStyle w:val="a9"/>
          <w:rFonts w:ascii="Times New Roman" w:eastAsia="SimSun" w:hAnsi="Times New Roman"/>
          <w:color w:val="000000"/>
          <w:sz w:val="24"/>
          <w:szCs w:val="24"/>
        </w:rPr>
        <w:t>нию</w:t>
      </w:r>
      <w:proofErr w:type="spellEnd"/>
      <w:proofErr w:type="gramEnd"/>
      <w:r w:rsidRPr="0061468E">
        <w:rPr>
          <w:rStyle w:val="a9"/>
          <w:rFonts w:ascii="Times New Roman" w:eastAsia="SimSun" w:hAnsi="Times New Roman"/>
          <w:color w:val="000000"/>
          <w:sz w:val="24"/>
          <w:szCs w:val="24"/>
        </w:rPr>
        <w:t xml:space="preserve"> урока.</w:t>
      </w:r>
    </w:p>
    <w:p w:rsidR="00521C70" w:rsidRPr="00215338" w:rsidRDefault="00521C70" w:rsidP="00215338">
      <w:pPr>
        <w:pStyle w:val="30"/>
        <w:shd w:val="clear" w:color="auto" w:fill="auto"/>
        <w:spacing w:line="240" w:lineRule="auto"/>
        <w:ind w:left="113" w:right="113"/>
        <w:jc w:val="both"/>
        <w:rPr>
          <w:rFonts w:ascii="Times New Roman" w:hAnsi="Times New Roman"/>
          <w:sz w:val="24"/>
          <w:szCs w:val="24"/>
          <w:lang w:val="ru-RU"/>
        </w:rPr>
      </w:pPr>
      <w:r w:rsidRPr="00215338">
        <w:rPr>
          <w:rStyle w:val="3"/>
          <w:rFonts w:ascii="Times New Roman" w:hAnsi="Times New Roman"/>
          <w:b/>
          <w:bCs/>
          <w:color w:val="000000"/>
          <w:sz w:val="24"/>
          <w:szCs w:val="24"/>
          <w:lang w:val="ru-RU"/>
        </w:rPr>
        <w:t xml:space="preserve">Учащийся получит возможность </w:t>
      </w:r>
      <w:proofErr w:type="gramStart"/>
      <w:r w:rsidRPr="00215338">
        <w:rPr>
          <w:rStyle w:val="3"/>
          <w:rFonts w:ascii="Times New Roman" w:hAnsi="Times New Roman"/>
          <w:b/>
          <w:bCs/>
          <w:color w:val="000000"/>
          <w:sz w:val="24"/>
          <w:szCs w:val="24"/>
          <w:lang w:val="ru-RU"/>
        </w:rPr>
        <w:t>на</w:t>
      </w:r>
      <w:proofErr w:type="gramEnd"/>
      <w:r w:rsidRPr="00215338">
        <w:rPr>
          <w:rStyle w:val="3"/>
          <w:rFonts w:ascii="Times New Roman" w:hAnsi="Times New Roman"/>
          <w:b/>
          <w:bCs/>
          <w:color w:val="000000"/>
          <w:sz w:val="24"/>
          <w:szCs w:val="24"/>
          <w:lang w:val="ru-RU"/>
        </w:rPr>
        <w:t xml:space="preserve"> учиться:</w:t>
      </w:r>
    </w:p>
    <w:p w:rsidR="00521C70" w:rsidRPr="0061468E" w:rsidRDefault="00521C70" w:rsidP="00215338">
      <w:pPr>
        <w:pStyle w:val="40"/>
        <w:shd w:val="clear" w:color="auto" w:fill="auto"/>
        <w:tabs>
          <w:tab w:val="left" w:pos="716"/>
        </w:tabs>
        <w:spacing w:line="240" w:lineRule="auto"/>
        <w:ind w:left="113" w:right="113"/>
        <w:rPr>
          <w:rFonts w:ascii="Times New Roman" w:hAnsi="Times New Roman"/>
          <w:sz w:val="24"/>
          <w:szCs w:val="24"/>
          <w:lang w:val="ru-RU"/>
        </w:rPr>
      </w:pPr>
      <w:r w:rsidRPr="0061468E">
        <w:rPr>
          <w:rStyle w:val="4"/>
          <w:rFonts w:ascii="Times New Roman" w:hAnsi="Times New Roman"/>
          <w:color w:val="000000"/>
          <w:sz w:val="24"/>
          <w:szCs w:val="24"/>
          <w:lang w:val="ru-RU"/>
        </w:rPr>
        <w:t xml:space="preserve">выборочно понимать </w:t>
      </w:r>
      <w:proofErr w:type="spellStart"/>
      <w:r w:rsidRPr="0061468E">
        <w:rPr>
          <w:rStyle w:val="4"/>
          <w:rFonts w:ascii="Times New Roman" w:hAnsi="Times New Roman"/>
          <w:color w:val="000000"/>
          <w:sz w:val="24"/>
          <w:szCs w:val="24"/>
          <w:lang w:val="ru-RU"/>
        </w:rPr>
        <w:t>необходимук</w:t>
      </w:r>
      <w:proofErr w:type="spellEnd"/>
      <w:r w:rsidRPr="0061468E">
        <w:rPr>
          <w:rStyle w:val="4"/>
          <w:rFonts w:ascii="Times New Roman" w:hAnsi="Times New Roman"/>
          <w:color w:val="000000"/>
          <w:sz w:val="24"/>
          <w:szCs w:val="24"/>
          <w:lang w:val="ru-RU"/>
        </w:rPr>
        <w:t xml:space="preserve"> информацию в сообщениях </w:t>
      </w:r>
      <w:proofErr w:type="spellStart"/>
      <w:proofErr w:type="gramStart"/>
      <w:r w:rsidRPr="0061468E">
        <w:rPr>
          <w:rStyle w:val="4"/>
          <w:rFonts w:ascii="Times New Roman" w:hAnsi="Times New Roman"/>
          <w:color w:val="000000"/>
          <w:sz w:val="24"/>
          <w:szCs w:val="24"/>
          <w:lang w:val="ru-RU"/>
        </w:rPr>
        <w:t>прагматическо</w:t>
      </w:r>
      <w:proofErr w:type="spellEnd"/>
      <w:r w:rsidRPr="0061468E">
        <w:rPr>
          <w:rStyle w:val="4"/>
          <w:rFonts w:ascii="Times New Roman" w:hAnsi="Times New Roman"/>
          <w:color w:val="000000"/>
          <w:sz w:val="24"/>
          <w:szCs w:val="24"/>
          <w:lang w:val="ru-RU"/>
        </w:rPr>
        <w:t xml:space="preserve"> го</w:t>
      </w:r>
      <w:proofErr w:type="gramEnd"/>
      <w:r w:rsidRPr="0061468E">
        <w:rPr>
          <w:rStyle w:val="4"/>
          <w:rFonts w:ascii="Times New Roman" w:hAnsi="Times New Roman"/>
          <w:color w:val="000000"/>
          <w:sz w:val="24"/>
          <w:szCs w:val="24"/>
          <w:lang w:val="ru-RU"/>
        </w:rPr>
        <w:t xml:space="preserve"> характера с опорой на контекст;</w:t>
      </w:r>
    </w:p>
    <w:p w:rsidR="00521C70" w:rsidRPr="0061468E" w:rsidRDefault="00521C70" w:rsidP="00215338">
      <w:pPr>
        <w:pStyle w:val="40"/>
        <w:shd w:val="clear" w:color="auto" w:fill="auto"/>
        <w:tabs>
          <w:tab w:val="left" w:pos="721"/>
        </w:tabs>
        <w:spacing w:line="240" w:lineRule="auto"/>
        <w:ind w:left="113" w:right="113"/>
        <w:rPr>
          <w:rFonts w:ascii="Times New Roman" w:hAnsi="Times New Roman"/>
          <w:sz w:val="24"/>
          <w:szCs w:val="24"/>
          <w:lang w:val="ru-RU"/>
        </w:rPr>
      </w:pPr>
      <w:r w:rsidRPr="0061468E">
        <w:rPr>
          <w:rStyle w:val="4"/>
          <w:rFonts w:ascii="Times New Roman" w:hAnsi="Times New Roman"/>
          <w:color w:val="000000"/>
          <w:sz w:val="24"/>
          <w:szCs w:val="24"/>
          <w:lang w:val="ru-RU"/>
        </w:rPr>
        <w:t xml:space="preserve">использовать контекстуальную </w:t>
      </w:r>
      <w:proofErr w:type="spellStart"/>
      <w:r w:rsidRPr="0061468E">
        <w:rPr>
          <w:rStyle w:val="4"/>
          <w:rFonts w:ascii="Times New Roman" w:hAnsi="Times New Roman"/>
          <w:color w:val="000000"/>
          <w:sz w:val="24"/>
          <w:szCs w:val="24"/>
          <w:lang w:val="ru-RU"/>
        </w:rPr>
        <w:t>илг</w:t>
      </w:r>
      <w:proofErr w:type="spellEnd"/>
      <w:r w:rsidRPr="0061468E">
        <w:rPr>
          <w:rStyle w:val="4"/>
          <w:rFonts w:ascii="Times New Roman" w:hAnsi="Times New Roman"/>
          <w:color w:val="000000"/>
          <w:sz w:val="24"/>
          <w:szCs w:val="24"/>
          <w:lang w:val="ru-RU"/>
        </w:rPr>
        <w:t xml:space="preserve"> языковую догадку при восприятии на </w:t>
      </w:r>
      <w:proofErr w:type="spellStart"/>
      <w:r w:rsidRPr="0061468E">
        <w:rPr>
          <w:rStyle w:val="4"/>
          <w:rFonts w:ascii="Times New Roman" w:hAnsi="Times New Roman"/>
          <w:color w:val="000000"/>
          <w:sz w:val="24"/>
          <w:szCs w:val="24"/>
          <w:lang w:val="ru-RU"/>
        </w:rPr>
        <w:t>слу</w:t>
      </w:r>
      <w:proofErr w:type="spellEnd"/>
      <w:r w:rsidRPr="0061468E">
        <w:rPr>
          <w:rStyle w:val="4"/>
          <w:rFonts w:ascii="Times New Roman" w:hAnsi="Times New Roman"/>
          <w:color w:val="000000"/>
          <w:sz w:val="24"/>
          <w:szCs w:val="24"/>
          <w:lang w:val="ru-RU"/>
        </w:rPr>
        <w:t>: текстов, содержащих незнакомые слова;</w:t>
      </w:r>
    </w:p>
    <w:p w:rsidR="00521C70" w:rsidRPr="004A6821" w:rsidRDefault="00521C70" w:rsidP="00215338">
      <w:pPr>
        <w:pStyle w:val="40"/>
        <w:shd w:val="clear" w:color="auto" w:fill="auto"/>
        <w:tabs>
          <w:tab w:val="left" w:pos="721"/>
        </w:tabs>
        <w:spacing w:line="240" w:lineRule="auto"/>
        <w:ind w:left="113" w:right="113"/>
        <w:rPr>
          <w:rStyle w:val="4"/>
          <w:rFonts w:ascii="Times New Roman" w:hAnsi="Times New Roman"/>
          <w:sz w:val="24"/>
          <w:szCs w:val="24"/>
          <w:lang w:val="ru-RU"/>
        </w:rPr>
      </w:pPr>
      <w:r w:rsidRPr="0061468E">
        <w:rPr>
          <w:rStyle w:val="4"/>
          <w:rFonts w:ascii="Times New Roman" w:hAnsi="Times New Roman"/>
          <w:color w:val="000000"/>
          <w:sz w:val="24"/>
          <w:szCs w:val="24"/>
          <w:lang w:val="ru-RU"/>
        </w:rPr>
        <w:t xml:space="preserve">игнорировать незнакомые </w:t>
      </w:r>
      <w:proofErr w:type="spellStart"/>
      <w:r w:rsidRPr="0061468E">
        <w:rPr>
          <w:rStyle w:val="4"/>
          <w:rFonts w:ascii="Times New Roman" w:hAnsi="Times New Roman"/>
          <w:color w:val="000000"/>
          <w:sz w:val="24"/>
          <w:szCs w:val="24"/>
          <w:lang w:val="ru-RU"/>
        </w:rPr>
        <w:t>языковьи</w:t>
      </w:r>
      <w:proofErr w:type="spellEnd"/>
      <w:r w:rsidRPr="0061468E">
        <w:rPr>
          <w:rStyle w:val="4"/>
          <w:rFonts w:ascii="Times New Roman" w:hAnsi="Times New Roman"/>
          <w:color w:val="000000"/>
          <w:sz w:val="24"/>
          <w:szCs w:val="24"/>
          <w:lang w:val="ru-RU"/>
        </w:rPr>
        <w:t xml:space="preserve"> явления, несущественные для </w:t>
      </w:r>
      <w:proofErr w:type="spellStart"/>
      <w:r w:rsidRPr="0061468E">
        <w:rPr>
          <w:rStyle w:val="4"/>
          <w:rFonts w:ascii="Times New Roman" w:hAnsi="Times New Roman"/>
          <w:color w:val="000000"/>
          <w:sz w:val="24"/>
          <w:szCs w:val="24"/>
          <w:lang w:val="ru-RU"/>
        </w:rPr>
        <w:t>пониманш</w:t>
      </w:r>
      <w:proofErr w:type="spellEnd"/>
      <w:r w:rsidRPr="0061468E">
        <w:rPr>
          <w:rStyle w:val="4"/>
          <w:rFonts w:ascii="Times New Roman" w:hAnsi="Times New Roman"/>
          <w:color w:val="000000"/>
          <w:sz w:val="24"/>
          <w:szCs w:val="24"/>
          <w:lang w:val="ru-RU"/>
        </w:rPr>
        <w:t xml:space="preserve"> основного содержания воспринимаемого </w:t>
      </w:r>
      <w:proofErr w:type="gramStart"/>
      <w:r w:rsidRPr="0061468E">
        <w:rPr>
          <w:rStyle w:val="4"/>
          <w:rFonts w:ascii="Times New Roman" w:hAnsi="Times New Roman"/>
          <w:color w:val="000000"/>
          <w:sz w:val="24"/>
          <w:szCs w:val="24"/>
          <w:lang w:val="ru-RU"/>
        </w:rPr>
        <w:t>не слух</w:t>
      </w:r>
      <w:proofErr w:type="gramEnd"/>
      <w:r w:rsidRPr="0061468E">
        <w:rPr>
          <w:rStyle w:val="4"/>
          <w:rFonts w:ascii="Times New Roman" w:hAnsi="Times New Roman"/>
          <w:color w:val="000000"/>
          <w:sz w:val="24"/>
          <w:szCs w:val="24"/>
          <w:lang w:val="ru-RU"/>
        </w:rPr>
        <w:t xml:space="preserve"> текста. </w:t>
      </w:r>
    </w:p>
    <w:p w:rsidR="00521C70" w:rsidRPr="004A6821" w:rsidRDefault="00521C70" w:rsidP="00215338">
      <w:pPr>
        <w:pStyle w:val="27"/>
        <w:shd w:val="clear" w:color="auto" w:fill="auto"/>
        <w:spacing w:before="0" w:after="0" w:line="240" w:lineRule="auto"/>
        <w:ind w:left="113" w:right="113"/>
        <w:rPr>
          <w:sz w:val="24"/>
          <w:szCs w:val="24"/>
        </w:rPr>
      </w:pPr>
      <w:r>
        <w:rPr>
          <w:rStyle w:val="26"/>
          <w:i/>
          <w:iCs/>
          <w:color w:val="000000"/>
          <w:sz w:val="24"/>
          <w:szCs w:val="24"/>
        </w:rPr>
        <w:t xml:space="preserve">                               </w:t>
      </w:r>
      <w:r w:rsidRPr="004A6821">
        <w:rPr>
          <w:rStyle w:val="26"/>
          <w:i/>
          <w:iCs/>
          <w:color w:val="000000"/>
          <w:sz w:val="24"/>
          <w:szCs w:val="24"/>
        </w:rPr>
        <w:t>чтение</w:t>
      </w:r>
    </w:p>
    <w:p w:rsidR="00521C70" w:rsidRPr="0026345F" w:rsidRDefault="00521C70" w:rsidP="00215338">
      <w:pPr>
        <w:pStyle w:val="22"/>
        <w:shd w:val="clear" w:color="auto" w:fill="auto"/>
        <w:spacing w:after="0" w:line="240" w:lineRule="auto"/>
        <w:ind w:left="113" w:right="113"/>
        <w:rPr>
          <w:sz w:val="24"/>
          <w:szCs w:val="24"/>
          <w:lang w:val="ru-RU"/>
        </w:rPr>
      </w:pPr>
      <w:r w:rsidRPr="0026345F">
        <w:rPr>
          <w:rStyle w:val="21"/>
          <w:b/>
          <w:bCs/>
          <w:color w:val="000000"/>
          <w:sz w:val="24"/>
          <w:szCs w:val="24"/>
          <w:lang w:val="ru-RU"/>
        </w:rPr>
        <w:t>Учащийся научится:</w:t>
      </w:r>
    </w:p>
    <w:p w:rsidR="00521C70" w:rsidRPr="004A6821" w:rsidRDefault="00521C70" w:rsidP="00215338">
      <w:pPr>
        <w:pStyle w:val="aa"/>
        <w:shd w:val="clear" w:color="auto" w:fill="auto"/>
        <w:tabs>
          <w:tab w:val="left" w:pos="711"/>
        </w:tabs>
        <w:spacing w:before="0" w:line="240" w:lineRule="auto"/>
        <w:ind w:left="113" w:right="113"/>
        <w:jc w:val="both"/>
        <w:rPr>
          <w:sz w:val="24"/>
          <w:szCs w:val="24"/>
        </w:rPr>
      </w:pPr>
      <w:r w:rsidRPr="004A6821">
        <w:rPr>
          <w:rStyle w:val="a9"/>
          <w:rFonts w:eastAsia="SimSun"/>
          <w:color w:val="000000"/>
          <w:sz w:val="24"/>
          <w:szCs w:val="24"/>
        </w:rPr>
        <w:t xml:space="preserve">читать и понимать основное </w:t>
      </w:r>
      <w:proofErr w:type="spellStart"/>
      <w:r w:rsidRPr="004A6821">
        <w:rPr>
          <w:rStyle w:val="a9"/>
          <w:rFonts w:eastAsia="SimSun"/>
          <w:color w:val="000000"/>
          <w:sz w:val="24"/>
          <w:szCs w:val="24"/>
        </w:rPr>
        <w:t>содержани</w:t>
      </w:r>
      <w:proofErr w:type="spellEnd"/>
      <w:r w:rsidRPr="004A6821">
        <w:rPr>
          <w:rStyle w:val="a9"/>
          <w:rFonts w:eastAsia="SimSun"/>
          <w:color w:val="000000"/>
          <w:sz w:val="24"/>
          <w:szCs w:val="24"/>
        </w:rPr>
        <w:t xml:space="preserve">» несложных аутентичных текстов, </w:t>
      </w:r>
      <w:proofErr w:type="gramStart"/>
      <w:r w:rsidRPr="004A6821">
        <w:rPr>
          <w:rStyle w:val="a9"/>
          <w:rFonts w:eastAsia="SimSun"/>
          <w:color w:val="000000"/>
          <w:sz w:val="24"/>
          <w:szCs w:val="24"/>
        </w:rPr>
        <w:t>содержащие</w:t>
      </w:r>
      <w:proofErr w:type="gramEnd"/>
      <w:r w:rsidRPr="004A6821">
        <w:rPr>
          <w:rStyle w:val="a9"/>
          <w:rFonts w:eastAsia="SimSun"/>
          <w:color w:val="000000"/>
          <w:sz w:val="24"/>
          <w:szCs w:val="24"/>
        </w:rPr>
        <w:t xml:space="preserve"> некоторое количество неизученных языковые явлений;</w:t>
      </w:r>
    </w:p>
    <w:p w:rsidR="00521C70" w:rsidRPr="004A6821" w:rsidRDefault="00521C70" w:rsidP="00215338">
      <w:pPr>
        <w:pStyle w:val="aa"/>
        <w:shd w:val="clear" w:color="auto" w:fill="auto"/>
        <w:tabs>
          <w:tab w:val="left" w:pos="711"/>
        </w:tabs>
        <w:spacing w:before="0" w:line="240" w:lineRule="auto"/>
        <w:ind w:left="113" w:right="113"/>
        <w:jc w:val="both"/>
        <w:rPr>
          <w:sz w:val="24"/>
          <w:szCs w:val="24"/>
        </w:rPr>
      </w:pPr>
      <w:r w:rsidRPr="004A6821">
        <w:rPr>
          <w:rStyle w:val="a9"/>
          <w:rFonts w:eastAsia="SimSun"/>
          <w:color w:val="000000"/>
          <w:sz w:val="24"/>
          <w:szCs w:val="24"/>
        </w:rPr>
        <w:t xml:space="preserve">читать и выборочно понимать </w:t>
      </w:r>
      <w:proofErr w:type="spellStart"/>
      <w:proofErr w:type="gramStart"/>
      <w:r w:rsidRPr="004A6821">
        <w:rPr>
          <w:rStyle w:val="a9"/>
          <w:rFonts w:eastAsia="SimSun"/>
          <w:color w:val="000000"/>
          <w:sz w:val="24"/>
          <w:szCs w:val="24"/>
        </w:rPr>
        <w:t>запраши</w:t>
      </w:r>
      <w:proofErr w:type="spellEnd"/>
      <w:r w:rsidRPr="004A6821">
        <w:rPr>
          <w:rStyle w:val="a9"/>
          <w:rFonts w:eastAsia="SimSun"/>
          <w:color w:val="000000"/>
          <w:sz w:val="24"/>
          <w:szCs w:val="24"/>
        </w:rPr>
        <w:t xml:space="preserve"> </w:t>
      </w:r>
      <w:proofErr w:type="spellStart"/>
      <w:r w:rsidRPr="004A6821">
        <w:rPr>
          <w:rStyle w:val="a9"/>
          <w:rFonts w:eastAsia="SimSun"/>
          <w:color w:val="000000"/>
          <w:sz w:val="24"/>
          <w:szCs w:val="24"/>
        </w:rPr>
        <w:t>ваемую</w:t>
      </w:r>
      <w:proofErr w:type="spellEnd"/>
      <w:proofErr w:type="gramEnd"/>
      <w:r w:rsidRPr="004A6821">
        <w:rPr>
          <w:rStyle w:val="a9"/>
          <w:rFonts w:eastAsia="SimSun"/>
          <w:color w:val="000000"/>
          <w:sz w:val="24"/>
          <w:szCs w:val="24"/>
        </w:rPr>
        <w:t xml:space="preserve"> информацию в несложных аутентичные текстах, содержащих некоторое количество не изученных языковых явлений;</w:t>
      </w:r>
    </w:p>
    <w:p w:rsidR="00521C70" w:rsidRPr="0026345F" w:rsidRDefault="00521C70" w:rsidP="00215338">
      <w:pPr>
        <w:pStyle w:val="aa"/>
        <w:shd w:val="clear" w:color="auto" w:fill="auto"/>
        <w:tabs>
          <w:tab w:val="left" w:pos="721"/>
        </w:tabs>
        <w:spacing w:before="0" w:line="240" w:lineRule="auto"/>
        <w:ind w:left="113" w:right="113"/>
        <w:jc w:val="both"/>
        <w:rPr>
          <w:rFonts w:ascii="Times New Roman" w:hAnsi="Times New Roman"/>
          <w:sz w:val="24"/>
          <w:szCs w:val="24"/>
        </w:rPr>
      </w:pPr>
      <w:r w:rsidRPr="004A6821">
        <w:rPr>
          <w:rStyle w:val="a9"/>
          <w:rFonts w:eastAsia="SimSun"/>
          <w:color w:val="000000"/>
          <w:sz w:val="24"/>
          <w:szCs w:val="24"/>
        </w:rPr>
        <w:t xml:space="preserve">определять тему (по заголовку, </w:t>
      </w:r>
      <w:proofErr w:type="spellStart"/>
      <w:proofErr w:type="gramStart"/>
      <w:r w:rsidRPr="004A6821">
        <w:rPr>
          <w:rStyle w:val="a9"/>
          <w:rFonts w:eastAsia="SimSun"/>
          <w:color w:val="000000"/>
          <w:sz w:val="24"/>
          <w:szCs w:val="24"/>
        </w:rPr>
        <w:t>иллю</w:t>
      </w:r>
      <w:proofErr w:type="spellEnd"/>
      <w:r w:rsidRPr="004A6821">
        <w:rPr>
          <w:rStyle w:val="a9"/>
          <w:rFonts w:eastAsia="SimSun"/>
          <w:color w:val="000000"/>
          <w:sz w:val="24"/>
          <w:szCs w:val="24"/>
        </w:rPr>
        <w:t xml:space="preserve"> </w:t>
      </w:r>
      <w:proofErr w:type="spellStart"/>
      <w:r w:rsidRPr="004A6821">
        <w:rPr>
          <w:rStyle w:val="a9"/>
          <w:rFonts w:eastAsia="SimSun"/>
          <w:color w:val="000000"/>
          <w:sz w:val="24"/>
          <w:szCs w:val="24"/>
        </w:rPr>
        <w:t>страциям</w:t>
      </w:r>
      <w:proofErr w:type="spellEnd"/>
      <w:proofErr w:type="gramEnd"/>
      <w:r w:rsidRPr="004A6821">
        <w:rPr>
          <w:rStyle w:val="a9"/>
          <w:rFonts w:eastAsia="SimSun"/>
          <w:color w:val="000000"/>
          <w:sz w:val="24"/>
          <w:szCs w:val="24"/>
        </w:rPr>
        <w:t>);</w:t>
      </w:r>
      <w:r w:rsidRPr="004A6821">
        <w:rPr>
          <w:rStyle w:val="a9"/>
          <w:rFonts w:eastAsia="SimSun"/>
          <w:color w:val="000000"/>
        </w:rPr>
        <w:t xml:space="preserve"> </w:t>
      </w:r>
      <w:r>
        <w:rPr>
          <w:rStyle w:val="a9"/>
          <w:rFonts w:eastAsia="SimSun"/>
          <w:color w:val="000000"/>
        </w:rPr>
        <w:t xml:space="preserve">использовать различные приёмы </w:t>
      </w:r>
      <w:proofErr w:type="spellStart"/>
      <w:r>
        <w:rPr>
          <w:rStyle w:val="a9"/>
          <w:rFonts w:eastAsia="SimSun"/>
          <w:color w:val="000000"/>
        </w:rPr>
        <w:t>смысло</w:t>
      </w:r>
      <w:proofErr w:type="spellEnd"/>
      <w:r>
        <w:rPr>
          <w:rStyle w:val="a9"/>
          <w:rFonts w:eastAsia="SimSun"/>
          <w:color w:val="000000"/>
        </w:rPr>
        <w:t xml:space="preserve"> вой </w:t>
      </w:r>
      <w:r w:rsidRPr="0026345F">
        <w:rPr>
          <w:rStyle w:val="a9"/>
          <w:rFonts w:ascii="Times New Roman" w:eastAsia="SimSun" w:hAnsi="Times New Roman"/>
          <w:color w:val="000000"/>
          <w:sz w:val="24"/>
          <w:szCs w:val="24"/>
        </w:rPr>
        <w:t xml:space="preserve">переработки текста: языковую догадку; </w:t>
      </w:r>
      <w:proofErr w:type="spellStart"/>
      <w:r w:rsidRPr="0026345F">
        <w:rPr>
          <w:rStyle w:val="a9"/>
          <w:rFonts w:ascii="Times New Roman" w:eastAsia="SimSun" w:hAnsi="Times New Roman"/>
          <w:color w:val="000000"/>
          <w:sz w:val="24"/>
          <w:szCs w:val="24"/>
        </w:rPr>
        <w:t>пе</w:t>
      </w:r>
      <w:proofErr w:type="spellEnd"/>
      <w:r w:rsidRPr="0026345F">
        <w:rPr>
          <w:rStyle w:val="a9"/>
          <w:rFonts w:ascii="Times New Roman" w:eastAsia="SimSun" w:hAnsi="Times New Roman"/>
          <w:color w:val="000000"/>
          <w:sz w:val="24"/>
          <w:szCs w:val="24"/>
        </w:rPr>
        <w:t xml:space="preserve"> </w:t>
      </w:r>
      <w:proofErr w:type="spellStart"/>
      <w:r w:rsidRPr="0026345F">
        <w:rPr>
          <w:rStyle w:val="a9"/>
          <w:rFonts w:ascii="Times New Roman" w:eastAsia="SimSun" w:hAnsi="Times New Roman"/>
          <w:color w:val="000000"/>
          <w:sz w:val="24"/>
          <w:szCs w:val="24"/>
        </w:rPr>
        <w:t>реводить</w:t>
      </w:r>
      <w:proofErr w:type="spellEnd"/>
      <w:r w:rsidRPr="0026345F">
        <w:rPr>
          <w:rStyle w:val="a9"/>
          <w:rFonts w:ascii="Times New Roman" w:eastAsia="SimSun" w:hAnsi="Times New Roman"/>
          <w:color w:val="000000"/>
          <w:sz w:val="24"/>
          <w:szCs w:val="24"/>
        </w:rPr>
        <w:t xml:space="preserve"> отдельные фрагменты текста.</w:t>
      </w:r>
    </w:p>
    <w:p w:rsidR="00521C70" w:rsidRPr="00215338" w:rsidRDefault="00521C70" w:rsidP="00215338">
      <w:pPr>
        <w:pStyle w:val="30"/>
        <w:shd w:val="clear" w:color="auto" w:fill="auto"/>
        <w:spacing w:line="240" w:lineRule="auto"/>
        <w:ind w:left="113" w:right="113"/>
        <w:jc w:val="both"/>
        <w:rPr>
          <w:rFonts w:ascii="Times New Roman" w:hAnsi="Times New Roman"/>
          <w:sz w:val="24"/>
          <w:szCs w:val="24"/>
          <w:lang w:val="ru-RU"/>
        </w:rPr>
      </w:pPr>
      <w:r w:rsidRPr="00215338">
        <w:rPr>
          <w:rStyle w:val="3"/>
          <w:rFonts w:ascii="Times New Roman" w:hAnsi="Times New Roman"/>
          <w:b/>
          <w:bCs/>
          <w:color w:val="000000"/>
          <w:sz w:val="24"/>
          <w:szCs w:val="24"/>
          <w:lang w:val="ru-RU"/>
        </w:rPr>
        <w:t>Учащийся получит возможность на</w:t>
      </w:r>
      <w:r w:rsidRPr="00215338">
        <w:rPr>
          <w:rStyle w:val="3"/>
          <w:rFonts w:ascii="Times New Roman" w:hAnsi="Times New Roman"/>
          <w:b/>
          <w:bCs/>
          <w:color w:val="000000"/>
          <w:sz w:val="24"/>
          <w:szCs w:val="24"/>
          <w:lang w:val="ru-RU"/>
        </w:rPr>
        <w:softHyphen/>
        <w:t>учиться:</w:t>
      </w:r>
    </w:p>
    <w:p w:rsidR="00521C70" w:rsidRPr="00362C84" w:rsidRDefault="00521C70" w:rsidP="00215338">
      <w:pPr>
        <w:pStyle w:val="40"/>
        <w:shd w:val="clear" w:color="auto" w:fill="auto"/>
        <w:tabs>
          <w:tab w:val="left" w:pos="730"/>
        </w:tabs>
        <w:spacing w:line="240" w:lineRule="auto"/>
        <w:ind w:left="23" w:right="40"/>
        <w:rPr>
          <w:rFonts w:ascii="Times New Roman" w:hAnsi="Times New Roman"/>
          <w:sz w:val="24"/>
          <w:szCs w:val="24"/>
          <w:lang w:val="ru-RU"/>
        </w:rPr>
      </w:pPr>
      <w:r>
        <w:rPr>
          <w:rStyle w:val="4"/>
          <w:rFonts w:ascii="Times New Roman" w:hAnsi="Times New Roman"/>
          <w:color w:val="000000"/>
          <w:sz w:val="24"/>
          <w:szCs w:val="24"/>
          <w:lang w:val="ru-RU"/>
        </w:rPr>
        <w:t xml:space="preserve">  </w:t>
      </w:r>
      <w:r w:rsidRPr="0026345F">
        <w:rPr>
          <w:rStyle w:val="4"/>
          <w:rFonts w:ascii="Times New Roman" w:hAnsi="Times New Roman"/>
          <w:color w:val="000000"/>
          <w:sz w:val="24"/>
          <w:szCs w:val="24"/>
          <w:lang w:val="ru-RU"/>
        </w:rPr>
        <w:t xml:space="preserve">догадываться о значении </w:t>
      </w:r>
      <w:proofErr w:type="spellStart"/>
      <w:proofErr w:type="gramStart"/>
      <w:r w:rsidRPr="0026345F">
        <w:rPr>
          <w:rStyle w:val="4"/>
          <w:rFonts w:ascii="Times New Roman" w:hAnsi="Times New Roman"/>
          <w:color w:val="000000"/>
          <w:sz w:val="24"/>
          <w:szCs w:val="24"/>
          <w:lang w:val="ru-RU"/>
        </w:rPr>
        <w:t>незнако</w:t>
      </w:r>
      <w:proofErr w:type="spellEnd"/>
      <w:r w:rsidRPr="0026345F">
        <w:rPr>
          <w:rStyle w:val="4"/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26345F">
        <w:rPr>
          <w:rStyle w:val="4"/>
          <w:rFonts w:ascii="Times New Roman" w:hAnsi="Times New Roman"/>
          <w:color w:val="000000"/>
          <w:sz w:val="24"/>
          <w:szCs w:val="24"/>
          <w:lang w:val="ru-RU"/>
        </w:rPr>
        <w:t>мых</w:t>
      </w:r>
      <w:proofErr w:type="spellEnd"/>
      <w:proofErr w:type="gramEnd"/>
      <w:r w:rsidRPr="0026345F">
        <w:rPr>
          <w:rStyle w:val="4"/>
          <w:rFonts w:ascii="Times New Roman" w:hAnsi="Times New Roman"/>
          <w:color w:val="000000"/>
          <w:sz w:val="24"/>
          <w:szCs w:val="24"/>
          <w:lang w:val="ru-RU"/>
        </w:rPr>
        <w:t xml:space="preserve"> слов по сходству с русским/</w:t>
      </w:r>
      <w:proofErr w:type="spellStart"/>
      <w:r w:rsidRPr="0026345F">
        <w:rPr>
          <w:rStyle w:val="4"/>
          <w:rFonts w:ascii="Times New Roman" w:hAnsi="Times New Roman"/>
          <w:color w:val="000000"/>
          <w:sz w:val="24"/>
          <w:szCs w:val="24"/>
          <w:lang w:val="ru-RU"/>
        </w:rPr>
        <w:t>родныл</w:t>
      </w:r>
      <w:proofErr w:type="spellEnd"/>
      <w:r w:rsidRPr="0026345F">
        <w:rPr>
          <w:rStyle w:val="4"/>
          <w:rFonts w:ascii="Times New Roman" w:hAnsi="Times New Roman"/>
          <w:color w:val="000000"/>
          <w:sz w:val="24"/>
          <w:szCs w:val="24"/>
          <w:lang w:val="ru-RU"/>
        </w:rPr>
        <w:t xml:space="preserve"> языком,</w:t>
      </w:r>
      <w:r w:rsidRPr="00362C84">
        <w:rPr>
          <w:rStyle w:val="4"/>
          <w:rFonts w:ascii="Times New Roman" w:hAnsi="Times New Roman"/>
          <w:color w:val="000000"/>
          <w:sz w:val="24"/>
          <w:szCs w:val="24"/>
          <w:lang w:val="ru-RU"/>
        </w:rPr>
        <w:t xml:space="preserve"> по словообразовательным </w:t>
      </w:r>
      <w:proofErr w:type="spellStart"/>
      <w:r w:rsidRPr="00362C84">
        <w:rPr>
          <w:rStyle w:val="4"/>
          <w:rFonts w:ascii="Times New Roman" w:hAnsi="Times New Roman"/>
          <w:color w:val="000000"/>
          <w:sz w:val="24"/>
          <w:szCs w:val="24"/>
          <w:lang w:val="ru-RU"/>
        </w:rPr>
        <w:t>элемен</w:t>
      </w:r>
      <w:proofErr w:type="spellEnd"/>
      <w:r w:rsidRPr="00362C84">
        <w:rPr>
          <w:rStyle w:val="4"/>
          <w:rFonts w:ascii="Times New Roman" w:hAnsi="Times New Roman"/>
          <w:color w:val="000000"/>
          <w:sz w:val="24"/>
          <w:szCs w:val="24"/>
          <w:lang w:val="ru-RU"/>
        </w:rPr>
        <w:t xml:space="preserve"> там, по контексту;</w:t>
      </w:r>
    </w:p>
    <w:p w:rsidR="00521C70" w:rsidRPr="00362C84" w:rsidRDefault="00521C70" w:rsidP="00215338">
      <w:pPr>
        <w:pStyle w:val="40"/>
        <w:shd w:val="clear" w:color="auto" w:fill="auto"/>
        <w:tabs>
          <w:tab w:val="left" w:pos="716"/>
        </w:tabs>
        <w:spacing w:line="240" w:lineRule="auto"/>
        <w:ind w:left="23" w:right="40"/>
        <w:rPr>
          <w:rFonts w:ascii="Times New Roman" w:hAnsi="Times New Roman"/>
          <w:sz w:val="24"/>
          <w:szCs w:val="24"/>
          <w:lang w:val="ru-RU"/>
        </w:rPr>
      </w:pPr>
      <w:r w:rsidRPr="00362C84">
        <w:rPr>
          <w:rStyle w:val="4"/>
          <w:rFonts w:ascii="Times New Roman" w:hAnsi="Times New Roman"/>
          <w:color w:val="000000"/>
          <w:sz w:val="24"/>
          <w:szCs w:val="24"/>
          <w:lang w:val="ru-RU"/>
        </w:rPr>
        <w:t>выбирать необходимую/</w:t>
      </w:r>
      <w:proofErr w:type="gramStart"/>
      <w:r w:rsidRPr="00362C84">
        <w:rPr>
          <w:rStyle w:val="4"/>
          <w:rFonts w:ascii="Times New Roman" w:hAnsi="Times New Roman"/>
          <w:color w:val="000000"/>
          <w:sz w:val="24"/>
          <w:szCs w:val="24"/>
          <w:lang w:val="ru-RU"/>
        </w:rPr>
        <w:t xml:space="preserve">интересую </w:t>
      </w:r>
      <w:proofErr w:type="spellStart"/>
      <w:r w:rsidRPr="00362C84">
        <w:rPr>
          <w:rStyle w:val="4"/>
          <w:rFonts w:ascii="Times New Roman" w:hAnsi="Times New Roman"/>
          <w:color w:val="000000"/>
          <w:sz w:val="24"/>
          <w:szCs w:val="24"/>
          <w:lang w:val="ru-RU"/>
        </w:rPr>
        <w:t>щую</w:t>
      </w:r>
      <w:proofErr w:type="spellEnd"/>
      <w:proofErr w:type="gramEnd"/>
      <w:r w:rsidRPr="00362C84">
        <w:rPr>
          <w:rStyle w:val="4"/>
          <w:rFonts w:ascii="Times New Roman" w:hAnsi="Times New Roman"/>
          <w:color w:val="000000"/>
          <w:sz w:val="24"/>
          <w:szCs w:val="24"/>
          <w:lang w:val="ru-RU"/>
        </w:rPr>
        <w:t xml:space="preserve"> информацию, просмотрев один </w:t>
      </w:r>
      <w:proofErr w:type="spellStart"/>
      <w:r w:rsidRPr="00362C84">
        <w:rPr>
          <w:rStyle w:val="4"/>
          <w:rFonts w:ascii="Times New Roman" w:hAnsi="Times New Roman"/>
          <w:color w:val="000000"/>
          <w:sz w:val="24"/>
          <w:szCs w:val="24"/>
          <w:lang w:val="ru-RU"/>
        </w:rPr>
        <w:t>тексп</w:t>
      </w:r>
      <w:proofErr w:type="spellEnd"/>
      <w:r w:rsidRPr="00362C84">
        <w:rPr>
          <w:rStyle w:val="4"/>
          <w:rFonts w:ascii="Times New Roman" w:hAnsi="Times New Roman"/>
          <w:color w:val="000000"/>
          <w:sz w:val="24"/>
          <w:szCs w:val="24"/>
          <w:lang w:val="ru-RU"/>
        </w:rPr>
        <w:t xml:space="preserve"> или несколько коротких текстов;</w:t>
      </w:r>
    </w:p>
    <w:p w:rsidR="00521C70" w:rsidRPr="00362C84" w:rsidRDefault="00521C70" w:rsidP="00215338">
      <w:pPr>
        <w:pStyle w:val="40"/>
        <w:shd w:val="clear" w:color="auto" w:fill="auto"/>
        <w:tabs>
          <w:tab w:val="left" w:pos="726"/>
        </w:tabs>
        <w:spacing w:line="240" w:lineRule="auto"/>
        <w:ind w:left="23" w:right="40"/>
        <w:rPr>
          <w:rFonts w:ascii="Times New Roman" w:hAnsi="Times New Roman"/>
          <w:sz w:val="24"/>
          <w:szCs w:val="24"/>
          <w:lang w:val="ru-RU"/>
        </w:rPr>
      </w:pPr>
      <w:r w:rsidRPr="00362C84">
        <w:rPr>
          <w:rStyle w:val="4"/>
          <w:rFonts w:ascii="Times New Roman" w:hAnsi="Times New Roman"/>
          <w:color w:val="000000"/>
          <w:sz w:val="24"/>
          <w:szCs w:val="24"/>
          <w:lang w:val="ru-RU"/>
        </w:rPr>
        <w:t xml:space="preserve">игнорировать в процессе чтения не знакомые слова, не мешающие </w:t>
      </w:r>
      <w:proofErr w:type="spellStart"/>
      <w:r w:rsidRPr="00362C84">
        <w:rPr>
          <w:rStyle w:val="4"/>
          <w:rFonts w:ascii="Times New Roman" w:hAnsi="Times New Roman"/>
          <w:color w:val="000000"/>
          <w:sz w:val="24"/>
          <w:szCs w:val="24"/>
          <w:lang w:val="ru-RU"/>
        </w:rPr>
        <w:t>пониматг</w:t>
      </w:r>
      <w:proofErr w:type="spellEnd"/>
      <w:r w:rsidRPr="00362C84">
        <w:rPr>
          <w:rStyle w:val="4"/>
          <w:rFonts w:ascii="Times New Roman" w:hAnsi="Times New Roman"/>
          <w:color w:val="000000"/>
          <w:sz w:val="24"/>
          <w:szCs w:val="24"/>
          <w:lang w:val="ru-RU"/>
        </w:rPr>
        <w:t xml:space="preserve"> основное содержание текста;</w:t>
      </w:r>
    </w:p>
    <w:p w:rsidR="00521C70" w:rsidRPr="004A6821" w:rsidRDefault="00521C70" w:rsidP="00215338">
      <w:pPr>
        <w:pStyle w:val="40"/>
        <w:shd w:val="clear" w:color="auto" w:fill="auto"/>
        <w:tabs>
          <w:tab w:val="left" w:pos="711"/>
        </w:tabs>
        <w:spacing w:line="240" w:lineRule="auto"/>
        <w:ind w:left="23" w:right="40"/>
        <w:rPr>
          <w:lang w:val="ru-RU"/>
        </w:rPr>
      </w:pPr>
      <w:r w:rsidRPr="00362C84">
        <w:rPr>
          <w:rStyle w:val="4"/>
          <w:rFonts w:ascii="Times New Roman" w:hAnsi="Times New Roman"/>
          <w:color w:val="000000"/>
          <w:sz w:val="24"/>
          <w:szCs w:val="24"/>
          <w:lang w:val="ru-RU"/>
        </w:rPr>
        <w:t xml:space="preserve">прогнозировать содержание </w:t>
      </w:r>
      <w:proofErr w:type="gramStart"/>
      <w:r w:rsidRPr="00362C84">
        <w:rPr>
          <w:rStyle w:val="4"/>
          <w:rFonts w:ascii="Times New Roman" w:hAnsi="Times New Roman"/>
          <w:color w:val="000000"/>
          <w:sz w:val="24"/>
          <w:szCs w:val="24"/>
          <w:lang w:val="ru-RU"/>
        </w:rPr>
        <w:t>тексте</w:t>
      </w:r>
      <w:proofErr w:type="gramEnd"/>
      <w:r w:rsidRPr="00362C84">
        <w:rPr>
          <w:rStyle w:val="4"/>
          <w:rFonts w:ascii="Times New Roman" w:hAnsi="Times New Roman"/>
          <w:color w:val="000000"/>
          <w:sz w:val="24"/>
          <w:szCs w:val="24"/>
          <w:lang w:val="ru-RU"/>
        </w:rPr>
        <w:t xml:space="preserve"> на основе заголовка</w:t>
      </w:r>
      <w:r w:rsidRPr="004A6821">
        <w:rPr>
          <w:rStyle w:val="4"/>
          <w:color w:val="000000"/>
          <w:lang w:val="ru-RU"/>
        </w:rPr>
        <w:t xml:space="preserve">, </w:t>
      </w:r>
      <w:r w:rsidRPr="00362C84">
        <w:rPr>
          <w:rStyle w:val="4"/>
          <w:rFonts w:ascii="Times New Roman" w:hAnsi="Times New Roman"/>
          <w:color w:val="000000"/>
          <w:sz w:val="24"/>
          <w:szCs w:val="24"/>
          <w:lang w:val="ru-RU"/>
        </w:rPr>
        <w:t>иллюстраций.</w:t>
      </w:r>
      <w:r w:rsidRPr="004A6821">
        <w:rPr>
          <w:rStyle w:val="23"/>
          <w:i w:val="0"/>
          <w:iCs w:val="0"/>
          <w:color w:val="000000"/>
          <w:lang w:val="ru-RU"/>
        </w:rPr>
        <w:t xml:space="preserve"> *</w:t>
      </w:r>
    </w:p>
    <w:p w:rsidR="00521C70" w:rsidRPr="004A6821" w:rsidRDefault="00521C70" w:rsidP="00215338">
      <w:pPr>
        <w:pStyle w:val="aa"/>
        <w:shd w:val="clear" w:color="auto" w:fill="auto"/>
        <w:tabs>
          <w:tab w:val="left" w:pos="716"/>
        </w:tabs>
        <w:spacing w:before="0" w:line="240" w:lineRule="auto"/>
        <w:ind w:right="40"/>
        <w:jc w:val="both"/>
        <w:rPr>
          <w:sz w:val="24"/>
          <w:szCs w:val="24"/>
        </w:rPr>
      </w:pPr>
    </w:p>
    <w:p w:rsidR="00521C70" w:rsidRPr="00362C84" w:rsidRDefault="00521C70" w:rsidP="00215338">
      <w:pPr>
        <w:pStyle w:val="27"/>
        <w:shd w:val="clear" w:color="auto" w:fill="auto"/>
        <w:spacing w:before="0" w:after="0" w:line="240" w:lineRule="auto"/>
        <w:rPr>
          <w:rFonts w:ascii="Times New Roman" w:hAnsi="Times New Roman"/>
          <w:sz w:val="24"/>
          <w:szCs w:val="24"/>
        </w:rPr>
      </w:pPr>
      <w:r>
        <w:rPr>
          <w:rStyle w:val="26"/>
          <w:rFonts w:eastAsia="SimSun"/>
          <w:i/>
          <w:iCs/>
          <w:color w:val="000000"/>
        </w:rPr>
        <w:t xml:space="preserve">        </w:t>
      </w:r>
      <w:r w:rsidRPr="00362C84">
        <w:rPr>
          <w:rStyle w:val="26"/>
          <w:rFonts w:ascii="Times New Roman" w:eastAsia="SimSun" w:hAnsi="Times New Roman"/>
          <w:i/>
          <w:iCs/>
          <w:color w:val="000000"/>
          <w:sz w:val="24"/>
          <w:szCs w:val="24"/>
        </w:rPr>
        <w:t>Письменная речь</w:t>
      </w:r>
    </w:p>
    <w:p w:rsidR="00215338" w:rsidRPr="00215338" w:rsidRDefault="00521C70" w:rsidP="00215338">
      <w:pPr>
        <w:pStyle w:val="22"/>
        <w:shd w:val="clear" w:color="auto" w:fill="auto"/>
        <w:spacing w:after="0" w:line="240" w:lineRule="auto"/>
        <w:rPr>
          <w:rStyle w:val="21"/>
          <w:rFonts w:ascii="Times New Roman" w:hAnsi="Times New Roman"/>
          <w:b/>
          <w:bCs/>
          <w:color w:val="000000"/>
          <w:sz w:val="24"/>
          <w:szCs w:val="24"/>
          <w:lang w:val="ru-RU"/>
        </w:rPr>
      </w:pPr>
      <w:r>
        <w:rPr>
          <w:rStyle w:val="20pt"/>
          <w:rFonts w:ascii="Times New Roman" w:hAnsi="Times New Roman" w:cs="Times New Roman"/>
          <w:b w:val="0"/>
          <w:bCs w:val="0"/>
          <w:color w:val="000000"/>
          <w:sz w:val="24"/>
          <w:szCs w:val="24"/>
          <w:lang w:val="ru-RU"/>
        </w:rPr>
        <w:t xml:space="preserve"> </w:t>
      </w:r>
      <w:r w:rsidRPr="00362C84">
        <w:rPr>
          <w:rStyle w:val="20pt"/>
          <w:rFonts w:ascii="Times New Roman" w:hAnsi="Times New Roman" w:cs="Times New Roman"/>
          <w:b w:val="0"/>
          <w:bCs w:val="0"/>
          <w:color w:val="000000"/>
          <w:sz w:val="24"/>
          <w:szCs w:val="24"/>
          <w:lang w:val="ru-RU"/>
        </w:rPr>
        <w:t xml:space="preserve">Учащийся </w:t>
      </w:r>
      <w:proofErr w:type="spellStart"/>
      <w:r w:rsidRPr="00362C84">
        <w:rPr>
          <w:rStyle w:val="21"/>
          <w:rFonts w:ascii="Times New Roman" w:hAnsi="Times New Roman"/>
          <w:b/>
          <w:bCs/>
          <w:color w:val="000000"/>
          <w:sz w:val="24"/>
          <w:szCs w:val="24"/>
          <w:lang w:val="ru-RU"/>
        </w:rPr>
        <w:t>научится:</w:t>
      </w:r>
      <w:r w:rsidR="00215338" w:rsidRPr="00215338">
        <w:rPr>
          <w:rStyle w:val="21"/>
          <w:rFonts w:ascii="Times New Roman" w:hAnsi="Times New Roman"/>
          <w:b/>
          <w:bCs/>
          <w:color w:val="000000"/>
          <w:sz w:val="24"/>
          <w:szCs w:val="24"/>
          <w:lang w:val="ru-RU"/>
        </w:rPr>
        <w:t>\</w:t>
      </w:r>
      <w:proofErr w:type="spellEnd"/>
    </w:p>
    <w:p w:rsidR="00521C70" w:rsidRPr="00215338" w:rsidRDefault="00521C70" w:rsidP="00215338">
      <w:pPr>
        <w:pStyle w:val="22"/>
        <w:shd w:val="clear" w:color="auto" w:fill="auto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215338">
        <w:rPr>
          <w:rStyle w:val="a9"/>
          <w:rFonts w:ascii="Times New Roman" w:hAnsi="Times New Roman"/>
          <w:color w:val="000000"/>
          <w:sz w:val="24"/>
          <w:szCs w:val="24"/>
          <w:lang w:val="ru-RU"/>
        </w:rPr>
        <w:t xml:space="preserve">заполнять </w:t>
      </w:r>
      <w:r w:rsidRPr="00362C84">
        <w:rPr>
          <w:rStyle w:val="23"/>
          <w:color w:val="000000"/>
          <w:sz w:val="24"/>
          <w:szCs w:val="24"/>
          <w:lang w:val="ru-RU"/>
        </w:rPr>
        <w:t xml:space="preserve">анкеты, формуляры </w:t>
      </w:r>
      <w:r w:rsidRPr="00215338">
        <w:rPr>
          <w:rStyle w:val="a9"/>
          <w:rFonts w:ascii="Times New Roman" w:hAnsi="Times New Roman"/>
          <w:color w:val="000000"/>
          <w:sz w:val="24"/>
          <w:szCs w:val="24"/>
          <w:lang w:val="ru-RU"/>
        </w:rPr>
        <w:t>с опорой на образец;</w:t>
      </w:r>
    </w:p>
    <w:p w:rsidR="00521C70" w:rsidRPr="00362C84" w:rsidRDefault="00521C70" w:rsidP="00215338">
      <w:pPr>
        <w:pStyle w:val="30"/>
        <w:shd w:val="clear" w:color="auto" w:fill="auto"/>
        <w:tabs>
          <w:tab w:val="left" w:pos="701"/>
        </w:tabs>
        <w:spacing w:line="240" w:lineRule="auto"/>
        <w:jc w:val="both"/>
        <w:rPr>
          <w:rStyle w:val="3"/>
          <w:rFonts w:ascii="Times New Roman" w:hAnsi="Times New Roman"/>
          <w:lang w:val="ru-RU"/>
        </w:rPr>
      </w:pPr>
      <w:r w:rsidRPr="00362C84">
        <w:rPr>
          <w:rStyle w:val="ab"/>
          <w:rFonts w:ascii="Times New Roman" w:hAnsi="Times New Roman"/>
          <w:b/>
          <w:bCs/>
          <w:color w:val="000000"/>
          <w:sz w:val="24"/>
          <w:szCs w:val="24"/>
          <w:lang w:val="ru-RU"/>
        </w:rPr>
        <w:t xml:space="preserve">писать </w:t>
      </w:r>
      <w:r w:rsidRPr="00362C84">
        <w:rPr>
          <w:rStyle w:val="3"/>
          <w:rFonts w:ascii="Times New Roman" w:hAnsi="Times New Roman"/>
          <w:b/>
          <w:bCs/>
          <w:color w:val="000000"/>
          <w:lang w:val="ru-RU"/>
        </w:rPr>
        <w:t xml:space="preserve">личное письмо зарубежному </w:t>
      </w:r>
      <w:r w:rsidRPr="00362C84">
        <w:rPr>
          <w:rStyle w:val="ab"/>
          <w:rFonts w:ascii="Times New Roman" w:hAnsi="Times New Roman"/>
          <w:b/>
          <w:bCs/>
          <w:color w:val="000000"/>
          <w:sz w:val="24"/>
          <w:szCs w:val="24"/>
          <w:lang w:val="ru-RU"/>
        </w:rPr>
        <w:t>дру</w:t>
      </w:r>
      <w:r w:rsidRPr="00362C84">
        <w:rPr>
          <w:rStyle w:val="ab"/>
          <w:rFonts w:ascii="Times New Roman" w:hAnsi="Times New Roman"/>
          <w:b/>
          <w:bCs/>
          <w:color w:val="000000"/>
          <w:sz w:val="24"/>
          <w:szCs w:val="24"/>
          <w:lang w:val="ru-RU"/>
        </w:rPr>
        <w:softHyphen/>
        <w:t xml:space="preserve">гу с опорой на </w:t>
      </w:r>
      <w:r w:rsidRPr="00362C84">
        <w:rPr>
          <w:rStyle w:val="3"/>
          <w:rFonts w:ascii="Times New Roman" w:hAnsi="Times New Roman"/>
          <w:b/>
          <w:bCs/>
          <w:color w:val="000000"/>
          <w:lang w:val="ru-RU"/>
        </w:rPr>
        <w:t xml:space="preserve">образец: сообщать </w:t>
      </w:r>
      <w:r w:rsidRPr="00362C84">
        <w:rPr>
          <w:rStyle w:val="ab"/>
          <w:rFonts w:ascii="Times New Roman" w:hAnsi="Times New Roman"/>
          <w:b/>
          <w:bCs/>
          <w:color w:val="000000"/>
          <w:sz w:val="24"/>
          <w:szCs w:val="24"/>
          <w:lang w:val="ru-RU"/>
        </w:rPr>
        <w:t>краткие сведе</w:t>
      </w:r>
      <w:r w:rsidRPr="00362C84">
        <w:rPr>
          <w:rStyle w:val="ab"/>
          <w:rFonts w:ascii="Times New Roman" w:hAnsi="Times New Roman"/>
          <w:b/>
          <w:bCs/>
          <w:color w:val="000000"/>
          <w:sz w:val="24"/>
          <w:szCs w:val="24"/>
          <w:lang w:val="ru-RU"/>
        </w:rPr>
        <w:softHyphen/>
        <w:t xml:space="preserve">ния о себе и </w:t>
      </w:r>
      <w:r w:rsidRPr="00362C84">
        <w:rPr>
          <w:rStyle w:val="3"/>
          <w:rFonts w:ascii="Times New Roman" w:hAnsi="Times New Roman"/>
          <w:b/>
          <w:bCs/>
          <w:color w:val="000000"/>
          <w:lang w:val="ru-RU"/>
        </w:rPr>
        <w:t xml:space="preserve">запрашивать аналогичную </w:t>
      </w:r>
      <w:r w:rsidRPr="00362C84">
        <w:rPr>
          <w:rStyle w:val="ab"/>
          <w:rFonts w:ascii="Times New Roman" w:hAnsi="Times New Roman"/>
          <w:b/>
          <w:bCs/>
          <w:color w:val="000000"/>
          <w:sz w:val="24"/>
          <w:szCs w:val="24"/>
          <w:lang w:val="ru-RU"/>
        </w:rPr>
        <w:t>инфор</w:t>
      </w:r>
      <w:r w:rsidRPr="00362C84">
        <w:rPr>
          <w:rStyle w:val="ab"/>
          <w:rFonts w:ascii="Times New Roman" w:hAnsi="Times New Roman"/>
          <w:b/>
          <w:bCs/>
          <w:color w:val="000000"/>
          <w:sz w:val="24"/>
          <w:szCs w:val="24"/>
          <w:lang w:val="ru-RU"/>
        </w:rPr>
        <w:softHyphen/>
        <w:t xml:space="preserve">мацию о </w:t>
      </w:r>
      <w:r w:rsidRPr="00362C84">
        <w:rPr>
          <w:rStyle w:val="3"/>
          <w:rFonts w:ascii="Times New Roman" w:hAnsi="Times New Roman"/>
          <w:b/>
          <w:bCs/>
          <w:color w:val="000000"/>
          <w:lang w:val="ru-RU"/>
        </w:rPr>
        <w:t>нём;</w:t>
      </w:r>
      <w:proofErr w:type="gramStart"/>
      <w:r w:rsidRPr="00362C84">
        <w:rPr>
          <w:rStyle w:val="3"/>
          <w:rFonts w:ascii="Times New Roman" w:hAnsi="Times New Roman"/>
          <w:b/>
          <w:bCs/>
          <w:color w:val="000000"/>
          <w:lang w:val="ru-RU"/>
        </w:rPr>
        <w:t xml:space="preserve"> ,</w:t>
      </w:r>
      <w:proofErr w:type="gramEnd"/>
    </w:p>
    <w:p w:rsidR="00521C70" w:rsidRPr="00362C84" w:rsidRDefault="00521C70" w:rsidP="00215338">
      <w:pPr>
        <w:pStyle w:val="aa"/>
        <w:shd w:val="clear" w:color="auto" w:fill="auto"/>
        <w:tabs>
          <w:tab w:val="left" w:pos="721"/>
        </w:tabs>
        <w:spacing w:before="0" w:line="240" w:lineRule="auto"/>
        <w:ind w:left="20" w:right="20"/>
        <w:jc w:val="both"/>
        <w:rPr>
          <w:rFonts w:ascii="Times New Roman" w:hAnsi="Times New Roman"/>
          <w:sz w:val="24"/>
          <w:szCs w:val="24"/>
        </w:rPr>
      </w:pPr>
      <w:r w:rsidRPr="00362C84">
        <w:rPr>
          <w:rStyle w:val="a9"/>
          <w:rFonts w:ascii="Times New Roman" w:hAnsi="Times New Roman"/>
          <w:color w:val="000000"/>
          <w:sz w:val="24"/>
          <w:szCs w:val="24"/>
        </w:rPr>
        <w:t>писать короткие поздравления (с днём рождения, с другим праздником) с соответству</w:t>
      </w:r>
      <w:r w:rsidRPr="00362C84">
        <w:rPr>
          <w:rStyle w:val="a9"/>
          <w:rFonts w:ascii="Times New Roman" w:hAnsi="Times New Roman"/>
          <w:color w:val="000000"/>
          <w:sz w:val="24"/>
          <w:szCs w:val="24"/>
        </w:rPr>
        <w:softHyphen/>
        <w:t>ющими пожеланиями.</w:t>
      </w:r>
    </w:p>
    <w:p w:rsidR="00521C70" w:rsidRPr="00521C70" w:rsidRDefault="00521C70" w:rsidP="00215338">
      <w:pPr>
        <w:pStyle w:val="40"/>
        <w:shd w:val="clear" w:color="auto" w:fill="auto"/>
        <w:spacing w:line="240" w:lineRule="auto"/>
        <w:ind w:left="20" w:right="20"/>
        <w:rPr>
          <w:rFonts w:ascii="Times New Roman" w:hAnsi="Times New Roman"/>
          <w:sz w:val="24"/>
          <w:szCs w:val="24"/>
          <w:lang w:val="ru-RU"/>
        </w:rPr>
      </w:pPr>
      <w:r w:rsidRPr="00521C70">
        <w:rPr>
          <w:rStyle w:val="4"/>
          <w:rFonts w:ascii="Times New Roman" w:hAnsi="Times New Roman"/>
          <w:b/>
          <w:bCs/>
          <w:color w:val="000000"/>
          <w:sz w:val="24"/>
          <w:szCs w:val="24"/>
          <w:lang w:val="ru-RU"/>
        </w:rPr>
        <w:t>Учащийся получит возможность на</w:t>
      </w:r>
      <w:r w:rsidRPr="00521C70">
        <w:rPr>
          <w:rStyle w:val="4"/>
          <w:rFonts w:ascii="Times New Roman" w:hAnsi="Times New Roman"/>
          <w:b/>
          <w:bCs/>
          <w:color w:val="000000"/>
          <w:sz w:val="24"/>
          <w:szCs w:val="24"/>
          <w:lang w:val="ru-RU"/>
        </w:rPr>
        <w:softHyphen/>
        <w:t>учиться:</w:t>
      </w:r>
    </w:p>
    <w:p w:rsidR="00521C70" w:rsidRPr="00362C84" w:rsidRDefault="00521C70" w:rsidP="00215338">
      <w:pPr>
        <w:pStyle w:val="30"/>
        <w:shd w:val="clear" w:color="auto" w:fill="auto"/>
        <w:tabs>
          <w:tab w:val="left" w:pos="701"/>
        </w:tabs>
        <w:spacing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521C70" w:rsidRPr="00362C84" w:rsidRDefault="00521C70" w:rsidP="00215338">
      <w:pPr>
        <w:pStyle w:val="40"/>
        <w:shd w:val="clear" w:color="auto" w:fill="auto"/>
        <w:tabs>
          <w:tab w:val="left" w:pos="721"/>
        </w:tabs>
        <w:spacing w:line="240" w:lineRule="auto"/>
        <w:ind w:left="20" w:right="40"/>
        <w:rPr>
          <w:rStyle w:val="5"/>
          <w:rFonts w:ascii="Times New Roman" w:hAnsi="Times New Roman"/>
          <w:color w:val="000000"/>
          <w:sz w:val="24"/>
          <w:szCs w:val="24"/>
          <w:lang w:val="ru-RU"/>
        </w:rPr>
      </w:pPr>
      <w:r w:rsidRPr="00362C84">
        <w:rPr>
          <w:rStyle w:val="5"/>
          <w:rFonts w:ascii="Times New Roman" w:hAnsi="Times New Roman"/>
          <w:color w:val="000000"/>
          <w:sz w:val="24"/>
          <w:szCs w:val="24"/>
          <w:lang w:val="ru-RU"/>
        </w:rPr>
        <w:lastRenderedPageBreak/>
        <w:t>писать небольшие письменные вы</w:t>
      </w:r>
      <w:r w:rsidRPr="00362C84">
        <w:rPr>
          <w:rStyle w:val="5"/>
          <w:rFonts w:ascii="Times New Roman" w:hAnsi="Times New Roman"/>
          <w:color w:val="000000"/>
          <w:sz w:val="24"/>
          <w:szCs w:val="24"/>
          <w:lang w:val="ru-RU"/>
        </w:rPr>
        <w:softHyphen/>
        <w:t>сказывания с опорой на образец</w:t>
      </w:r>
    </w:p>
    <w:p w:rsidR="00521C70" w:rsidRPr="00362C84" w:rsidRDefault="00521C70" w:rsidP="00215338">
      <w:pPr>
        <w:pStyle w:val="33"/>
        <w:shd w:val="clear" w:color="auto" w:fill="auto"/>
        <w:spacing w:before="0" w:after="0" w:line="240" w:lineRule="auto"/>
        <w:ind w:left="20" w:firstLine="300"/>
        <w:rPr>
          <w:rFonts w:ascii="Times New Roman" w:hAnsi="Times New Roman"/>
          <w:sz w:val="24"/>
          <w:szCs w:val="24"/>
        </w:rPr>
      </w:pPr>
      <w:r w:rsidRPr="00362C84">
        <w:rPr>
          <w:rStyle w:val="32"/>
          <w:rFonts w:ascii="Times New Roman" w:hAnsi="Times New Roman"/>
          <w:color w:val="000000"/>
          <w:sz w:val="24"/>
          <w:szCs w:val="24"/>
        </w:rPr>
        <w:t>Фонетическая сторона речи</w:t>
      </w:r>
    </w:p>
    <w:p w:rsidR="00521C70" w:rsidRPr="00362C84" w:rsidRDefault="00521C70" w:rsidP="00215338">
      <w:pPr>
        <w:pStyle w:val="60"/>
        <w:shd w:val="clear" w:color="auto" w:fill="auto"/>
        <w:spacing w:before="0" w:line="240" w:lineRule="auto"/>
        <w:ind w:left="20" w:firstLine="300"/>
        <w:rPr>
          <w:rFonts w:ascii="Times New Roman" w:hAnsi="Times New Roman"/>
          <w:sz w:val="24"/>
          <w:szCs w:val="24"/>
        </w:rPr>
      </w:pPr>
      <w:r w:rsidRPr="00362C84">
        <w:rPr>
          <w:rStyle w:val="6"/>
          <w:rFonts w:ascii="Times New Roman" w:hAnsi="Times New Roman"/>
          <w:color w:val="000000"/>
          <w:sz w:val="24"/>
          <w:szCs w:val="24"/>
        </w:rPr>
        <w:t>Учащийся научится:</w:t>
      </w:r>
    </w:p>
    <w:p w:rsidR="00521C70" w:rsidRPr="00362C84" w:rsidRDefault="00521C70" w:rsidP="00215338">
      <w:pPr>
        <w:pStyle w:val="aa"/>
        <w:shd w:val="clear" w:color="auto" w:fill="auto"/>
        <w:tabs>
          <w:tab w:val="left" w:pos="721"/>
        </w:tabs>
        <w:spacing w:before="0"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362C84">
        <w:rPr>
          <w:rStyle w:val="a9"/>
          <w:rFonts w:ascii="Times New Roman" w:hAnsi="Times New Roman"/>
          <w:color w:val="000000"/>
          <w:sz w:val="24"/>
          <w:szCs w:val="24"/>
        </w:rPr>
        <w:t>различать на слух и адекватно, без фоне</w:t>
      </w:r>
      <w:r w:rsidRPr="00362C84">
        <w:rPr>
          <w:rStyle w:val="a9"/>
          <w:rFonts w:ascii="Times New Roman" w:hAnsi="Times New Roman"/>
          <w:color w:val="000000"/>
          <w:sz w:val="24"/>
          <w:szCs w:val="24"/>
        </w:rPr>
        <w:softHyphen/>
        <w:t xml:space="preserve">матических ошибок, </w:t>
      </w:r>
      <w:r w:rsidRPr="00362C84">
        <w:rPr>
          <w:rStyle w:val="ab"/>
          <w:rFonts w:ascii="Times New Roman" w:hAnsi="Times New Roman"/>
          <w:color w:val="000000"/>
          <w:sz w:val="24"/>
          <w:szCs w:val="24"/>
        </w:rPr>
        <w:t xml:space="preserve">ведущих </w:t>
      </w:r>
      <w:r w:rsidRPr="00362C84">
        <w:rPr>
          <w:rStyle w:val="a9"/>
          <w:rFonts w:ascii="Times New Roman" w:hAnsi="Times New Roman"/>
          <w:color w:val="000000"/>
          <w:sz w:val="24"/>
          <w:szCs w:val="24"/>
        </w:rPr>
        <w:t>к сбою коммуника</w:t>
      </w:r>
      <w:r w:rsidRPr="00362C84">
        <w:rPr>
          <w:rStyle w:val="a9"/>
          <w:rFonts w:ascii="Times New Roman" w:hAnsi="Times New Roman"/>
          <w:color w:val="000000"/>
          <w:sz w:val="24"/>
          <w:szCs w:val="24"/>
        </w:rPr>
        <w:softHyphen/>
        <w:t>ции, произносить все звуки английского языка;</w:t>
      </w:r>
    </w:p>
    <w:p w:rsidR="00521C70" w:rsidRPr="00362C84" w:rsidRDefault="00521C70" w:rsidP="00215338">
      <w:pPr>
        <w:pStyle w:val="aa"/>
        <w:shd w:val="clear" w:color="auto" w:fill="auto"/>
        <w:tabs>
          <w:tab w:val="left" w:pos="721"/>
        </w:tabs>
        <w:spacing w:before="0" w:line="240" w:lineRule="auto"/>
        <w:ind w:left="20" w:right="20"/>
        <w:jc w:val="both"/>
        <w:rPr>
          <w:rFonts w:ascii="Times New Roman" w:hAnsi="Times New Roman"/>
          <w:sz w:val="24"/>
          <w:szCs w:val="24"/>
        </w:rPr>
      </w:pPr>
      <w:r w:rsidRPr="00362C84">
        <w:rPr>
          <w:rStyle w:val="a9"/>
          <w:rFonts w:ascii="Times New Roman" w:hAnsi="Times New Roman"/>
          <w:color w:val="000000"/>
          <w:sz w:val="24"/>
          <w:szCs w:val="24"/>
        </w:rPr>
        <w:t>соблюдать правильное ударение в изучен</w:t>
      </w:r>
      <w:r w:rsidRPr="00362C84">
        <w:rPr>
          <w:rStyle w:val="a9"/>
          <w:rFonts w:ascii="Times New Roman" w:hAnsi="Times New Roman"/>
          <w:color w:val="000000"/>
          <w:sz w:val="24"/>
          <w:szCs w:val="24"/>
        </w:rPr>
        <w:softHyphen/>
        <w:t>ных словах;</w:t>
      </w:r>
    </w:p>
    <w:p w:rsidR="00521C70" w:rsidRPr="00362C84" w:rsidRDefault="00521C70" w:rsidP="00215338">
      <w:pPr>
        <w:pStyle w:val="aa"/>
        <w:shd w:val="clear" w:color="auto" w:fill="auto"/>
        <w:tabs>
          <w:tab w:val="left" w:pos="721"/>
        </w:tabs>
        <w:spacing w:before="0" w:line="240" w:lineRule="auto"/>
        <w:ind w:left="20" w:right="20"/>
        <w:jc w:val="both"/>
        <w:rPr>
          <w:rFonts w:ascii="Times New Roman" w:hAnsi="Times New Roman"/>
          <w:sz w:val="24"/>
          <w:szCs w:val="24"/>
        </w:rPr>
      </w:pPr>
      <w:r w:rsidRPr="00362C84">
        <w:rPr>
          <w:rStyle w:val="a9"/>
          <w:rFonts w:ascii="Times New Roman" w:hAnsi="Times New Roman"/>
          <w:color w:val="000000"/>
          <w:sz w:val="24"/>
          <w:szCs w:val="24"/>
        </w:rPr>
        <w:t>различать коммуникативные типы пред</w:t>
      </w:r>
      <w:r w:rsidRPr="00362C84">
        <w:rPr>
          <w:rStyle w:val="a9"/>
          <w:rFonts w:ascii="Times New Roman" w:hAnsi="Times New Roman"/>
          <w:color w:val="000000"/>
          <w:sz w:val="24"/>
          <w:szCs w:val="24"/>
        </w:rPr>
        <w:softHyphen/>
        <w:t>ложения по интонации;</w:t>
      </w:r>
    </w:p>
    <w:p w:rsidR="00521C70" w:rsidRPr="00362C84" w:rsidRDefault="00521C70" w:rsidP="00215338">
      <w:pPr>
        <w:pStyle w:val="aa"/>
        <w:shd w:val="clear" w:color="auto" w:fill="auto"/>
        <w:tabs>
          <w:tab w:val="left" w:pos="726"/>
        </w:tabs>
        <w:spacing w:before="0" w:line="240" w:lineRule="auto"/>
        <w:ind w:left="20" w:right="20"/>
        <w:jc w:val="both"/>
        <w:rPr>
          <w:rFonts w:ascii="Times New Roman" w:hAnsi="Times New Roman"/>
          <w:sz w:val="24"/>
          <w:szCs w:val="24"/>
        </w:rPr>
      </w:pPr>
      <w:r w:rsidRPr="00362C84">
        <w:rPr>
          <w:rStyle w:val="a9"/>
          <w:rFonts w:ascii="Times New Roman" w:hAnsi="Times New Roman"/>
          <w:color w:val="000000"/>
          <w:sz w:val="24"/>
          <w:szCs w:val="24"/>
        </w:rPr>
        <w:t>корректно произносить предложения с точки зрения их ритмико-интонационных осо</w:t>
      </w:r>
      <w:r w:rsidRPr="00362C84">
        <w:rPr>
          <w:rStyle w:val="a9"/>
          <w:rFonts w:ascii="Times New Roman" w:hAnsi="Times New Roman"/>
          <w:color w:val="000000"/>
          <w:sz w:val="24"/>
          <w:szCs w:val="24"/>
        </w:rPr>
        <w:softHyphen/>
        <w:t>бенностей.</w:t>
      </w:r>
    </w:p>
    <w:p w:rsidR="00521C70" w:rsidRPr="001B35AF" w:rsidRDefault="00521C70" w:rsidP="00215338">
      <w:pPr>
        <w:pStyle w:val="40"/>
        <w:shd w:val="clear" w:color="auto" w:fill="auto"/>
        <w:spacing w:line="240" w:lineRule="auto"/>
        <w:ind w:left="20" w:right="20"/>
        <w:rPr>
          <w:rFonts w:ascii="Times New Roman" w:hAnsi="Times New Roman"/>
          <w:sz w:val="24"/>
          <w:szCs w:val="24"/>
          <w:lang w:val="ru-RU"/>
        </w:rPr>
      </w:pPr>
      <w:r w:rsidRPr="001B35AF">
        <w:rPr>
          <w:rStyle w:val="4"/>
          <w:rFonts w:ascii="Times New Roman" w:hAnsi="Times New Roman"/>
          <w:b/>
          <w:bCs/>
          <w:color w:val="000000"/>
          <w:sz w:val="24"/>
          <w:szCs w:val="24"/>
          <w:lang w:val="ru-RU"/>
        </w:rPr>
        <w:t>Учащийся получит возможность на</w:t>
      </w:r>
      <w:r w:rsidRPr="001B35AF">
        <w:rPr>
          <w:rStyle w:val="4"/>
          <w:rFonts w:ascii="Times New Roman" w:hAnsi="Times New Roman"/>
          <w:b/>
          <w:bCs/>
          <w:color w:val="000000"/>
          <w:sz w:val="24"/>
          <w:szCs w:val="24"/>
          <w:lang w:val="ru-RU"/>
        </w:rPr>
        <w:softHyphen/>
        <w:t>учиться:</w:t>
      </w:r>
    </w:p>
    <w:p w:rsidR="00521C70" w:rsidRPr="00362C84" w:rsidRDefault="00521C70" w:rsidP="00215338">
      <w:pPr>
        <w:pStyle w:val="50"/>
        <w:shd w:val="clear" w:color="auto" w:fill="auto"/>
        <w:tabs>
          <w:tab w:val="left" w:pos="726"/>
        </w:tabs>
        <w:spacing w:line="240" w:lineRule="auto"/>
        <w:ind w:left="20" w:right="20" w:firstLine="0"/>
        <w:rPr>
          <w:rFonts w:ascii="Times New Roman" w:hAnsi="Times New Roman"/>
          <w:sz w:val="24"/>
          <w:szCs w:val="24"/>
        </w:rPr>
      </w:pPr>
      <w:r w:rsidRPr="00362C84">
        <w:rPr>
          <w:rStyle w:val="5"/>
          <w:rFonts w:ascii="Times New Roman" w:hAnsi="Times New Roman"/>
          <w:color w:val="000000"/>
          <w:sz w:val="24"/>
          <w:szCs w:val="24"/>
        </w:rPr>
        <w:t>выражать чувства и эмоции с помо</w:t>
      </w:r>
      <w:r w:rsidRPr="00362C84">
        <w:rPr>
          <w:rStyle w:val="5"/>
          <w:rFonts w:ascii="Times New Roman" w:hAnsi="Times New Roman"/>
          <w:color w:val="000000"/>
          <w:sz w:val="24"/>
          <w:szCs w:val="24"/>
        </w:rPr>
        <w:softHyphen/>
        <w:t>щью интонации.</w:t>
      </w:r>
    </w:p>
    <w:p w:rsidR="00521C70" w:rsidRPr="003A1FC4" w:rsidRDefault="00521C70" w:rsidP="00215338">
      <w:pPr>
        <w:pStyle w:val="40"/>
        <w:shd w:val="clear" w:color="auto" w:fill="auto"/>
        <w:tabs>
          <w:tab w:val="left" w:pos="721"/>
        </w:tabs>
        <w:spacing w:line="240" w:lineRule="auto"/>
        <w:ind w:left="20" w:right="40"/>
        <w:rPr>
          <w:rFonts w:ascii="Times New Roman" w:hAnsi="Times New Roman"/>
          <w:sz w:val="24"/>
          <w:szCs w:val="24"/>
          <w:lang w:val="ru-RU"/>
        </w:rPr>
      </w:pPr>
    </w:p>
    <w:p w:rsidR="00521C70" w:rsidRPr="00362C84" w:rsidRDefault="00521C70" w:rsidP="00215338">
      <w:pPr>
        <w:pStyle w:val="33"/>
        <w:shd w:val="clear" w:color="auto" w:fill="auto"/>
        <w:spacing w:before="0" w:after="0" w:line="240" w:lineRule="auto"/>
        <w:ind w:left="20" w:firstLine="300"/>
        <w:rPr>
          <w:rFonts w:ascii="Times New Roman" w:hAnsi="Times New Roman"/>
          <w:sz w:val="24"/>
          <w:szCs w:val="24"/>
        </w:rPr>
      </w:pPr>
      <w:r w:rsidRPr="00362C84">
        <w:rPr>
          <w:rStyle w:val="32"/>
          <w:rFonts w:ascii="Times New Roman" w:hAnsi="Times New Roman"/>
          <w:color w:val="000000"/>
          <w:sz w:val="24"/>
          <w:szCs w:val="24"/>
        </w:rPr>
        <w:t>Орфография</w:t>
      </w:r>
    </w:p>
    <w:p w:rsidR="00521C70" w:rsidRPr="00362C84" w:rsidRDefault="00521C70" w:rsidP="00215338">
      <w:pPr>
        <w:pStyle w:val="60"/>
        <w:shd w:val="clear" w:color="auto" w:fill="auto"/>
        <w:spacing w:before="0" w:line="240" w:lineRule="auto"/>
        <w:ind w:left="20" w:firstLine="300"/>
        <w:rPr>
          <w:rFonts w:ascii="Times New Roman" w:hAnsi="Times New Roman"/>
          <w:sz w:val="24"/>
          <w:szCs w:val="24"/>
        </w:rPr>
      </w:pPr>
      <w:r w:rsidRPr="00362C84">
        <w:rPr>
          <w:rStyle w:val="6"/>
          <w:rFonts w:ascii="Times New Roman" w:hAnsi="Times New Roman"/>
          <w:color w:val="000000"/>
          <w:sz w:val="24"/>
          <w:szCs w:val="24"/>
        </w:rPr>
        <w:t xml:space="preserve">       Учащийся научится:</w:t>
      </w:r>
    </w:p>
    <w:p w:rsidR="00521C70" w:rsidRPr="00362C84" w:rsidRDefault="00521C70" w:rsidP="00215338">
      <w:pPr>
        <w:pStyle w:val="aa"/>
        <w:shd w:val="clear" w:color="auto" w:fill="auto"/>
        <w:tabs>
          <w:tab w:val="left" w:pos="738"/>
        </w:tabs>
        <w:spacing w:before="0" w:line="240" w:lineRule="auto"/>
        <w:ind w:left="20"/>
        <w:jc w:val="both"/>
        <w:rPr>
          <w:rFonts w:ascii="Times New Roman" w:hAnsi="Times New Roman"/>
          <w:sz w:val="24"/>
          <w:szCs w:val="24"/>
        </w:rPr>
      </w:pPr>
      <w:r w:rsidRPr="00362C84">
        <w:rPr>
          <w:rStyle w:val="a9"/>
          <w:rFonts w:ascii="Times New Roman" w:hAnsi="Times New Roman"/>
          <w:color w:val="000000"/>
          <w:sz w:val="24"/>
          <w:szCs w:val="24"/>
        </w:rPr>
        <w:t>правильно писать изученные слова.</w:t>
      </w:r>
    </w:p>
    <w:p w:rsidR="00521C70" w:rsidRPr="001B35AF" w:rsidRDefault="00521C70" w:rsidP="00215338">
      <w:pPr>
        <w:pStyle w:val="40"/>
        <w:shd w:val="clear" w:color="auto" w:fill="auto"/>
        <w:spacing w:line="240" w:lineRule="auto"/>
        <w:ind w:left="20" w:right="20"/>
        <w:rPr>
          <w:rFonts w:ascii="Times New Roman" w:hAnsi="Times New Roman"/>
          <w:sz w:val="24"/>
          <w:szCs w:val="24"/>
          <w:lang w:val="ru-RU"/>
        </w:rPr>
      </w:pPr>
      <w:r w:rsidRPr="001B35AF">
        <w:rPr>
          <w:rStyle w:val="4"/>
          <w:rFonts w:ascii="Times New Roman" w:hAnsi="Times New Roman"/>
          <w:b/>
          <w:bCs/>
          <w:color w:val="000000"/>
          <w:sz w:val="24"/>
          <w:szCs w:val="24"/>
          <w:lang w:val="ru-RU"/>
        </w:rPr>
        <w:t>Учащийся получит возможность на</w:t>
      </w:r>
      <w:r w:rsidRPr="001B35AF">
        <w:rPr>
          <w:rStyle w:val="4"/>
          <w:rFonts w:ascii="Times New Roman" w:hAnsi="Times New Roman"/>
          <w:b/>
          <w:bCs/>
          <w:color w:val="000000"/>
          <w:sz w:val="24"/>
          <w:szCs w:val="24"/>
          <w:lang w:val="ru-RU"/>
        </w:rPr>
        <w:softHyphen/>
        <w:t>учиться:</w:t>
      </w:r>
    </w:p>
    <w:p w:rsidR="00521C70" w:rsidRDefault="00521C70" w:rsidP="00215338">
      <w:pPr>
        <w:pStyle w:val="50"/>
        <w:shd w:val="clear" w:color="auto" w:fill="auto"/>
        <w:tabs>
          <w:tab w:val="left" w:pos="726"/>
        </w:tabs>
        <w:spacing w:line="240" w:lineRule="auto"/>
        <w:ind w:left="20" w:right="20" w:firstLine="0"/>
      </w:pPr>
      <w:r w:rsidRPr="00362C84">
        <w:rPr>
          <w:rStyle w:val="5"/>
          <w:rFonts w:ascii="Times New Roman" w:hAnsi="Times New Roman"/>
          <w:color w:val="000000"/>
          <w:sz w:val="24"/>
          <w:szCs w:val="24"/>
        </w:rPr>
        <w:t>сравнивать и анализировать букво</w:t>
      </w:r>
      <w:r w:rsidRPr="00362C84">
        <w:rPr>
          <w:rStyle w:val="5"/>
          <w:rFonts w:ascii="Times New Roman" w:hAnsi="Times New Roman"/>
          <w:color w:val="000000"/>
          <w:sz w:val="24"/>
          <w:szCs w:val="24"/>
        </w:rPr>
        <w:softHyphen/>
        <w:t>сочетания английского языка и их транс</w:t>
      </w:r>
      <w:r w:rsidRPr="00362C84">
        <w:rPr>
          <w:rStyle w:val="5"/>
          <w:rFonts w:ascii="Times New Roman" w:hAnsi="Times New Roman"/>
          <w:color w:val="000000"/>
          <w:sz w:val="24"/>
          <w:szCs w:val="24"/>
        </w:rPr>
        <w:softHyphen/>
        <w:t>крипцию</w:t>
      </w:r>
      <w:r>
        <w:rPr>
          <w:rStyle w:val="5"/>
          <w:color w:val="000000"/>
        </w:rPr>
        <w:t>.</w:t>
      </w:r>
    </w:p>
    <w:p w:rsidR="00521C70" w:rsidRPr="00362C84" w:rsidRDefault="00521C70" w:rsidP="00215338">
      <w:pPr>
        <w:pStyle w:val="33"/>
        <w:shd w:val="clear" w:color="auto" w:fill="auto"/>
        <w:spacing w:before="0" w:after="0" w:line="240" w:lineRule="auto"/>
        <w:ind w:left="20" w:firstLine="300"/>
        <w:rPr>
          <w:rFonts w:ascii="Times New Roman" w:hAnsi="Times New Roman"/>
          <w:sz w:val="24"/>
          <w:szCs w:val="24"/>
        </w:rPr>
      </w:pPr>
      <w:bookmarkStart w:id="6" w:name="bookmark4"/>
      <w:r w:rsidRPr="00362C84">
        <w:rPr>
          <w:rStyle w:val="32"/>
          <w:rFonts w:ascii="Times New Roman" w:hAnsi="Times New Roman"/>
          <w:color w:val="000000"/>
          <w:sz w:val="24"/>
          <w:szCs w:val="24"/>
        </w:rPr>
        <w:t>Лексическая сторона речи</w:t>
      </w:r>
      <w:bookmarkEnd w:id="6"/>
    </w:p>
    <w:p w:rsidR="00521C70" w:rsidRPr="00362C84" w:rsidRDefault="00521C70" w:rsidP="00215338">
      <w:pPr>
        <w:pStyle w:val="60"/>
        <w:shd w:val="clear" w:color="auto" w:fill="auto"/>
        <w:spacing w:before="0" w:line="240" w:lineRule="auto"/>
        <w:ind w:left="20" w:firstLine="300"/>
        <w:rPr>
          <w:rFonts w:ascii="Times New Roman" w:hAnsi="Times New Roman"/>
          <w:sz w:val="24"/>
          <w:szCs w:val="24"/>
        </w:rPr>
      </w:pPr>
      <w:r w:rsidRPr="00362C84">
        <w:rPr>
          <w:rStyle w:val="6"/>
          <w:rFonts w:ascii="Times New Roman" w:hAnsi="Times New Roman"/>
          <w:color w:val="000000"/>
          <w:sz w:val="24"/>
          <w:szCs w:val="24"/>
        </w:rPr>
        <w:t>Учащийся научится:</w:t>
      </w:r>
    </w:p>
    <w:p w:rsidR="00521C70" w:rsidRPr="00362C84" w:rsidRDefault="00521C70" w:rsidP="00215338">
      <w:pPr>
        <w:pStyle w:val="aa"/>
        <w:shd w:val="clear" w:color="auto" w:fill="auto"/>
        <w:tabs>
          <w:tab w:val="left" w:pos="721"/>
        </w:tabs>
        <w:spacing w:before="0" w:line="240" w:lineRule="auto"/>
        <w:ind w:left="20" w:right="20"/>
        <w:jc w:val="both"/>
        <w:rPr>
          <w:rFonts w:ascii="Times New Roman" w:hAnsi="Times New Roman"/>
          <w:sz w:val="24"/>
          <w:szCs w:val="24"/>
        </w:rPr>
      </w:pPr>
      <w:r w:rsidRPr="00362C84">
        <w:rPr>
          <w:rStyle w:val="a9"/>
          <w:rFonts w:ascii="Times New Roman" w:hAnsi="Times New Roman"/>
          <w:color w:val="000000"/>
          <w:sz w:val="24"/>
          <w:szCs w:val="24"/>
        </w:rPr>
        <w:t>узнавать в письменном и звучащем тексте изученные лексические единицы (слова, словосоче</w:t>
      </w:r>
      <w:r w:rsidRPr="00362C84">
        <w:rPr>
          <w:rStyle w:val="a9"/>
          <w:rFonts w:ascii="Times New Roman" w:hAnsi="Times New Roman"/>
          <w:color w:val="000000"/>
          <w:sz w:val="24"/>
          <w:szCs w:val="24"/>
        </w:rPr>
        <w:softHyphen/>
        <w:t>тания, реплики-клише речевого этикета), в том чис</w:t>
      </w:r>
      <w:r w:rsidRPr="00362C84">
        <w:rPr>
          <w:rStyle w:val="a9"/>
          <w:rFonts w:ascii="Times New Roman" w:hAnsi="Times New Roman"/>
          <w:color w:val="000000"/>
          <w:sz w:val="24"/>
          <w:szCs w:val="24"/>
        </w:rPr>
        <w:softHyphen/>
        <w:t xml:space="preserve">ле многозначные, в пределах тематики </w:t>
      </w:r>
      <w:r>
        <w:rPr>
          <w:rStyle w:val="a9"/>
          <w:rFonts w:ascii="Times New Roman" w:hAnsi="Times New Roman"/>
          <w:color w:val="000000"/>
          <w:sz w:val="24"/>
          <w:szCs w:val="24"/>
        </w:rPr>
        <w:t>6</w:t>
      </w:r>
      <w:r w:rsidRPr="00362C84">
        <w:rPr>
          <w:rStyle w:val="a9"/>
          <w:rFonts w:ascii="Times New Roman" w:hAnsi="Times New Roman"/>
          <w:color w:val="000000"/>
          <w:sz w:val="24"/>
          <w:szCs w:val="24"/>
        </w:rPr>
        <w:t xml:space="preserve"> класса;</w:t>
      </w:r>
    </w:p>
    <w:p w:rsidR="00521C70" w:rsidRPr="00362C84" w:rsidRDefault="00521C70" w:rsidP="00215338">
      <w:pPr>
        <w:pStyle w:val="aa"/>
        <w:shd w:val="clear" w:color="auto" w:fill="auto"/>
        <w:tabs>
          <w:tab w:val="left" w:pos="721"/>
        </w:tabs>
        <w:spacing w:before="0" w:line="240" w:lineRule="auto"/>
        <w:ind w:left="20" w:right="20"/>
        <w:jc w:val="both"/>
        <w:rPr>
          <w:rFonts w:ascii="Times New Roman" w:hAnsi="Times New Roman"/>
          <w:sz w:val="24"/>
          <w:szCs w:val="24"/>
        </w:rPr>
      </w:pPr>
      <w:r w:rsidRPr="00362C84">
        <w:rPr>
          <w:rStyle w:val="a9"/>
          <w:rFonts w:ascii="Times New Roman" w:hAnsi="Times New Roman"/>
          <w:color w:val="000000"/>
          <w:sz w:val="24"/>
          <w:szCs w:val="24"/>
        </w:rPr>
        <w:t>употреблять в устной и письменной речи в основном значении изученные лексическ</w:t>
      </w:r>
      <w:r>
        <w:rPr>
          <w:rStyle w:val="a9"/>
          <w:rFonts w:ascii="Times New Roman" w:hAnsi="Times New Roman"/>
          <w:color w:val="000000"/>
          <w:sz w:val="24"/>
          <w:szCs w:val="24"/>
        </w:rPr>
        <w:t>ие единицы в пределах тематики 6</w:t>
      </w:r>
      <w:r w:rsidRPr="00362C84">
        <w:rPr>
          <w:rStyle w:val="a9"/>
          <w:rFonts w:ascii="Times New Roman" w:hAnsi="Times New Roman"/>
          <w:color w:val="000000"/>
          <w:sz w:val="24"/>
          <w:szCs w:val="24"/>
        </w:rPr>
        <w:t xml:space="preserve"> класса в соответ</w:t>
      </w:r>
      <w:r w:rsidRPr="00362C84">
        <w:rPr>
          <w:rStyle w:val="a9"/>
          <w:rFonts w:ascii="Times New Roman" w:hAnsi="Times New Roman"/>
          <w:color w:val="000000"/>
          <w:sz w:val="24"/>
          <w:szCs w:val="24"/>
        </w:rPr>
        <w:softHyphen/>
        <w:t>ствии с решаемой коммуникативной задачей;</w:t>
      </w:r>
    </w:p>
    <w:p w:rsidR="00521C70" w:rsidRPr="00362C84" w:rsidRDefault="00521C70" w:rsidP="00215338">
      <w:pPr>
        <w:pStyle w:val="aa"/>
        <w:shd w:val="clear" w:color="auto" w:fill="auto"/>
        <w:tabs>
          <w:tab w:val="left" w:pos="721"/>
        </w:tabs>
        <w:spacing w:before="0" w:line="240" w:lineRule="auto"/>
        <w:ind w:left="20" w:right="20"/>
        <w:jc w:val="both"/>
        <w:rPr>
          <w:rFonts w:ascii="Times New Roman" w:hAnsi="Times New Roman"/>
          <w:sz w:val="24"/>
          <w:szCs w:val="24"/>
        </w:rPr>
      </w:pPr>
      <w:r w:rsidRPr="00362C84">
        <w:rPr>
          <w:rStyle w:val="a9"/>
          <w:rFonts w:ascii="Times New Roman" w:hAnsi="Times New Roman"/>
          <w:color w:val="000000"/>
          <w:sz w:val="24"/>
          <w:szCs w:val="24"/>
        </w:rPr>
        <w:t>распознавать родственные слова, образо</w:t>
      </w:r>
      <w:r w:rsidRPr="00362C84">
        <w:rPr>
          <w:rStyle w:val="a9"/>
          <w:rFonts w:ascii="Times New Roman" w:hAnsi="Times New Roman"/>
          <w:color w:val="000000"/>
          <w:sz w:val="24"/>
          <w:szCs w:val="24"/>
        </w:rPr>
        <w:softHyphen/>
        <w:t>ванные изученными способами словообр</w:t>
      </w:r>
      <w:r>
        <w:rPr>
          <w:rStyle w:val="a9"/>
          <w:rFonts w:ascii="Times New Roman" w:hAnsi="Times New Roman"/>
          <w:color w:val="000000"/>
          <w:sz w:val="24"/>
          <w:szCs w:val="24"/>
        </w:rPr>
        <w:t>азова</w:t>
      </w:r>
      <w:r>
        <w:rPr>
          <w:rStyle w:val="a9"/>
          <w:rFonts w:ascii="Times New Roman" w:hAnsi="Times New Roman"/>
          <w:color w:val="000000"/>
          <w:sz w:val="24"/>
          <w:szCs w:val="24"/>
        </w:rPr>
        <w:softHyphen/>
        <w:t>ния, в пределах тематики 6</w:t>
      </w:r>
      <w:r w:rsidRPr="00362C84">
        <w:rPr>
          <w:rStyle w:val="a9"/>
          <w:rFonts w:ascii="Times New Roman" w:hAnsi="Times New Roman"/>
          <w:color w:val="000000"/>
          <w:sz w:val="24"/>
          <w:szCs w:val="24"/>
        </w:rPr>
        <w:t xml:space="preserve"> класса в соответ</w:t>
      </w:r>
      <w:r w:rsidRPr="00362C84">
        <w:rPr>
          <w:rStyle w:val="a9"/>
          <w:rFonts w:ascii="Times New Roman" w:hAnsi="Times New Roman"/>
          <w:color w:val="000000"/>
          <w:sz w:val="24"/>
          <w:szCs w:val="24"/>
        </w:rPr>
        <w:softHyphen/>
        <w:t>ствии с решаемой коммуникативной задачей.</w:t>
      </w:r>
    </w:p>
    <w:p w:rsidR="00521C70" w:rsidRPr="001B35AF" w:rsidRDefault="00521C70" w:rsidP="00215338">
      <w:pPr>
        <w:pStyle w:val="40"/>
        <w:shd w:val="clear" w:color="auto" w:fill="auto"/>
        <w:spacing w:line="240" w:lineRule="auto"/>
        <w:ind w:left="20" w:right="20"/>
        <w:rPr>
          <w:rFonts w:ascii="Times New Roman" w:hAnsi="Times New Roman"/>
          <w:sz w:val="24"/>
          <w:szCs w:val="24"/>
          <w:lang w:val="ru-RU"/>
        </w:rPr>
      </w:pPr>
      <w:r w:rsidRPr="001B35AF">
        <w:rPr>
          <w:rStyle w:val="4"/>
          <w:rFonts w:ascii="Times New Roman" w:hAnsi="Times New Roman"/>
          <w:b/>
          <w:bCs/>
          <w:color w:val="000000"/>
          <w:sz w:val="24"/>
          <w:szCs w:val="24"/>
          <w:lang w:val="ru-RU"/>
        </w:rPr>
        <w:t>Учащийся получит возможность на</w:t>
      </w:r>
      <w:r w:rsidRPr="001B35AF">
        <w:rPr>
          <w:rStyle w:val="4"/>
          <w:rFonts w:ascii="Times New Roman" w:hAnsi="Times New Roman"/>
          <w:b/>
          <w:bCs/>
          <w:color w:val="000000"/>
          <w:sz w:val="24"/>
          <w:szCs w:val="24"/>
          <w:lang w:val="ru-RU"/>
        </w:rPr>
        <w:softHyphen/>
        <w:t>учиться:</w:t>
      </w:r>
    </w:p>
    <w:p w:rsidR="00521C70" w:rsidRPr="00362C84" w:rsidRDefault="00521C70" w:rsidP="00215338">
      <w:pPr>
        <w:autoSpaceDE w:val="0"/>
        <w:autoSpaceDN w:val="0"/>
        <w:adjustRightInd w:val="0"/>
        <w:rPr>
          <w:b/>
        </w:rPr>
      </w:pPr>
    </w:p>
    <w:p w:rsidR="00521C70" w:rsidRPr="00362C84" w:rsidRDefault="00521C70" w:rsidP="00215338">
      <w:pPr>
        <w:pStyle w:val="50"/>
        <w:shd w:val="clear" w:color="auto" w:fill="auto"/>
        <w:tabs>
          <w:tab w:val="left" w:pos="711"/>
        </w:tabs>
        <w:spacing w:line="240" w:lineRule="auto"/>
        <w:ind w:left="23" w:right="23" w:firstLine="0"/>
        <w:rPr>
          <w:rFonts w:ascii="Times New Roman" w:hAnsi="Times New Roman"/>
          <w:sz w:val="24"/>
          <w:szCs w:val="24"/>
        </w:rPr>
      </w:pPr>
      <w:r w:rsidRPr="00362C84">
        <w:rPr>
          <w:rStyle w:val="5"/>
          <w:rFonts w:ascii="Times New Roman" w:hAnsi="Times New Roman"/>
          <w:color w:val="000000"/>
          <w:sz w:val="24"/>
          <w:szCs w:val="24"/>
        </w:rPr>
        <w:t>употреблять в речи в нескольких зна</w:t>
      </w:r>
      <w:r w:rsidRPr="00362C84">
        <w:rPr>
          <w:rStyle w:val="5"/>
          <w:rFonts w:ascii="Times New Roman" w:hAnsi="Times New Roman"/>
          <w:color w:val="000000"/>
          <w:sz w:val="24"/>
          <w:szCs w:val="24"/>
        </w:rPr>
        <w:softHyphen/>
        <w:t>чениях многозначные слова, изученные в пред</w:t>
      </w:r>
      <w:r>
        <w:rPr>
          <w:rStyle w:val="5"/>
          <w:rFonts w:ascii="Times New Roman" w:hAnsi="Times New Roman"/>
          <w:color w:val="000000"/>
          <w:sz w:val="24"/>
          <w:szCs w:val="24"/>
        </w:rPr>
        <w:t>елах тематики 6</w:t>
      </w:r>
      <w:r w:rsidRPr="00362C84">
        <w:rPr>
          <w:rStyle w:val="5"/>
          <w:rFonts w:ascii="Times New Roman" w:hAnsi="Times New Roman"/>
          <w:color w:val="000000"/>
          <w:sz w:val="24"/>
          <w:szCs w:val="24"/>
        </w:rPr>
        <w:t xml:space="preserve"> класса;</w:t>
      </w:r>
    </w:p>
    <w:p w:rsidR="00521C70" w:rsidRPr="00362C84" w:rsidRDefault="00521C70" w:rsidP="00215338">
      <w:pPr>
        <w:pStyle w:val="50"/>
        <w:shd w:val="clear" w:color="auto" w:fill="auto"/>
        <w:tabs>
          <w:tab w:val="left" w:pos="692"/>
        </w:tabs>
        <w:spacing w:line="240" w:lineRule="auto"/>
        <w:ind w:left="23" w:right="23" w:firstLine="0"/>
        <w:rPr>
          <w:rFonts w:ascii="Times New Roman" w:hAnsi="Times New Roman"/>
          <w:sz w:val="24"/>
          <w:szCs w:val="24"/>
        </w:rPr>
      </w:pPr>
      <w:r w:rsidRPr="00362C84">
        <w:rPr>
          <w:rStyle w:val="5"/>
          <w:rFonts w:ascii="Times New Roman" w:hAnsi="Times New Roman"/>
          <w:color w:val="000000"/>
          <w:sz w:val="24"/>
          <w:szCs w:val="24"/>
        </w:rPr>
        <w:t>распознавать принадлежность слов к частям речи по определённым признакам (артиклям, аффиксам и др.);</w:t>
      </w:r>
    </w:p>
    <w:p w:rsidR="00521C70" w:rsidRPr="00362C84" w:rsidRDefault="00521C70" w:rsidP="00215338">
      <w:pPr>
        <w:pStyle w:val="50"/>
        <w:shd w:val="clear" w:color="auto" w:fill="auto"/>
        <w:tabs>
          <w:tab w:val="left" w:pos="730"/>
        </w:tabs>
        <w:spacing w:line="240" w:lineRule="auto"/>
        <w:ind w:left="23" w:right="23" w:firstLine="0"/>
        <w:rPr>
          <w:rFonts w:ascii="Times New Roman" w:hAnsi="Times New Roman"/>
          <w:sz w:val="24"/>
          <w:szCs w:val="24"/>
        </w:rPr>
      </w:pPr>
      <w:r w:rsidRPr="00362C84">
        <w:rPr>
          <w:rStyle w:val="5"/>
          <w:rFonts w:ascii="Times New Roman" w:hAnsi="Times New Roman"/>
          <w:color w:val="000000"/>
          <w:sz w:val="24"/>
          <w:szCs w:val="24"/>
        </w:rPr>
        <w:t>использовать языковую догадку в про</w:t>
      </w:r>
      <w:r w:rsidRPr="00362C84">
        <w:rPr>
          <w:rStyle w:val="5"/>
          <w:rFonts w:ascii="Times New Roman" w:hAnsi="Times New Roman"/>
          <w:color w:val="000000"/>
          <w:sz w:val="24"/>
          <w:szCs w:val="24"/>
        </w:rPr>
        <w:softHyphen/>
        <w:t>цессе чтения и аудирования (догадываться о значении незнакомых слов по контексту и по словообразовательным элементам).</w:t>
      </w:r>
    </w:p>
    <w:p w:rsidR="00521C70" w:rsidRPr="003A1FC4" w:rsidRDefault="00521C70" w:rsidP="00215338">
      <w:pPr>
        <w:autoSpaceDE w:val="0"/>
        <w:autoSpaceDN w:val="0"/>
        <w:adjustRightInd w:val="0"/>
        <w:rPr>
          <w:b/>
        </w:rPr>
      </w:pPr>
    </w:p>
    <w:p w:rsidR="00521C70" w:rsidRPr="00462E44" w:rsidRDefault="00521C70" w:rsidP="00215338">
      <w:pPr>
        <w:pStyle w:val="33"/>
        <w:shd w:val="clear" w:color="auto" w:fill="auto"/>
        <w:spacing w:before="0" w:after="0" w:line="240" w:lineRule="auto"/>
        <w:ind w:left="20"/>
        <w:rPr>
          <w:rFonts w:ascii="Times New Roman" w:hAnsi="Times New Roman"/>
          <w:sz w:val="24"/>
          <w:szCs w:val="24"/>
        </w:rPr>
      </w:pPr>
      <w:bookmarkStart w:id="7" w:name="bookmark5"/>
      <w:r w:rsidRPr="00462E44">
        <w:rPr>
          <w:rStyle w:val="32"/>
          <w:rFonts w:ascii="Times New Roman" w:hAnsi="Times New Roman"/>
          <w:color w:val="000000"/>
          <w:sz w:val="24"/>
          <w:szCs w:val="24"/>
        </w:rPr>
        <w:t>Грамматическая сторона речи</w:t>
      </w:r>
      <w:bookmarkEnd w:id="7"/>
    </w:p>
    <w:p w:rsidR="00521C70" w:rsidRPr="00462E44" w:rsidRDefault="00521C70" w:rsidP="00215338">
      <w:pPr>
        <w:pStyle w:val="60"/>
        <w:shd w:val="clear" w:color="auto" w:fill="auto"/>
        <w:spacing w:before="0" w:line="240" w:lineRule="auto"/>
        <w:ind w:left="20"/>
        <w:rPr>
          <w:rFonts w:ascii="Times New Roman" w:hAnsi="Times New Roman"/>
          <w:sz w:val="24"/>
          <w:szCs w:val="24"/>
        </w:rPr>
      </w:pPr>
      <w:r w:rsidRPr="00462E44">
        <w:rPr>
          <w:rStyle w:val="6"/>
          <w:rFonts w:ascii="Times New Roman" w:hAnsi="Times New Roman"/>
          <w:color w:val="000000"/>
          <w:sz w:val="24"/>
          <w:szCs w:val="24"/>
        </w:rPr>
        <w:t>Учащийся научится:</w:t>
      </w:r>
    </w:p>
    <w:p w:rsidR="00521C70" w:rsidRPr="00462E44" w:rsidRDefault="00521C70" w:rsidP="00215338">
      <w:pPr>
        <w:pStyle w:val="aa"/>
        <w:shd w:val="clear" w:color="auto" w:fill="auto"/>
        <w:tabs>
          <w:tab w:val="left" w:pos="721"/>
        </w:tabs>
        <w:spacing w:before="0" w:line="240" w:lineRule="auto"/>
        <w:ind w:left="20" w:right="20"/>
        <w:jc w:val="both"/>
        <w:rPr>
          <w:rFonts w:ascii="Times New Roman" w:hAnsi="Times New Roman"/>
          <w:sz w:val="24"/>
          <w:szCs w:val="24"/>
        </w:rPr>
      </w:pPr>
      <w:r w:rsidRPr="00462E44">
        <w:rPr>
          <w:rStyle w:val="a9"/>
          <w:rFonts w:ascii="Times New Roman" w:hAnsi="Times New Roman"/>
          <w:color w:val="000000"/>
          <w:sz w:val="24"/>
          <w:szCs w:val="24"/>
        </w:rPr>
        <w:t>оперировать в процессе устного и пись</w:t>
      </w:r>
      <w:r w:rsidRPr="00462E44">
        <w:rPr>
          <w:rStyle w:val="a9"/>
          <w:rFonts w:ascii="Times New Roman" w:hAnsi="Times New Roman"/>
          <w:color w:val="000000"/>
          <w:sz w:val="24"/>
          <w:szCs w:val="24"/>
        </w:rPr>
        <w:softHyphen/>
        <w:t>менного общения основными синтаксическими конструкциями и морфологическими формами английского языка в соответствии с коммуника</w:t>
      </w:r>
      <w:r w:rsidRPr="00462E44">
        <w:rPr>
          <w:rStyle w:val="a9"/>
          <w:rFonts w:ascii="Times New Roman" w:hAnsi="Times New Roman"/>
          <w:color w:val="000000"/>
          <w:sz w:val="24"/>
          <w:szCs w:val="24"/>
        </w:rPr>
        <w:softHyphen/>
        <w:t>тивной задачей;</w:t>
      </w:r>
    </w:p>
    <w:p w:rsidR="00521C70" w:rsidRPr="00462E44" w:rsidRDefault="00521C70" w:rsidP="00215338">
      <w:pPr>
        <w:pStyle w:val="aa"/>
        <w:shd w:val="clear" w:color="auto" w:fill="auto"/>
        <w:tabs>
          <w:tab w:val="left" w:pos="718"/>
        </w:tabs>
        <w:spacing w:before="0" w:line="240" w:lineRule="auto"/>
        <w:ind w:left="20"/>
        <w:jc w:val="both"/>
        <w:rPr>
          <w:rFonts w:ascii="Times New Roman" w:hAnsi="Times New Roman"/>
          <w:sz w:val="24"/>
          <w:szCs w:val="24"/>
        </w:rPr>
      </w:pPr>
      <w:r w:rsidRPr="00462E44">
        <w:rPr>
          <w:rStyle w:val="a9"/>
          <w:rFonts w:ascii="Times New Roman" w:hAnsi="Times New Roman"/>
          <w:color w:val="000000"/>
          <w:sz w:val="24"/>
          <w:szCs w:val="24"/>
        </w:rPr>
        <w:t>распознавать и употреблять в речи:</w:t>
      </w:r>
    </w:p>
    <w:p w:rsidR="00521C70" w:rsidRPr="00462E44" w:rsidRDefault="00521C70" w:rsidP="00215338">
      <w:pPr>
        <w:pStyle w:val="aa"/>
        <w:shd w:val="clear" w:color="auto" w:fill="auto"/>
        <w:tabs>
          <w:tab w:val="left" w:pos="620"/>
        </w:tabs>
        <w:spacing w:before="0" w:line="240" w:lineRule="auto"/>
        <w:ind w:left="20" w:right="20"/>
        <w:jc w:val="both"/>
        <w:rPr>
          <w:rFonts w:ascii="Times New Roman" w:hAnsi="Times New Roman"/>
          <w:sz w:val="24"/>
          <w:szCs w:val="24"/>
        </w:rPr>
      </w:pPr>
      <w:r w:rsidRPr="00462E44">
        <w:rPr>
          <w:rStyle w:val="a9"/>
          <w:rFonts w:ascii="Times New Roman" w:hAnsi="Times New Roman"/>
          <w:color w:val="000000"/>
          <w:sz w:val="24"/>
          <w:szCs w:val="24"/>
        </w:rPr>
        <w:t>различные коммуникативные типы пред</w:t>
      </w:r>
      <w:r w:rsidRPr="00462E44">
        <w:rPr>
          <w:rStyle w:val="a9"/>
          <w:rFonts w:ascii="Times New Roman" w:hAnsi="Times New Roman"/>
          <w:color w:val="000000"/>
          <w:sz w:val="24"/>
          <w:szCs w:val="24"/>
        </w:rPr>
        <w:softHyphen/>
        <w:t>ложений: утвердительные, отрицательные, во</w:t>
      </w:r>
      <w:r w:rsidRPr="00462E44">
        <w:rPr>
          <w:rStyle w:val="a9"/>
          <w:rFonts w:ascii="Times New Roman" w:hAnsi="Times New Roman"/>
          <w:color w:val="000000"/>
          <w:sz w:val="24"/>
          <w:szCs w:val="24"/>
        </w:rPr>
        <w:softHyphen/>
        <w:t>просительные (общий, специальный вопросы), побудительные (в утвердительной и отрицатель</w:t>
      </w:r>
      <w:r w:rsidRPr="00462E44">
        <w:rPr>
          <w:rStyle w:val="a9"/>
          <w:rFonts w:ascii="Times New Roman" w:hAnsi="Times New Roman"/>
          <w:color w:val="000000"/>
          <w:sz w:val="24"/>
          <w:szCs w:val="24"/>
        </w:rPr>
        <w:softHyphen/>
        <w:t>ной форме);</w:t>
      </w:r>
    </w:p>
    <w:p w:rsidR="00521C70" w:rsidRPr="00521C70" w:rsidRDefault="00521C70" w:rsidP="00215338">
      <w:pPr>
        <w:pStyle w:val="aa"/>
        <w:shd w:val="clear" w:color="auto" w:fill="auto"/>
        <w:tabs>
          <w:tab w:val="left" w:pos="620"/>
        </w:tabs>
        <w:spacing w:before="0" w:line="240" w:lineRule="auto"/>
        <w:ind w:left="20" w:right="20"/>
        <w:jc w:val="both"/>
        <w:rPr>
          <w:rFonts w:ascii="Times New Roman" w:hAnsi="Times New Roman"/>
          <w:sz w:val="24"/>
          <w:szCs w:val="24"/>
          <w:lang w:val="en-US"/>
        </w:rPr>
      </w:pPr>
      <w:proofErr w:type="gramStart"/>
      <w:r w:rsidRPr="00462E44">
        <w:rPr>
          <w:rStyle w:val="a9"/>
          <w:rFonts w:ascii="Times New Roman" w:hAnsi="Times New Roman"/>
          <w:color w:val="000000"/>
          <w:sz w:val="24"/>
          <w:szCs w:val="24"/>
        </w:rPr>
        <w:t xml:space="preserve">предложения с начальным </w:t>
      </w:r>
      <w:r w:rsidRPr="00462E44">
        <w:rPr>
          <w:rStyle w:val="a9"/>
          <w:rFonts w:ascii="Times New Roman" w:hAnsi="Times New Roman"/>
          <w:color w:val="000000"/>
          <w:sz w:val="24"/>
          <w:szCs w:val="24"/>
          <w:lang w:val="en-US"/>
        </w:rPr>
        <w:t>It</w:t>
      </w:r>
      <w:r w:rsidRPr="00462E44">
        <w:rPr>
          <w:rStyle w:val="a9"/>
          <w:rFonts w:ascii="Times New Roman" w:hAnsi="Times New Roman"/>
          <w:color w:val="000000"/>
          <w:sz w:val="24"/>
          <w:szCs w:val="24"/>
        </w:rPr>
        <w:t xml:space="preserve"> (</w:t>
      </w:r>
      <w:r w:rsidRPr="00462E44">
        <w:rPr>
          <w:rStyle w:val="a9"/>
          <w:rFonts w:ascii="Times New Roman" w:hAnsi="Times New Roman"/>
          <w:color w:val="000000"/>
          <w:sz w:val="24"/>
          <w:szCs w:val="24"/>
          <w:lang w:val="en-US"/>
        </w:rPr>
        <w:t>It</w:t>
      </w:r>
      <w:r w:rsidRPr="00462E44">
        <w:rPr>
          <w:rStyle w:val="a9"/>
          <w:rFonts w:ascii="Times New Roman" w:hAnsi="Times New Roman"/>
          <w:color w:val="000000"/>
          <w:sz w:val="24"/>
          <w:szCs w:val="24"/>
        </w:rPr>
        <w:t>’</w:t>
      </w:r>
      <w:r w:rsidRPr="00462E44">
        <w:rPr>
          <w:rStyle w:val="a9"/>
          <w:rFonts w:ascii="Times New Roman" w:hAnsi="Times New Roman"/>
          <w:color w:val="000000"/>
          <w:sz w:val="24"/>
          <w:szCs w:val="24"/>
          <w:lang w:val="en-US"/>
        </w:rPr>
        <w:t>s</w:t>
      </w:r>
      <w:r w:rsidRPr="00462E44">
        <w:rPr>
          <w:rStyle w:val="a9"/>
          <w:rFonts w:ascii="Times New Roman" w:hAnsi="Times New Roman"/>
          <w:color w:val="000000"/>
          <w:sz w:val="24"/>
          <w:szCs w:val="24"/>
        </w:rPr>
        <w:t xml:space="preserve"> </w:t>
      </w:r>
      <w:r w:rsidRPr="00462E44">
        <w:rPr>
          <w:rStyle w:val="a9"/>
          <w:rFonts w:ascii="Times New Roman" w:hAnsi="Times New Roman"/>
          <w:color w:val="000000"/>
          <w:sz w:val="24"/>
          <w:szCs w:val="24"/>
          <w:lang w:val="en-US"/>
        </w:rPr>
        <w:t>cold</w:t>
      </w:r>
      <w:r w:rsidRPr="00462E44">
        <w:rPr>
          <w:rStyle w:val="a9"/>
          <w:rFonts w:ascii="Times New Roman" w:hAnsi="Times New Roman"/>
          <w:color w:val="000000"/>
          <w:sz w:val="24"/>
          <w:szCs w:val="24"/>
        </w:rPr>
        <w:t>.</w:t>
      </w:r>
      <w:proofErr w:type="gramEnd"/>
      <w:r w:rsidRPr="00462E44">
        <w:rPr>
          <w:rStyle w:val="a9"/>
          <w:rFonts w:ascii="Times New Roman" w:hAnsi="Times New Roman"/>
          <w:color w:val="000000"/>
          <w:sz w:val="24"/>
          <w:szCs w:val="24"/>
        </w:rPr>
        <w:t xml:space="preserve"> </w:t>
      </w:r>
      <w:r w:rsidRPr="00462E44">
        <w:rPr>
          <w:rStyle w:val="a9"/>
          <w:rFonts w:ascii="Times New Roman" w:hAnsi="Times New Roman"/>
          <w:color w:val="000000"/>
          <w:sz w:val="24"/>
          <w:szCs w:val="24"/>
          <w:lang w:val="en-US"/>
        </w:rPr>
        <w:t xml:space="preserve">It’s five o’clock. It’s interesting. </w:t>
      </w:r>
      <w:proofErr w:type="gramStart"/>
      <w:r w:rsidRPr="00462E44">
        <w:rPr>
          <w:rStyle w:val="a9"/>
          <w:rFonts w:ascii="Times New Roman" w:hAnsi="Times New Roman"/>
          <w:color w:val="000000"/>
          <w:sz w:val="24"/>
          <w:szCs w:val="24"/>
          <w:lang w:val="en-US"/>
        </w:rPr>
        <w:t>It’s</w:t>
      </w:r>
      <w:proofErr w:type="gramEnd"/>
      <w:r w:rsidRPr="00462E44">
        <w:rPr>
          <w:rStyle w:val="a9"/>
          <w:rFonts w:ascii="Times New Roman" w:hAnsi="Times New Roman"/>
          <w:color w:val="000000"/>
          <w:sz w:val="24"/>
          <w:szCs w:val="24"/>
          <w:lang w:val="en-US"/>
        </w:rPr>
        <w:t xml:space="preserve"> winter.);</w:t>
      </w:r>
    </w:p>
    <w:p w:rsidR="00521C70" w:rsidRPr="00462E44" w:rsidRDefault="00521C70" w:rsidP="00215338">
      <w:pPr>
        <w:pStyle w:val="aa"/>
        <w:shd w:val="clear" w:color="auto" w:fill="auto"/>
        <w:tabs>
          <w:tab w:val="left" w:pos="634"/>
        </w:tabs>
        <w:spacing w:before="0" w:line="240" w:lineRule="auto"/>
        <w:ind w:left="20" w:right="20"/>
        <w:jc w:val="both"/>
        <w:rPr>
          <w:rFonts w:ascii="Times New Roman" w:hAnsi="Times New Roman"/>
          <w:sz w:val="24"/>
          <w:szCs w:val="24"/>
          <w:lang w:val="en-US"/>
        </w:rPr>
      </w:pPr>
      <w:r w:rsidRPr="00462E44">
        <w:rPr>
          <w:rStyle w:val="a9"/>
          <w:rFonts w:ascii="Times New Roman" w:hAnsi="Times New Roman"/>
          <w:color w:val="000000"/>
          <w:sz w:val="24"/>
          <w:szCs w:val="24"/>
        </w:rPr>
        <w:t>предложения</w:t>
      </w:r>
      <w:r w:rsidRPr="00462E44">
        <w:rPr>
          <w:rStyle w:val="a9"/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462E44">
        <w:rPr>
          <w:rStyle w:val="a9"/>
          <w:rFonts w:ascii="Times New Roman" w:hAnsi="Times New Roman"/>
          <w:color w:val="000000"/>
          <w:sz w:val="24"/>
          <w:szCs w:val="24"/>
        </w:rPr>
        <w:t>с</w:t>
      </w:r>
      <w:r w:rsidRPr="00462E44">
        <w:rPr>
          <w:rStyle w:val="a9"/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proofErr w:type="gramStart"/>
      <w:r w:rsidRPr="00462E44">
        <w:rPr>
          <w:rStyle w:val="a9"/>
          <w:rFonts w:ascii="Times New Roman" w:hAnsi="Times New Roman"/>
          <w:color w:val="000000"/>
          <w:sz w:val="24"/>
          <w:szCs w:val="24"/>
        </w:rPr>
        <w:t>начальным</w:t>
      </w:r>
      <w:proofErr w:type="gramEnd"/>
      <w:r w:rsidRPr="00462E44">
        <w:rPr>
          <w:rStyle w:val="a9"/>
          <w:rFonts w:ascii="Times New Roman" w:hAnsi="Times New Roman"/>
          <w:color w:val="000000"/>
          <w:sz w:val="24"/>
          <w:szCs w:val="24"/>
          <w:lang w:val="en-US"/>
        </w:rPr>
        <w:t xml:space="preserve"> There + to be (There are a lot of trees in the park.);</w:t>
      </w:r>
    </w:p>
    <w:p w:rsidR="00521C70" w:rsidRPr="00462E44" w:rsidRDefault="00521C70" w:rsidP="00521C70">
      <w:pPr>
        <w:pStyle w:val="aa"/>
        <w:shd w:val="clear" w:color="auto" w:fill="auto"/>
        <w:tabs>
          <w:tab w:val="left" w:pos="582"/>
        </w:tabs>
        <w:spacing w:before="0" w:line="235" w:lineRule="exact"/>
        <w:ind w:left="20" w:right="20"/>
        <w:jc w:val="both"/>
        <w:rPr>
          <w:rFonts w:ascii="Times New Roman" w:hAnsi="Times New Roman"/>
          <w:sz w:val="24"/>
          <w:szCs w:val="24"/>
        </w:rPr>
      </w:pPr>
      <w:r w:rsidRPr="00462E44">
        <w:rPr>
          <w:rStyle w:val="a9"/>
          <w:rFonts w:ascii="Times New Roman" w:hAnsi="Times New Roman"/>
          <w:color w:val="000000"/>
          <w:sz w:val="24"/>
          <w:szCs w:val="24"/>
        </w:rPr>
        <w:t>сложносочинённые предложения с сочини</w:t>
      </w:r>
      <w:r w:rsidRPr="00462E44">
        <w:rPr>
          <w:rStyle w:val="a9"/>
          <w:rFonts w:ascii="Times New Roman" w:hAnsi="Times New Roman"/>
          <w:color w:val="000000"/>
          <w:sz w:val="24"/>
          <w:szCs w:val="24"/>
        </w:rPr>
        <w:softHyphen/>
        <w:t xml:space="preserve">тельными союзами </w:t>
      </w:r>
      <w:r w:rsidRPr="00462E44">
        <w:rPr>
          <w:rStyle w:val="a9"/>
          <w:rFonts w:ascii="Times New Roman" w:hAnsi="Times New Roman"/>
          <w:color w:val="000000"/>
          <w:sz w:val="24"/>
          <w:szCs w:val="24"/>
          <w:lang w:val="en-US"/>
        </w:rPr>
        <w:t>and</w:t>
      </w:r>
      <w:r w:rsidRPr="00462E44">
        <w:rPr>
          <w:rStyle w:val="a9"/>
          <w:rFonts w:ascii="Times New Roman" w:hAnsi="Times New Roman"/>
          <w:color w:val="000000"/>
          <w:sz w:val="24"/>
          <w:szCs w:val="24"/>
        </w:rPr>
        <w:t xml:space="preserve">, </w:t>
      </w:r>
      <w:r w:rsidRPr="00462E44">
        <w:rPr>
          <w:rStyle w:val="a9"/>
          <w:rFonts w:ascii="Times New Roman" w:hAnsi="Times New Roman"/>
          <w:color w:val="000000"/>
          <w:sz w:val="24"/>
          <w:szCs w:val="24"/>
          <w:lang w:val="en-US"/>
        </w:rPr>
        <w:t>but</w:t>
      </w:r>
      <w:r w:rsidRPr="00462E44">
        <w:rPr>
          <w:rStyle w:val="a9"/>
          <w:rFonts w:ascii="Times New Roman" w:hAnsi="Times New Roman"/>
          <w:color w:val="000000"/>
          <w:sz w:val="24"/>
          <w:szCs w:val="24"/>
        </w:rPr>
        <w:t xml:space="preserve">, </w:t>
      </w:r>
      <w:r w:rsidRPr="00462E44">
        <w:rPr>
          <w:rStyle w:val="a9"/>
          <w:rFonts w:ascii="Times New Roman" w:hAnsi="Times New Roman"/>
          <w:color w:val="000000"/>
          <w:sz w:val="24"/>
          <w:szCs w:val="24"/>
          <w:lang w:val="en-US"/>
        </w:rPr>
        <w:t>or</w:t>
      </w:r>
      <w:r w:rsidRPr="00462E44">
        <w:rPr>
          <w:rStyle w:val="a9"/>
          <w:rFonts w:ascii="Times New Roman" w:hAnsi="Times New Roman"/>
          <w:color w:val="000000"/>
          <w:sz w:val="24"/>
          <w:szCs w:val="24"/>
        </w:rPr>
        <w:t>;</w:t>
      </w:r>
    </w:p>
    <w:p w:rsidR="00521C70" w:rsidRPr="00462E44" w:rsidRDefault="00521C70" w:rsidP="00521C70">
      <w:pPr>
        <w:pStyle w:val="aa"/>
        <w:shd w:val="clear" w:color="auto" w:fill="auto"/>
        <w:tabs>
          <w:tab w:val="left" w:pos="596"/>
        </w:tabs>
        <w:spacing w:before="0" w:line="235" w:lineRule="exact"/>
        <w:ind w:left="20" w:right="20"/>
        <w:jc w:val="both"/>
        <w:rPr>
          <w:rFonts w:ascii="Times New Roman" w:hAnsi="Times New Roman"/>
          <w:sz w:val="24"/>
          <w:szCs w:val="24"/>
        </w:rPr>
      </w:pPr>
      <w:r w:rsidRPr="00462E44">
        <w:rPr>
          <w:rStyle w:val="a9"/>
          <w:rFonts w:ascii="Times New Roman" w:hAnsi="Times New Roman"/>
          <w:color w:val="000000"/>
          <w:sz w:val="24"/>
          <w:szCs w:val="24"/>
        </w:rPr>
        <w:t xml:space="preserve">имена существительные в единственном и множественном числе — </w:t>
      </w:r>
      <w:r w:rsidRPr="00462E44">
        <w:rPr>
          <w:rStyle w:val="a9"/>
          <w:rFonts w:ascii="Times New Roman" w:hAnsi="Times New Roman"/>
          <w:color w:val="000000"/>
          <w:sz w:val="24"/>
          <w:szCs w:val="24"/>
        </w:rPr>
        <w:lastRenderedPageBreak/>
        <w:t>образованные по пра</w:t>
      </w:r>
      <w:r w:rsidRPr="00462E44">
        <w:rPr>
          <w:rStyle w:val="a9"/>
          <w:rFonts w:ascii="Times New Roman" w:hAnsi="Times New Roman"/>
          <w:color w:val="000000"/>
          <w:sz w:val="24"/>
          <w:szCs w:val="24"/>
        </w:rPr>
        <w:softHyphen/>
        <w:t>вилу и исключения;</w:t>
      </w:r>
    </w:p>
    <w:p w:rsidR="00521C70" w:rsidRPr="00462E44" w:rsidRDefault="00521C70" w:rsidP="00521C70">
      <w:pPr>
        <w:pStyle w:val="aa"/>
        <w:shd w:val="clear" w:color="auto" w:fill="auto"/>
        <w:tabs>
          <w:tab w:val="left" w:pos="610"/>
        </w:tabs>
        <w:spacing w:before="0" w:line="235" w:lineRule="exact"/>
        <w:ind w:left="20" w:right="20"/>
        <w:jc w:val="both"/>
        <w:rPr>
          <w:rFonts w:ascii="Times New Roman" w:hAnsi="Times New Roman"/>
          <w:sz w:val="24"/>
          <w:szCs w:val="24"/>
        </w:rPr>
      </w:pPr>
      <w:r w:rsidRPr="00462E44">
        <w:rPr>
          <w:rStyle w:val="a9"/>
          <w:rFonts w:ascii="Times New Roman" w:hAnsi="Times New Roman"/>
          <w:color w:val="000000"/>
          <w:sz w:val="24"/>
          <w:szCs w:val="24"/>
        </w:rPr>
        <w:t>имена существительные с определённым/ неопределённым/нулевым артиклем;</w:t>
      </w:r>
    </w:p>
    <w:p w:rsidR="00521C70" w:rsidRPr="00462E44" w:rsidRDefault="00521C70" w:rsidP="00521C70">
      <w:pPr>
        <w:pStyle w:val="aa"/>
        <w:shd w:val="clear" w:color="auto" w:fill="auto"/>
        <w:tabs>
          <w:tab w:val="left" w:pos="577"/>
        </w:tabs>
        <w:spacing w:before="0" w:line="240" w:lineRule="exact"/>
        <w:ind w:right="40"/>
        <w:jc w:val="both"/>
        <w:rPr>
          <w:rFonts w:ascii="Times New Roman" w:hAnsi="Times New Roman"/>
          <w:sz w:val="24"/>
          <w:szCs w:val="24"/>
        </w:rPr>
      </w:pPr>
    </w:p>
    <w:p w:rsidR="00521C70" w:rsidRPr="00462E44" w:rsidRDefault="00521C70" w:rsidP="00521C70">
      <w:pPr>
        <w:pStyle w:val="aa"/>
        <w:shd w:val="clear" w:color="auto" w:fill="auto"/>
        <w:tabs>
          <w:tab w:val="left" w:pos="625"/>
        </w:tabs>
        <w:spacing w:before="0" w:line="235" w:lineRule="exact"/>
        <w:ind w:left="20" w:right="20"/>
        <w:jc w:val="both"/>
        <w:rPr>
          <w:rFonts w:ascii="Times New Roman" w:hAnsi="Times New Roman"/>
          <w:sz w:val="24"/>
          <w:szCs w:val="24"/>
        </w:rPr>
      </w:pPr>
      <w:r w:rsidRPr="00462E44">
        <w:rPr>
          <w:rStyle w:val="a9"/>
          <w:rFonts w:ascii="Times New Roman" w:hAnsi="Times New Roman"/>
          <w:color w:val="000000"/>
          <w:sz w:val="24"/>
          <w:szCs w:val="24"/>
        </w:rPr>
        <w:t>личные, притяжательные, указательные, неопределённые, относительные, вопроситель</w:t>
      </w:r>
      <w:r w:rsidRPr="00462E44">
        <w:rPr>
          <w:rStyle w:val="a9"/>
          <w:rFonts w:ascii="Times New Roman" w:hAnsi="Times New Roman"/>
          <w:color w:val="000000"/>
          <w:sz w:val="24"/>
          <w:szCs w:val="24"/>
        </w:rPr>
        <w:softHyphen/>
        <w:t>ные местоимения;</w:t>
      </w:r>
    </w:p>
    <w:p w:rsidR="00521C70" w:rsidRPr="001B35AF" w:rsidRDefault="00521C70" w:rsidP="00521C70">
      <w:pPr>
        <w:pStyle w:val="aa"/>
        <w:shd w:val="clear" w:color="auto" w:fill="auto"/>
        <w:tabs>
          <w:tab w:val="left" w:pos="606"/>
        </w:tabs>
        <w:spacing w:before="0" w:line="235" w:lineRule="exact"/>
        <w:ind w:left="20" w:right="20"/>
        <w:jc w:val="both"/>
        <w:rPr>
          <w:rFonts w:ascii="Times New Roman" w:hAnsi="Times New Roman"/>
          <w:sz w:val="24"/>
          <w:szCs w:val="24"/>
        </w:rPr>
      </w:pPr>
      <w:r w:rsidRPr="00462E44">
        <w:rPr>
          <w:rStyle w:val="a9"/>
          <w:rFonts w:ascii="Times New Roman" w:hAnsi="Times New Roman"/>
          <w:color w:val="000000"/>
          <w:sz w:val="24"/>
          <w:szCs w:val="24"/>
        </w:rPr>
        <w:t>имена прилагательные в положительной, сравнительной и превосходной степени — обра</w:t>
      </w:r>
      <w:r w:rsidRPr="00462E44">
        <w:rPr>
          <w:rStyle w:val="a9"/>
          <w:rFonts w:ascii="Times New Roman" w:hAnsi="Times New Roman"/>
          <w:color w:val="000000"/>
          <w:sz w:val="24"/>
          <w:szCs w:val="24"/>
        </w:rPr>
        <w:softHyphen/>
        <w:t>зованные по правилу и исключения; а также на</w:t>
      </w:r>
      <w:r w:rsidRPr="00462E44">
        <w:rPr>
          <w:rStyle w:val="a9"/>
          <w:rFonts w:ascii="Times New Roman" w:hAnsi="Times New Roman"/>
          <w:color w:val="000000"/>
          <w:sz w:val="24"/>
          <w:szCs w:val="24"/>
        </w:rPr>
        <w:softHyphen/>
        <w:t>речия, выражающие количество (</w:t>
      </w:r>
      <w:r w:rsidRPr="00462E44">
        <w:rPr>
          <w:rStyle w:val="a9"/>
          <w:rFonts w:ascii="Times New Roman" w:hAnsi="Times New Roman"/>
          <w:color w:val="000000"/>
          <w:sz w:val="24"/>
          <w:szCs w:val="24"/>
          <w:lang w:val="en-US"/>
        </w:rPr>
        <w:t>many</w:t>
      </w:r>
      <w:r w:rsidRPr="00462E44">
        <w:rPr>
          <w:rStyle w:val="a9"/>
          <w:rFonts w:ascii="Times New Roman" w:hAnsi="Times New Roman"/>
          <w:color w:val="000000"/>
          <w:sz w:val="24"/>
          <w:szCs w:val="24"/>
        </w:rPr>
        <w:t>/</w:t>
      </w:r>
      <w:r w:rsidRPr="00462E44">
        <w:rPr>
          <w:rStyle w:val="a9"/>
          <w:rFonts w:ascii="Times New Roman" w:hAnsi="Times New Roman"/>
          <w:color w:val="000000"/>
          <w:sz w:val="24"/>
          <w:szCs w:val="24"/>
          <w:lang w:val="en-US"/>
        </w:rPr>
        <w:t>much</w:t>
      </w:r>
      <w:r w:rsidRPr="00462E44">
        <w:rPr>
          <w:rStyle w:val="a9"/>
          <w:rFonts w:ascii="Times New Roman" w:hAnsi="Times New Roman"/>
          <w:color w:val="000000"/>
          <w:sz w:val="24"/>
          <w:szCs w:val="24"/>
        </w:rPr>
        <w:t xml:space="preserve">, </w:t>
      </w:r>
      <w:r w:rsidRPr="00462E44">
        <w:rPr>
          <w:rStyle w:val="a9"/>
          <w:rFonts w:ascii="Times New Roman" w:hAnsi="Times New Roman"/>
          <w:color w:val="000000"/>
          <w:sz w:val="24"/>
          <w:szCs w:val="24"/>
          <w:lang w:val="en-US"/>
        </w:rPr>
        <w:t>few</w:t>
      </w:r>
      <w:r w:rsidRPr="00462E44">
        <w:rPr>
          <w:rStyle w:val="a9"/>
          <w:rFonts w:ascii="Times New Roman" w:hAnsi="Times New Roman"/>
          <w:color w:val="000000"/>
          <w:sz w:val="24"/>
          <w:szCs w:val="24"/>
        </w:rPr>
        <w:t>/</w:t>
      </w:r>
      <w:r w:rsidRPr="00462E44">
        <w:rPr>
          <w:rStyle w:val="a9"/>
          <w:rFonts w:ascii="Times New Roman" w:hAnsi="Times New Roman"/>
          <w:color w:val="000000"/>
          <w:sz w:val="24"/>
          <w:szCs w:val="24"/>
          <w:lang w:val="en-US"/>
        </w:rPr>
        <w:t>a</w:t>
      </w:r>
      <w:r w:rsidRPr="00462E44">
        <w:rPr>
          <w:rStyle w:val="a9"/>
          <w:rFonts w:ascii="Times New Roman" w:hAnsi="Times New Roman"/>
          <w:color w:val="000000"/>
          <w:sz w:val="24"/>
          <w:szCs w:val="24"/>
        </w:rPr>
        <w:t xml:space="preserve"> </w:t>
      </w:r>
      <w:r w:rsidRPr="00462E44">
        <w:rPr>
          <w:rStyle w:val="a9"/>
          <w:rFonts w:ascii="Times New Roman" w:hAnsi="Times New Roman"/>
          <w:color w:val="000000"/>
          <w:sz w:val="24"/>
          <w:szCs w:val="24"/>
          <w:lang w:val="en-US"/>
        </w:rPr>
        <w:t>few</w:t>
      </w:r>
      <w:r w:rsidRPr="00462E44">
        <w:rPr>
          <w:rStyle w:val="a9"/>
          <w:rFonts w:ascii="Times New Roman" w:hAnsi="Times New Roman"/>
          <w:color w:val="000000"/>
          <w:sz w:val="24"/>
          <w:szCs w:val="24"/>
        </w:rPr>
        <w:t xml:space="preserve">, </w:t>
      </w:r>
      <w:r w:rsidRPr="00462E44">
        <w:rPr>
          <w:rStyle w:val="a9"/>
          <w:rFonts w:ascii="Times New Roman" w:hAnsi="Times New Roman"/>
          <w:color w:val="000000"/>
          <w:sz w:val="24"/>
          <w:szCs w:val="24"/>
          <w:lang w:val="en-US"/>
        </w:rPr>
        <w:t>little</w:t>
      </w:r>
      <w:r w:rsidRPr="00462E44">
        <w:rPr>
          <w:rStyle w:val="a9"/>
          <w:rFonts w:ascii="Times New Roman" w:hAnsi="Times New Roman"/>
          <w:color w:val="000000"/>
          <w:sz w:val="24"/>
          <w:szCs w:val="24"/>
        </w:rPr>
        <w:t>/</w:t>
      </w:r>
      <w:r w:rsidRPr="00462E44">
        <w:rPr>
          <w:rStyle w:val="a9"/>
          <w:rFonts w:ascii="Times New Roman" w:hAnsi="Times New Roman"/>
          <w:color w:val="000000"/>
          <w:sz w:val="24"/>
          <w:szCs w:val="24"/>
          <w:lang w:val="en-US"/>
        </w:rPr>
        <w:t>a</w:t>
      </w:r>
      <w:r w:rsidRPr="00462E44">
        <w:rPr>
          <w:rStyle w:val="a9"/>
          <w:rFonts w:ascii="Times New Roman" w:hAnsi="Times New Roman"/>
          <w:color w:val="000000"/>
          <w:sz w:val="24"/>
          <w:szCs w:val="24"/>
        </w:rPr>
        <w:t xml:space="preserve"> </w:t>
      </w:r>
      <w:r w:rsidRPr="00462E44">
        <w:rPr>
          <w:rStyle w:val="a9"/>
          <w:rFonts w:ascii="Times New Roman" w:hAnsi="Times New Roman"/>
          <w:color w:val="000000"/>
          <w:sz w:val="24"/>
          <w:szCs w:val="24"/>
          <w:lang w:val="en-US"/>
        </w:rPr>
        <w:t>little</w:t>
      </w:r>
      <w:r w:rsidRPr="00462E44">
        <w:rPr>
          <w:rStyle w:val="a9"/>
          <w:rFonts w:ascii="Times New Roman" w:hAnsi="Times New Roman"/>
          <w:color w:val="000000"/>
          <w:sz w:val="24"/>
          <w:szCs w:val="24"/>
        </w:rPr>
        <w:t>);</w:t>
      </w:r>
      <w:r>
        <w:rPr>
          <w:rFonts w:ascii="Times New Roman" w:hAnsi="Times New Roman"/>
          <w:sz w:val="24"/>
          <w:szCs w:val="24"/>
        </w:rPr>
        <w:t xml:space="preserve"> </w:t>
      </w:r>
      <w:r w:rsidRPr="001B35AF">
        <w:rPr>
          <w:rStyle w:val="a9"/>
          <w:rFonts w:ascii="Times New Roman" w:eastAsia="SimSun" w:hAnsi="Times New Roman"/>
          <w:color w:val="000000"/>
          <w:sz w:val="24"/>
        </w:rPr>
        <w:t>количественные и порядковые числитель</w:t>
      </w:r>
      <w:r w:rsidRPr="001B35AF">
        <w:rPr>
          <w:rStyle w:val="a9"/>
          <w:rFonts w:ascii="Times New Roman" w:eastAsia="SimSun" w:hAnsi="Times New Roman"/>
          <w:color w:val="000000"/>
          <w:sz w:val="24"/>
        </w:rPr>
        <w:softHyphen/>
        <w:t>ные;</w:t>
      </w:r>
    </w:p>
    <w:p w:rsidR="00521C70" w:rsidRPr="001B35AF" w:rsidRDefault="00521C70" w:rsidP="00521C70">
      <w:pPr>
        <w:pStyle w:val="aa"/>
        <w:shd w:val="clear" w:color="auto" w:fill="auto"/>
        <w:tabs>
          <w:tab w:val="left" w:pos="702"/>
        </w:tabs>
        <w:spacing w:before="0" w:line="240" w:lineRule="auto"/>
        <w:ind w:right="113"/>
        <w:jc w:val="both"/>
        <w:rPr>
          <w:rFonts w:ascii="Times New Roman" w:hAnsi="Times New Roman"/>
          <w:sz w:val="24"/>
        </w:rPr>
      </w:pPr>
      <w:r w:rsidRPr="001B35AF">
        <w:rPr>
          <w:rStyle w:val="a9"/>
          <w:rFonts w:ascii="Times New Roman" w:eastAsia="SimSun" w:hAnsi="Times New Roman"/>
          <w:color w:val="000000"/>
          <w:sz w:val="24"/>
        </w:rPr>
        <w:t xml:space="preserve">глаголы в наиболее употребительных временных формах действительного залога: </w:t>
      </w:r>
      <w:r w:rsidRPr="001B35AF">
        <w:rPr>
          <w:rStyle w:val="a9"/>
          <w:rFonts w:ascii="Times New Roman" w:eastAsia="SimSun" w:hAnsi="Times New Roman"/>
          <w:color w:val="000000"/>
          <w:sz w:val="24"/>
          <w:lang w:val="en-US"/>
        </w:rPr>
        <w:t>Present</w:t>
      </w:r>
      <w:r w:rsidRPr="001B35AF">
        <w:rPr>
          <w:rStyle w:val="a9"/>
          <w:rFonts w:ascii="Times New Roman" w:eastAsia="SimSun" w:hAnsi="Times New Roman"/>
          <w:color w:val="000000"/>
          <w:sz w:val="24"/>
        </w:rPr>
        <w:t xml:space="preserve"> </w:t>
      </w:r>
      <w:r w:rsidRPr="001B35AF">
        <w:rPr>
          <w:rStyle w:val="a9"/>
          <w:rFonts w:ascii="Times New Roman" w:eastAsia="SimSun" w:hAnsi="Times New Roman"/>
          <w:color w:val="000000"/>
          <w:sz w:val="24"/>
          <w:lang w:val="en-US"/>
        </w:rPr>
        <w:t>Simple</w:t>
      </w:r>
      <w:r w:rsidRPr="001B35AF">
        <w:rPr>
          <w:rStyle w:val="a9"/>
          <w:rFonts w:ascii="Times New Roman" w:eastAsia="SimSun" w:hAnsi="Times New Roman"/>
          <w:color w:val="000000"/>
          <w:sz w:val="24"/>
        </w:rPr>
        <w:t xml:space="preserve">, </w:t>
      </w:r>
      <w:r w:rsidRPr="001B35AF">
        <w:rPr>
          <w:rStyle w:val="a9"/>
          <w:rFonts w:ascii="Times New Roman" w:eastAsia="SimSun" w:hAnsi="Times New Roman"/>
          <w:color w:val="000000"/>
          <w:sz w:val="24"/>
          <w:lang w:val="en-US"/>
        </w:rPr>
        <w:t>Future</w:t>
      </w:r>
      <w:r w:rsidRPr="001B35AF">
        <w:rPr>
          <w:rStyle w:val="a9"/>
          <w:rFonts w:ascii="Times New Roman" w:eastAsia="SimSun" w:hAnsi="Times New Roman"/>
          <w:color w:val="000000"/>
          <w:sz w:val="24"/>
        </w:rPr>
        <w:t xml:space="preserve"> </w:t>
      </w:r>
      <w:r w:rsidRPr="001B35AF">
        <w:rPr>
          <w:rStyle w:val="a9"/>
          <w:rFonts w:ascii="Times New Roman" w:eastAsia="SimSun" w:hAnsi="Times New Roman"/>
          <w:color w:val="000000"/>
          <w:sz w:val="24"/>
          <w:lang w:val="en-US"/>
        </w:rPr>
        <w:t>Simple</w:t>
      </w:r>
      <w:r w:rsidRPr="001B35AF">
        <w:rPr>
          <w:rStyle w:val="a9"/>
          <w:rFonts w:ascii="Times New Roman" w:eastAsia="SimSun" w:hAnsi="Times New Roman"/>
          <w:color w:val="000000"/>
          <w:sz w:val="24"/>
        </w:rPr>
        <w:t xml:space="preserve">, </w:t>
      </w:r>
      <w:r w:rsidRPr="001B35AF">
        <w:rPr>
          <w:rStyle w:val="a9"/>
          <w:rFonts w:ascii="Times New Roman" w:eastAsia="SimSun" w:hAnsi="Times New Roman"/>
          <w:color w:val="000000"/>
          <w:sz w:val="24"/>
          <w:lang w:val="en-US"/>
        </w:rPr>
        <w:t>Past</w:t>
      </w:r>
      <w:r w:rsidRPr="001B35AF">
        <w:rPr>
          <w:rStyle w:val="a9"/>
          <w:rFonts w:ascii="Times New Roman" w:eastAsia="SimSun" w:hAnsi="Times New Roman"/>
          <w:color w:val="000000"/>
          <w:sz w:val="24"/>
        </w:rPr>
        <w:t xml:space="preserve"> </w:t>
      </w:r>
      <w:r w:rsidRPr="001B35AF">
        <w:rPr>
          <w:rStyle w:val="a9"/>
          <w:rFonts w:ascii="Times New Roman" w:eastAsia="SimSun" w:hAnsi="Times New Roman"/>
          <w:color w:val="000000"/>
          <w:sz w:val="24"/>
          <w:lang w:val="en-US"/>
        </w:rPr>
        <w:t>Simple</w:t>
      </w:r>
      <w:r w:rsidRPr="001B35AF">
        <w:rPr>
          <w:rStyle w:val="a9"/>
          <w:rFonts w:ascii="Times New Roman" w:eastAsia="SimSun" w:hAnsi="Times New Roman"/>
          <w:color w:val="000000"/>
          <w:sz w:val="24"/>
        </w:rPr>
        <w:t xml:space="preserve">, </w:t>
      </w:r>
      <w:r w:rsidRPr="001B35AF">
        <w:rPr>
          <w:rStyle w:val="a9"/>
          <w:rFonts w:ascii="Times New Roman" w:eastAsia="SimSun" w:hAnsi="Times New Roman"/>
          <w:color w:val="000000"/>
          <w:sz w:val="24"/>
          <w:lang w:val="en-US"/>
        </w:rPr>
        <w:t>Present</w:t>
      </w:r>
      <w:r w:rsidRPr="001B35AF">
        <w:rPr>
          <w:rStyle w:val="a9"/>
          <w:rFonts w:ascii="Times New Roman" w:eastAsia="SimSun" w:hAnsi="Times New Roman"/>
          <w:color w:val="000000"/>
          <w:sz w:val="24"/>
        </w:rPr>
        <w:t xml:space="preserve"> </w:t>
      </w:r>
      <w:r w:rsidRPr="001B35AF">
        <w:rPr>
          <w:rStyle w:val="a9"/>
          <w:rFonts w:ascii="Times New Roman" w:eastAsia="SimSun" w:hAnsi="Times New Roman"/>
          <w:color w:val="000000"/>
          <w:sz w:val="24"/>
          <w:lang w:val="en-US"/>
        </w:rPr>
        <w:t>Continuous</w:t>
      </w:r>
      <w:r w:rsidRPr="001B35AF">
        <w:rPr>
          <w:rStyle w:val="a9"/>
          <w:rFonts w:ascii="Times New Roman" w:eastAsia="SimSun" w:hAnsi="Times New Roman"/>
          <w:color w:val="000000"/>
          <w:sz w:val="24"/>
        </w:rPr>
        <w:t xml:space="preserve">, </w:t>
      </w:r>
      <w:r w:rsidRPr="001B35AF">
        <w:rPr>
          <w:rStyle w:val="a9"/>
          <w:rFonts w:ascii="Times New Roman" w:eastAsia="SimSun" w:hAnsi="Times New Roman"/>
          <w:color w:val="000000"/>
          <w:sz w:val="24"/>
          <w:lang w:val="en-US"/>
        </w:rPr>
        <w:t>Present</w:t>
      </w:r>
      <w:r w:rsidRPr="001B35AF">
        <w:rPr>
          <w:rStyle w:val="a9"/>
          <w:rFonts w:ascii="Times New Roman" w:eastAsia="SimSun" w:hAnsi="Times New Roman"/>
          <w:color w:val="000000"/>
          <w:sz w:val="24"/>
        </w:rPr>
        <w:t xml:space="preserve"> </w:t>
      </w:r>
      <w:r w:rsidRPr="001B35AF">
        <w:rPr>
          <w:rStyle w:val="a9"/>
          <w:rFonts w:ascii="Times New Roman" w:eastAsia="SimSun" w:hAnsi="Times New Roman"/>
          <w:color w:val="000000"/>
          <w:sz w:val="24"/>
          <w:lang w:val="en-US"/>
        </w:rPr>
        <w:t>Perfect</w:t>
      </w:r>
      <w:r w:rsidRPr="001B35AF">
        <w:rPr>
          <w:rStyle w:val="a9"/>
          <w:rFonts w:ascii="Times New Roman" w:eastAsia="SimSun" w:hAnsi="Times New Roman"/>
          <w:color w:val="000000"/>
          <w:sz w:val="24"/>
        </w:rPr>
        <w:t>;</w:t>
      </w:r>
    </w:p>
    <w:p w:rsidR="00521C70" w:rsidRPr="001B35AF" w:rsidRDefault="00521C70" w:rsidP="00521C70">
      <w:pPr>
        <w:pStyle w:val="aa"/>
        <w:shd w:val="clear" w:color="auto" w:fill="auto"/>
        <w:tabs>
          <w:tab w:val="left" w:pos="601"/>
        </w:tabs>
        <w:spacing w:before="0" w:line="240" w:lineRule="auto"/>
        <w:ind w:right="113"/>
        <w:jc w:val="both"/>
        <w:rPr>
          <w:rStyle w:val="a9"/>
          <w:rFonts w:ascii="Times New Roman" w:hAnsi="Times New Roman"/>
          <w:sz w:val="24"/>
        </w:rPr>
      </w:pPr>
      <w:r w:rsidRPr="001B35AF">
        <w:rPr>
          <w:rStyle w:val="a9"/>
          <w:rFonts w:ascii="Times New Roman" w:eastAsia="SimSun" w:hAnsi="Times New Roman"/>
          <w:color w:val="000000"/>
          <w:sz w:val="24"/>
        </w:rPr>
        <w:t>глаголы в следующих формах страдатель</w:t>
      </w:r>
      <w:r w:rsidRPr="001B35AF">
        <w:rPr>
          <w:rStyle w:val="a9"/>
          <w:rFonts w:ascii="Times New Roman" w:eastAsia="SimSun" w:hAnsi="Times New Roman"/>
          <w:color w:val="000000"/>
          <w:sz w:val="24"/>
        </w:rPr>
        <w:softHyphen/>
        <w:t xml:space="preserve">ного залога: </w:t>
      </w:r>
      <w:r w:rsidRPr="001B35AF">
        <w:rPr>
          <w:rStyle w:val="a9"/>
          <w:rFonts w:ascii="Times New Roman" w:eastAsia="SimSun" w:hAnsi="Times New Roman"/>
          <w:color w:val="000000"/>
          <w:sz w:val="24"/>
          <w:lang w:val="en-US"/>
        </w:rPr>
        <w:t>Present</w:t>
      </w:r>
      <w:r w:rsidRPr="00521C70">
        <w:rPr>
          <w:rStyle w:val="a9"/>
          <w:rFonts w:ascii="Times New Roman" w:eastAsia="SimSun" w:hAnsi="Times New Roman"/>
          <w:color w:val="000000"/>
          <w:sz w:val="24"/>
        </w:rPr>
        <w:t xml:space="preserve"> </w:t>
      </w:r>
      <w:r w:rsidRPr="001B35AF">
        <w:rPr>
          <w:rStyle w:val="a9"/>
          <w:rFonts w:ascii="Times New Roman" w:eastAsia="SimSun" w:hAnsi="Times New Roman"/>
          <w:color w:val="000000"/>
          <w:sz w:val="24"/>
          <w:lang w:val="en-US"/>
        </w:rPr>
        <w:t>Simple</w:t>
      </w:r>
      <w:r w:rsidRPr="00521C70">
        <w:rPr>
          <w:rStyle w:val="a9"/>
          <w:rFonts w:ascii="Times New Roman" w:eastAsia="SimSun" w:hAnsi="Times New Roman"/>
          <w:color w:val="000000"/>
          <w:sz w:val="24"/>
        </w:rPr>
        <w:t xml:space="preserve"> </w:t>
      </w:r>
      <w:r w:rsidRPr="001B35AF">
        <w:rPr>
          <w:rStyle w:val="a9"/>
          <w:rFonts w:ascii="Times New Roman" w:eastAsia="SimSun" w:hAnsi="Times New Roman"/>
          <w:color w:val="000000"/>
          <w:sz w:val="24"/>
          <w:lang w:val="en-US"/>
        </w:rPr>
        <w:t>Passive</w:t>
      </w:r>
      <w:r w:rsidRPr="00521C70">
        <w:rPr>
          <w:rStyle w:val="a9"/>
          <w:rFonts w:ascii="Times New Roman" w:eastAsia="SimSun" w:hAnsi="Times New Roman"/>
          <w:color w:val="000000"/>
          <w:sz w:val="24"/>
        </w:rPr>
        <w:t xml:space="preserve">, </w:t>
      </w:r>
      <w:r w:rsidRPr="001B35AF">
        <w:rPr>
          <w:rStyle w:val="a9"/>
          <w:rFonts w:ascii="Times New Roman" w:eastAsia="SimSun" w:hAnsi="Times New Roman"/>
          <w:color w:val="000000"/>
          <w:sz w:val="24"/>
          <w:lang w:val="en-US"/>
        </w:rPr>
        <w:t>Past</w:t>
      </w:r>
      <w:r w:rsidRPr="00521C70">
        <w:rPr>
          <w:rStyle w:val="a9"/>
          <w:rFonts w:ascii="Times New Roman" w:eastAsia="SimSun" w:hAnsi="Times New Roman"/>
          <w:color w:val="000000"/>
          <w:sz w:val="24"/>
        </w:rPr>
        <w:t xml:space="preserve"> </w:t>
      </w:r>
      <w:r w:rsidRPr="001B35AF">
        <w:rPr>
          <w:rStyle w:val="a9"/>
          <w:rFonts w:ascii="Times New Roman" w:eastAsia="SimSun" w:hAnsi="Times New Roman"/>
          <w:color w:val="000000"/>
          <w:sz w:val="24"/>
          <w:lang w:val="en-US"/>
        </w:rPr>
        <w:t>Simple</w:t>
      </w:r>
      <w:r w:rsidRPr="00521C70">
        <w:rPr>
          <w:rStyle w:val="a9"/>
          <w:rFonts w:ascii="Times New Roman" w:eastAsia="SimSun" w:hAnsi="Times New Roman"/>
          <w:color w:val="000000"/>
          <w:sz w:val="24"/>
        </w:rPr>
        <w:t xml:space="preserve"> </w:t>
      </w:r>
      <w:r w:rsidRPr="001B35AF">
        <w:rPr>
          <w:rStyle w:val="a9"/>
          <w:rFonts w:ascii="Times New Roman" w:eastAsia="SimSun" w:hAnsi="Times New Roman"/>
          <w:color w:val="000000"/>
          <w:sz w:val="24"/>
          <w:lang w:val="en-US"/>
        </w:rPr>
        <w:t>Passive</w:t>
      </w:r>
      <w:r w:rsidRPr="00521C70">
        <w:rPr>
          <w:rStyle w:val="a9"/>
          <w:rFonts w:ascii="Times New Roman" w:eastAsia="SimSun" w:hAnsi="Times New Roman"/>
          <w:color w:val="000000"/>
          <w:sz w:val="24"/>
        </w:rPr>
        <w:t>;</w:t>
      </w:r>
      <w:r>
        <w:rPr>
          <w:rFonts w:ascii="Times New Roman" w:hAnsi="Times New Roman"/>
          <w:sz w:val="24"/>
        </w:rPr>
        <w:t xml:space="preserve"> </w:t>
      </w:r>
      <w:r w:rsidRPr="00F94A52">
        <w:rPr>
          <w:rStyle w:val="a9"/>
          <w:rFonts w:ascii="Times New Roman" w:eastAsia="SimSun" w:hAnsi="Times New Roman"/>
          <w:color w:val="000000"/>
          <w:sz w:val="24"/>
          <w:szCs w:val="24"/>
        </w:rPr>
        <w:t xml:space="preserve">различные грамматические средства для выражению будущего времени: </w:t>
      </w:r>
      <w:r w:rsidRPr="00F94A52">
        <w:rPr>
          <w:rStyle w:val="a9"/>
          <w:rFonts w:ascii="Times New Roman" w:eastAsia="SimSun" w:hAnsi="Times New Roman"/>
          <w:color w:val="000000"/>
          <w:sz w:val="24"/>
          <w:szCs w:val="24"/>
          <w:lang w:val="en-US"/>
        </w:rPr>
        <w:t>Future</w:t>
      </w:r>
      <w:r w:rsidRPr="00F94A52">
        <w:rPr>
          <w:rStyle w:val="a9"/>
          <w:rFonts w:ascii="Times New Roman" w:eastAsia="SimSun" w:hAnsi="Times New Roman"/>
          <w:color w:val="000000"/>
          <w:sz w:val="24"/>
          <w:szCs w:val="24"/>
        </w:rPr>
        <w:t xml:space="preserve"> </w:t>
      </w:r>
      <w:r w:rsidRPr="00F94A52">
        <w:rPr>
          <w:rStyle w:val="a9"/>
          <w:rFonts w:ascii="Times New Roman" w:eastAsia="SimSun" w:hAnsi="Times New Roman"/>
          <w:color w:val="000000"/>
          <w:sz w:val="24"/>
          <w:szCs w:val="24"/>
          <w:lang w:val="en-US"/>
        </w:rPr>
        <w:t>Simple</w:t>
      </w:r>
      <w:r w:rsidRPr="00F94A52">
        <w:rPr>
          <w:rStyle w:val="a9"/>
          <w:rFonts w:ascii="Times New Roman" w:eastAsia="SimSun" w:hAnsi="Times New Roman"/>
          <w:color w:val="000000"/>
          <w:sz w:val="24"/>
          <w:szCs w:val="24"/>
        </w:rPr>
        <w:t xml:space="preserve">, конструкцию </w:t>
      </w:r>
      <w:r w:rsidRPr="00F94A52">
        <w:rPr>
          <w:rStyle w:val="a9"/>
          <w:rFonts w:ascii="Times New Roman" w:eastAsia="SimSun" w:hAnsi="Times New Roman"/>
          <w:color w:val="000000"/>
          <w:sz w:val="24"/>
          <w:szCs w:val="24"/>
          <w:lang w:val="en-US"/>
        </w:rPr>
        <w:t>to</w:t>
      </w:r>
      <w:r w:rsidRPr="00F94A52">
        <w:rPr>
          <w:rStyle w:val="a9"/>
          <w:rFonts w:ascii="Times New Roman" w:eastAsia="SimSun" w:hAnsi="Times New Roman"/>
          <w:color w:val="000000"/>
          <w:sz w:val="24"/>
          <w:szCs w:val="24"/>
        </w:rPr>
        <w:t xml:space="preserve"> </w:t>
      </w:r>
      <w:r w:rsidRPr="00F94A52">
        <w:rPr>
          <w:rStyle w:val="a9"/>
          <w:rFonts w:ascii="Times New Roman" w:eastAsia="SimSun" w:hAnsi="Times New Roman"/>
          <w:color w:val="000000"/>
          <w:sz w:val="24"/>
          <w:szCs w:val="24"/>
          <w:lang w:val="en-US"/>
        </w:rPr>
        <w:t>be</w:t>
      </w:r>
      <w:r w:rsidRPr="00F94A52">
        <w:rPr>
          <w:rStyle w:val="a9"/>
          <w:rFonts w:ascii="Times New Roman" w:eastAsia="SimSun" w:hAnsi="Times New Roman"/>
          <w:color w:val="000000"/>
          <w:sz w:val="24"/>
          <w:szCs w:val="24"/>
        </w:rPr>
        <w:t xml:space="preserve"> </w:t>
      </w:r>
      <w:r w:rsidRPr="00F94A52">
        <w:rPr>
          <w:rStyle w:val="a9"/>
          <w:rFonts w:ascii="Times New Roman" w:eastAsia="SimSun" w:hAnsi="Times New Roman"/>
          <w:color w:val="000000"/>
          <w:sz w:val="24"/>
          <w:szCs w:val="24"/>
          <w:lang w:val="en-US"/>
        </w:rPr>
        <w:t>going</w:t>
      </w:r>
      <w:r w:rsidRPr="00F94A52">
        <w:rPr>
          <w:rStyle w:val="a9"/>
          <w:rFonts w:ascii="Times New Roman" w:eastAsia="SimSun" w:hAnsi="Times New Roman"/>
          <w:color w:val="000000"/>
          <w:sz w:val="24"/>
          <w:szCs w:val="24"/>
        </w:rPr>
        <w:t xml:space="preserve"> </w:t>
      </w:r>
      <w:r w:rsidRPr="00F94A52">
        <w:rPr>
          <w:rStyle w:val="a9"/>
          <w:rFonts w:ascii="Times New Roman" w:eastAsia="SimSun" w:hAnsi="Times New Roman"/>
          <w:color w:val="000000"/>
          <w:sz w:val="24"/>
          <w:szCs w:val="24"/>
          <w:lang w:val="en-US"/>
        </w:rPr>
        <w:t>to</w:t>
      </w:r>
      <w:r w:rsidRPr="00F94A52">
        <w:rPr>
          <w:rStyle w:val="a9"/>
          <w:rFonts w:ascii="Times New Roman" w:eastAsia="SimSun" w:hAnsi="Times New Roman"/>
          <w:color w:val="000000"/>
          <w:sz w:val="24"/>
          <w:szCs w:val="24"/>
        </w:rPr>
        <w:t xml:space="preserve">, </w:t>
      </w:r>
      <w:r w:rsidRPr="00F94A52">
        <w:rPr>
          <w:rStyle w:val="a9"/>
          <w:rFonts w:ascii="Times New Roman" w:eastAsia="SimSun" w:hAnsi="Times New Roman"/>
          <w:color w:val="000000"/>
          <w:sz w:val="24"/>
          <w:szCs w:val="24"/>
          <w:lang w:val="en-US"/>
        </w:rPr>
        <w:t>Present</w:t>
      </w:r>
      <w:r w:rsidRPr="00F94A52">
        <w:rPr>
          <w:rStyle w:val="a9"/>
          <w:rFonts w:ascii="Times New Roman" w:eastAsia="SimSun" w:hAnsi="Times New Roman"/>
          <w:color w:val="000000"/>
          <w:sz w:val="24"/>
          <w:szCs w:val="24"/>
        </w:rPr>
        <w:t xml:space="preserve"> </w:t>
      </w:r>
      <w:r w:rsidRPr="00F94A52">
        <w:rPr>
          <w:rStyle w:val="a9"/>
          <w:rFonts w:ascii="Times New Roman" w:eastAsia="SimSun" w:hAnsi="Times New Roman"/>
          <w:color w:val="000000"/>
          <w:sz w:val="24"/>
          <w:szCs w:val="24"/>
          <w:lang w:val="en-US"/>
        </w:rPr>
        <w:t>Continuous</w:t>
      </w:r>
    </w:p>
    <w:p w:rsidR="00521C70" w:rsidRPr="00521C70" w:rsidRDefault="00521C70" w:rsidP="00521C70">
      <w:pPr>
        <w:pStyle w:val="aa"/>
        <w:shd w:val="clear" w:color="auto" w:fill="auto"/>
        <w:tabs>
          <w:tab w:val="left" w:pos="577"/>
        </w:tabs>
        <w:spacing w:before="0" w:line="240" w:lineRule="exact"/>
        <w:ind w:left="20" w:right="40"/>
        <w:jc w:val="both"/>
        <w:rPr>
          <w:rFonts w:ascii="Times New Roman" w:hAnsi="Times New Roman"/>
          <w:sz w:val="24"/>
          <w:szCs w:val="24"/>
        </w:rPr>
      </w:pPr>
      <w:r w:rsidRPr="00F94A52">
        <w:rPr>
          <w:rStyle w:val="a9"/>
          <w:rFonts w:ascii="Times New Roman" w:eastAsia="SimSun" w:hAnsi="Times New Roman"/>
          <w:color w:val="000000"/>
          <w:sz w:val="24"/>
          <w:szCs w:val="24"/>
        </w:rPr>
        <w:t>модальные</w:t>
      </w:r>
      <w:r w:rsidRPr="00521C70">
        <w:rPr>
          <w:rStyle w:val="a9"/>
          <w:rFonts w:ascii="Times New Roman" w:eastAsia="SimSun" w:hAnsi="Times New Roman"/>
          <w:color w:val="000000"/>
          <w:sz w:val="24"/>
          <w:szCs w:val="24"/>
        </w:rPr>
        <w:t xml:space="preserve"> </w:t>
      </w:r>
      <w:r w:rsidRPr="00F94A52">
        <w:rPr>
          <w:rStyle w:val="a9"/>
          <w:rFonts w:ascii="Times New Roman" w:eastAsia="SimSun" w:hAnsi="Times New Roman"/>
          <w:color w:val="000000"/>
          <w:sz w:val="24"/>
          <w:szCs w:val="24"/>
        </w:rPr>
        <w:t>глаголы</w:t>
      </w:r>
      <w:r w:rsidRPr="00521C70">
        <w:rPr>
          <w:rStyle w:val="a9"/>
          <w:rFonts w:ascii="Times New Roman" w:eastAsia="SimSun" w:hAnsi="Times New Roman"/>
          <w:color w:val="000000"/>
          <w:sz w:val="24"/>
          <w:szCs w:val="24"/>
        </w:rPr>
        <w:t xml:space="preserve"> </w:t>
      </w:r>
      <w:r w:rsidRPr="00F94A52">
        <w:rPr>
          <w:rStyle w:val="a9"/>
          <w:rFonts w:ascii="Times New Roman" w:eastAsia="SimSun" w:hAnsi="Times New Roman"/>
          <w:color w:val="000000"/>
          <w:sz w:val="24"/>
          <w:szCs w:val="24"/>
        </w:rPr>
        <w:t>и</w:t>
      </w:r>
      <w:r w:rsidRPr="00521C70">
        <w:rPr>
          <w:rStyle w:val="a9"/>
          <w:rFonts w:ascii="Times New Roman" w:eastAsia="SimSun" w:hAnsi="Times New Roman"/>
          <w:color w:val="000000"/>
          <w:sz w:val="24"/>
          <w:szCs w:val="24"/>
        </w:rPr>
        <w:t xml:space="preserve"> </w:t>
      </w:r>
      <w:r w:rsidRPr="00F94A52">
        <w:rPr>
          <w:rStyle w:val="a9"/>
          <w:rFonts w:ascii="Times New Roman" w:eastAsia="SimSun" w:hAnsi="Times New Roman"/>
          <w:color w:val="000000"/>
          <w:sz w:val="24"/>
          <w:szCs w:val="24"/>
        </w:rPr>
        <w:t>их</w:t>
      </w:r>
      <w:r w:rsidRPr="00521C70">
        <w:rPr>
          <w:rStyle w:val="a9"/>
          <w:rFonts w:ascii="Times New Roman" w:eastAsia="SimSun" w:hAnsi="Times New Roman"/>
          <w:color w:val="000000"/>
          <w:sz w:val="24"/>
          <w:szCs w:val="24"/>
        </w:rPr>
        <w:t xml:space="preserve">  </w:t>
      </w:r>
      <w:r w:rsidRPr="00F94A52">
        <w:rPr>
          <w:rStyle w:val="a9"/>
          <w:rFonts w:ascii="Times New Roman" w:eastAsia="SimSun" w:hAnsi="Times New Roman"/>
          <w:color w:val="000000"/>
          <w:sz w:val="24"/>
          <w:szCs w:val="24"/>
        </w:rPr>
        <w:t>эквиваленты</w:t>
      </w:r>
      <w:r w:rsidRPr="00521C70">
        <w:rPr>
          <w:rStyle w:val="a9"/>
          <w:rFonts w:ascii="Times New Roman" w:eastAsia="SimSun" w:hAnsi="Times New Roman"/>
          <w:color w:val="000000"/>
          <w:sz w:val="24"/>
          <w:szCs w:val="24"/>
        </w:rPr>
        <w:t xml:space="preserve"> (</w:t>
      </w:r>
      <w:r w:rsidRPr="00F94A52">
        <w:rPr>
          <w:rStyle w:val="a9"/>
          <w:rFonts w:ascii="Times New Roman" w:eastAsia="SimSun" w:hAnsi="Times New Roman"/>
          <w:color w:val="000000"/>
          <w:sz w:val="24"/>
          <w:szCs w:val="24"/>
        </w:rPr>
        <w:t>та</w:t>
      </w:r>
      <w:r w:rsidRPr="00521C70">
        <w:rPr>
          <w:rStyle w:val="a9"/>
          <w:rFonts w:ascii="Times New Roman" w:eastAsia="SimSun" w:hAnsi="Times New Roman"/>
          <w:color w:val="000000"/>
          <w:sz w:val="24"/>
          <w:szCs w:val="24"/>
        </w:rPr>
        <w:t xml:space="preserve"> </w:t>
      </w:r>
      <w:r w:rsidRPr="00F94A52">
        <w:rPr>
          <w:rStyle w:val="a9"/>
          <w:rFonts w:ascii="Times New Roman" w:eastAsia="SimSun" w:hAnsi="Times New Roman"/>
          <w:color w:val="000000"/>
          <w:sz w:val="24"/>
          <w:szCs w:val="24"/>
          <w:lang w:val="en-US"/>
        </w:rPr>
        <w:t>can</w:t>
      </w:r>
      <w:r w:rsidRPr="00521C70">
        <w:rPr>
          <w:rStyle w:val="a9"/>
          <w:rFonts w:ascii="Times New Roman" w:eastAsia="SimSun" w:hAnsi="Times New Roman"/>
          <w:color w:val="000000"/>
          <w:sz w:val="24"/>
          <w:szCs w:val="24"/>
        </w:rPr>
        <w:t xml:space="preserve">, </w:t>
      </w:r>
      <w:r w:rsidRPr="00F94A52">
        <w:rPr>
          <w:rStyle w:val="a9"/>
          <w:rFonts w:ascii="Times New Roman" w:eastAsia="SimSun" w:hAnsi="Times New Roman"/>
          <w:color w:val="000000"/>
          <w:sz w:val="24"/>
          <w:szCs w:val="24"/>
          <w:lang w:val="en-US"/>
        </w:rPr>
        <w:t>be</w:t>
      </w:r>
      <w:r w:rsidRPr="00521C70">
        <w:rPr>
          <w:rStyle w:val="a9"/>
          <w:rFonts w:ascii="Times New Roman" w:eastAsia="SimSun" w:hAnsi="Times New Roman"/>
          <w:color w:val="000000"/>
          <w:sz w:val="24"/>
          <w:szCs w:val="24"/>
        </w:rPr>
        <w:t xml:space="preserve"> </w:t>
      </w:r>
      <w:r w:rsidRPr="00F94A52">
        <w:rPr>
          <w:rStyle w:val="a9"/>
          <w:rFonts w:ascii="Times New Roman" w:eastAsia="SimSun" w:hAnsi="Times New Roman"/>
          <w:color w:val="000000"/>
          <w:sz w:val="24"/>
          <w:szCs w:val="24"/>
          <w:lang w:val="en-US"/>
        </w:rPr>
        <w:t>able</w:t>
      </w:r>
      <w:r w:rsidRPr="00521C70">
        <w:rPr>
          <w:rStyle w:val="a9"/>
          <w:rFonts w:ascii="Times New Roman" w:eastAsia="SimSun" w:hAnsi="Times New Roman"/>
          <w:color w:val="000000"/>
          <w:sz w:val="24"/>
          <w:szCs w:val="24"/>
        </w:rPr>
        <w:t xml:space="preserve"> </w:t>
      </w:r>
      <w:r w:rsidRPr="00F94A52">
        <w:rPr>
          <w:rStyle w:val="a9"/>
          <w:rFonts w:ascii="Times New Roman" w:eastAsia="SimSun" w:hAnsi="Times New Roman"/>
          <w:color w:val="000000"/>
          <w:sz w:val="24"/>
          <w:szCs w:val="24"/>
          <w:lang w:val="en-US"/>
        </w:rPr>
        <w:t>to</w:t>
      </w:r>
      <w:r w:rsidRPr="00521C70">
        <w:rPr>
          <w:rStyle w:val="a9"/>
          <w:rFonts w:ascii="Times New Roman" w:eastAsia="SimSun" w:hAnsi="Times New Roman"/>
          <w:color w:val="000000"/>
          <w:sz w:val="24"/>
          <w:szCs w:val="24"/>
        </w:rPr>
        <w:t xml:space="preserve">, </w:t>
      </w:r>
      <w:proofErr w:type="spellStart"/>
      <w:r w:rsidRPr="00F94A52">
        <w:rPr>
          <w:rStyle w:val="ab"/>
          <w:rFonts w:ascii="Times New Roman" w:hAnsi="Times New Roman"/>
          <w:color w:val="000000"/>
          <w:sz w:val="24"/>
          <w:szCs w:val="24"/>
        </w:rPr>
        <w:t>must</w:t>
      </w:r>
      <w:proofErr w:type="spellEnd"/>
      <w:r w:rsidRPr="00F94A52">
        <w:rPr>
          <w:rStyle w:val="ab"/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F94A52">
        <w:rPr>
          <w:rStyle w:val="0pt"/>
          <w:rFonts w:ascii="Times New Roman" w:hAnsi="Times New Roman" w:cs="Times New Roman"/>
          <w:color w:val="000000"/>
          <w:sz w:val="24"/>
          <w:szCs w:val="24"/>
        </w:rPr>
        <w:t>haweta</w:t>
      </w:r>
      <w:proofErr w:type="spellEnd"/>
      <w:r w:rsidRPr="00F94A52">
        <w:rPr>
          <w:rStyle w:val="0pt"/>
          <w:rFonts w:ascii="Times New Roman" w:hAnsi="Times New Roman" w:cs="Times New Roman"/>
          <w:color w:val="000000"/>
          <w:sz w:val="24"/>
          <w:szCs w:val="24"/>
        </w:rPr>
        <w:t xml:space="preserve">. </w:t>
      </w:r>
      <w:proofErr w:type="spellStart"/>
      <w:r w:rsidRPr="00F94A52">
        <w:rPr>
          <w:rStyle w:val="0pt"/>
          <w:rFonts w:ascii="Times New Roman" w:hAnsi="Times New Roman" w:cs="Times New Roman"/>
          <w:color w:val="000000"/>
          <w:sz w:val="24"/>
          <w:szCs w:val="24"/>
        </w:rPr>
        <w:t>shoiJd</w:t>
      </w:r>
      <w:proofErr w:type="spellEnd"/>
      <w:r w:rsidRPr="00F94A52">
        <w:rPr>
          <w:rStyle w:val="0pt"/>
          <w:rFonts w:ascii="Times New Roman" w:hAnsi="Times New Roman" w:cs="Times New Roman"/>
          <w:color w:val="000000"/>
          <w:sz w:val="24"/>
          <w:szCs w:val="24"/>
        </w:rPr>
        <w:t>,</w:t>
      </w:r>
      <w:r w:rsidRPr="00521C70">
        <w:rPr>
          <w:rStyle w:val="a9"/>
          <w:rFonts w:ascii="Times New Roman" w:eastAsia="SimSun" w:hAnsi="Times New Roman"/>
          <w:color w:val="000000"/>
          <w:sz w:val="24"/>
          <w:szCs w:val="24"/>
        </w:rPr>
        <w:t xml:space="preserve"> </w:t>
      </w:r>
      <w:r w:rsidRPr="00F94A52">
        <w:rPr>
          <w:rStyle w:val="a9"/>
          <w:rFonts w:ascii="Times New Roman" w:eastAsia="SimSun" w:hAnsi="Times New Roman"/>
          <w:color w:val="000000"/>
          <w:sz w:val="24"/>
          <w:szCs w:val="24"/>
          <w:lang w:val="en-US"/>
        </w:rPr>
        <w:t>could</w:t>
      </w:r>
      <w:r w:rsidRPr="00521C70">
        <w:rPr>
          <w:rStyle w:val="a9"/>
          <w:rFonts w:ascii="Times New Roman" w:eastAsia="SimSun" w:hAnsi="Times New Roman"/>
          <w:color w:val="000000"/>
          <w:sz w:val="24"/>
          <w:szCs w:val="24"/>
        </w:rPr>
        <w:t>).</w:t>
      </w:r>
    </w:p>
    <w:p w:rsidR="00521C70" w:rsidRPr="00F94A52" w:rsidRDefault="00521C70" w:rsidP="00521C70">
      <w:pPr>
        <w:pStyle w:val="22"/>
        <w:shd w:val="clear" w:color="auto" w:fill="auto"/>
        <w:ind w:left="20" w:right="40"/>
        <w:rPr>
          <w:rFonts w:ascii="Times New Roman" w:hAnsi="Times New Roman"/>
          <w:sz w:val="24"/>
          <w:szCs w:val="24"/>
          <w:lang w:val="ru-RU"/>
        </w:rPr>
      </w:pPr>
      <w:r w:rsidRPr="00521C70">
        <w:rPr>
          <w:rStyle w:val="21"/>
          <w:rFonts w:ascii="Times New Roman" w:hAnsi="Times New Roman"/>
          <w:b/>
          <w:bCs/>
          <w:color w:val="000000"/>
          <w:sz w:val="24"/>
          <w:szCs w:val="24"/>
          <w:lang w:val="ru-RU"/>
        </w:rPr>
        <w:t xml:space="preserve">                              </w:t>
      </w:r>
      <w:r>
        <w:rPr>
          <w:rStyle w:val="21"/>
          <w:rFonts w:ascii="Times New Roman" w:hAnsi="Times New Roman"/>
          <w:b/>
          <w:bCs/>
          <w:color w:val="000000"/>
          <w:sz w:val="24"/>
          <w:szCs w:val="24"/>
          <w:lang w:val="ru-RU"/>
        </w:rPr>
        <w:t>Учащийся получит возможность научиться</w:t>
      </w:r>
    </w:p>
    <w:p w:rsidR="00521C70" w:rsidRPr="00F94A52" w:rsidRDefault="00521C70" w:rsidP="00521C70">
      <w:pPr>
        <w:pStyle w:val="aa"/>
        <w:framePr w:w="9192" w:h="60" w:hRule="exact" w:wrap="none" w:vAnchor="page" w:hAnchor="page" w:x="1032" w:y="10052"/>
        <w:numPr>
          <w:ilvl w:val="0"/>
          <w:numId w:val="4"/>
        </w:numPr>
        <w:shd w:val="clear" w:color="auto" w:fill="auto"/>
        <w:tabs>
          <w:tab w:val="left" w:pos="606"/>
        </w:tabs>
        <w:spacing w:before="0" w:line="240" w:lineRule="exact"/>
        <w:ind w:left="20" w:right="20" w:firstLine="280"/>
        <w:jc w:val="both"/>
        <w:rPr>
          <w:rFonts w:ascii="Times New Roman" w:hAnsi="Times New Roman"/>
          <w:sz w:val="24"/>
          <w:szCs w:val="24"/>
        </w:rPr>
      </w:pPr>
      <w:r w:rsidRPr="00F94A52">
        <w:rPr>
          <w:rStyle w:val="a9"/>
          <w:rFonts w:ascii="Times New Roman" w:eastAsia="SimSun" w:hAnsi="Times New Roman"/>
          <w:color w:val="000000"/>
          <w:sz w:val="24"/>
          <w:szCs w:val="24"/>
        </w:rPr>
        <w:t>количественные и порядковые числитель</w:t>
      </w:r>
      <w:r w:rsidRPr="00F94A52">
        <w:rPr>
          <w:rStyle w:val="a9"/>
          <w:rFonts w:ascii="Times New Roman" w:eastAsia="SimSun" w:hAnsi="Times New Roman"/>
          <w:color w:val="000000"/>
          <w:sz w:val="24"/>
          <w:szCs w:val="24"/>
        </w:rPr>
        <w:softHyphen/>
        <w:t>ные;</w:t>
      </w:r>
    </w:p>
    <w:p w:rsidR="00521C70" w:rsidRPr="00F94A52" w:rsidRDefault="00521C70" w:rsidP="00521C70">
      <w:pPr>
        <w:pStyle w:val="aa"/>
        <w:framePr w:w="9192" w:h="60" w:hRule="exact" w:wrap="none" w:vAnchor="page" w:hAnchor="page" w:x="1032" w:y="10052"/>
        <w:numPr>
          <w:ilvl w:val="0"/>
          <w:numId w:val="4"/>
        </w:numPr>
        <w:shd w:val="clear" w:color="auto" w:fill="auto"/>
        <w:tabs>
          <w:tab w:val="left" w:pos="702"/>
        </w:tabs>
        <w:spacing w:before="0" w:line="240" w:lineRule="exact"/>
        <w:ind w:left="20" w:right="20" w:firstLine="280"/>
        <w:jc w:val="both"/>
        <w:rPr>
          <w:rFonts w:ascii="Times New Roman" w:hAnsi="Times New Roman"/>
          <w:sz w:val="24"/>
          <w:szCs w:val="24"/>
        </w:rPr>
      </w:pPr>
      <w:r w:rsidRPr="00F94A52">
        <w:rPr>
          <w:rStyle w:val="a9"/>
          <w:rFonts w:ascii="Times New Roman" w:eastAsia="SimSun" w:hAnsi="Times New Roman"/>
          <w:color w:val="000000"/>
          <w:sz w:val="24"/>
          <w:szCs w:val="24"/>
        </w:rPr>
        <w:t xml:space="preserve">глаголы в наиболее употребительных временных формах действительного залога: </w:t>
      </w:r>
      <w:r w:rsidRPr="00F94A52">
        <w:rPr>
          <w:rStyle w:val="a9"/>
          <w:rFonts w:ascii="Times New Roman" w:eastAsia="SimSun" w:hAnsi="Times New Roman"/>
          <w:color w:val="000000"/>
          <w:sz w:val="24"/>
          <w:szCs w:val="24"/>
          <w:lang w:val="en-US"/>
        </w:rPr>
        <w:t>Present</w:t>
      </w:r>
      <w:r w:rsidRPr="00F94A52">
        <w:rPr>
          <w:rStyle w:val="a9"/>
          <w:rFonts w:ascii="Times New Roman" w:eastAsia="SimSun" w:hAnsi="Times New Roman"/>
          <w:color w:val="000000"/>
          <w:sz w:val="24"/>
          <w:szCs w:val="24"/>
        </w:rPr>
        <w:t xml:space="preserve"> </w:t>
      </w:r>
      <w:r w:rsidRPr="00F94A52">
        <w:rPr>
          <w:rStyle w:val="a9"/>
          <w:rFonts w:ascii="Times New Roman" w:eastAsia="SimSun" w:hAnsi="Times New Roman"/>
          <w:color w:val="000000"/>
          <w:sz w:val="24"/>
          <w:szCs w:val="24"/>
          <w:lang w:val="en-US"/>
        </w:rPr>
        <w:t>Simple</w:t>
      </w:r>
      <w:r w:rsidRPr="00F94A52">
        <w:rPr>
          <w:rStyle w:val="a9"/>
          <w:rFonts w:ascii="Times New Roman" w:eastAsia="SimSun" w:hAnsi="Times New Roman"/>
          <w:color w:val="000000"/>
          <w:sz w:val="24"/>
          <w:szCs w:val="24"/>
        </w:rPr>
        <w:t xml:space="preserve">, </w:t>
      </w:r>
      <w:r w:rsidRPr="00F94A52">
        <w:rPr>
          <w:rStyle w:val="a9"/>
          <w:rFonts w:ascii="Times New Roman" w:eastAsia="SimSun" w:hAnsi="Times New Roman"/>
          <w:color w:val="000000"/>
          <w:sz w:val="24"/>
          <w:szCs w:val="24"/>
          <w:lang w:val="en-US"/>
        </w:rPr>
        <w:t>Future</w:t>
      </w:r>
      <w:r w:rsidRPr="00F94A52">
        <w:rPr>
          <w:rStyle w:val="a9"/>
          <w:rFonts w:ascii="Times New Roman" w:eastAsia="SimSun" w:hAnsi="Times New Roman"/>
          <w:color w:val="000000"/>
          <w:sz w:val="24"/>
          <w:szCs w:val="24"/>
        </w:rPr>
        <w:t xml:space="preserve"> </w:t>
      </w:r>
      <w:r w:rsidRPr="00F94A52">
        <w:rPr>
          <w:rStyle w:val="a9"/>
          <w:rFonts w:ascii="Times New Roman" w:eastAsia="SimSun" w:hAnsi="Times New Roman"/>
          <w:color w:val="000000"/>
          <w:sz w:val="24"/>
          <w:szCs w:val="24"/>
          <w:lang w:val="en-US"/>
        </w:rPr>
        <w:t>Simple</w:t>
      </w:r>
      <w:r w:rsidRPr="00F94A52">
        <w:rPr>
          <w:rStyle w:val="a9"/>
          <w:rFonts w:ascii="Times New Roman" w:eastAsia="SimSun" w:hAnsi="Times New Roman"/>
          <w:color w:val="000000"/>
          <w:sz w:val="24"/>
          <w:szCs w:val="24"/>
        </w:rPr>
        <w:t xml:space="preserve">, </w:t>
      </w:r>
      <w:r w:rsidRPr="00F94A52">
        <w:rPr>
          <w:rStyle w:val="a9"/>
          <w:rFonts w:ascii="Times New Roman" w:eastAsia="SimSun" w:hAnsi="Times New Roman"/>
          <w:color w:val="000000"/>
          <w:sz w:val="24"/>
          <w:szCs w:val="24"/>
          <w:lang w:val="en-US"/>
        </w:rPr>
        <w:t>Past</w:t>
      </w:r>
      <w:r w:rsidRPr="00F94A52">
        <w:rPr>
          <w:rStyle w:val="a9"/>
          <w:rFonts w:ascii="Times New Roman" w:eastAsia="SimSun" w:hAnsi="Times New Roman"/>
          <w:color w:val="000000"/>
          <w:sz w:val="24"/>
          <w:szCs w:val="24"/>
        </w:rPr>
        <w:t xml:space="preserve"> </w:t>
      </w:r>
      <w:r w:rsidRPr="00F94A52">
        <w:rPr>
          <w:rStyle w:val="a9"/>
          <w:rFonts w:ascii="Times New Roman" w:eastAsia="SimSun" w:hAnsi="Times New Roman"/>
          <w:color w:val="000000"/>
          <w:sz w:val="24"/>
          <w:szCs w:val="24"/>
          <w:lang w:val="en-US"/>
        </w:rPr>
        <w:t>Simple</w:t>
      </w:r>
      <w:r w:rsidRPr="00F94A52">
        <w:rPr>
          <w:rStyle w:val="a9"/>
          <w:rFonts w:ascii="Times New Roman" w:eastAsia="SimSun" w:hAnsi="Times New Roman"/>
          <w:color w:val="000000"/>
          <w:sz w:val="24"/>
          <w:szCs w:val="24"/>
        </w:rPr>
        <w:t xml:space="preserve">, </w:t>
      </w:r>
      <w:r w:rsidRPr="00F94A52">
        <w:rPr>
          <w:rStyle w:val="a9"/>
          <w:rFonts w:ascii="Times New Roman" w:eastAsia="SimSun" w:hAnsi="Times New Roman"/>
          <w:color w:val="000000"/>
          <w:sz w:val="24"/>
          <w:szCs w:val="24"/>
          <w:lang w:val="en-US"/>
        </w:rPr>
        <w:t>Present</w:t>
      </w:r>
      <w:r w:rsidRPr="00F94A52">
        <w:rPr>
          <w:rStyle w:val="a9"/>
          <w:rFonts w:ascii="Times New Roman" w:eastAsia="SimSun" w:hAnsi="Times New Roman"/>
          <w:color w:val="000000"/>
          <w:sz w:val="24"/>
          <w:szCs w:val="24"/>
        </w:rPr>
        <w:t xml:space="preserve"> </w:t>
      </w:r>
      <w:r w:rsidRPr="00F94A52">
        <w:rPr>
          <w:rStyle w:val="a9"/>
          <w:rFonts w:ascii="Times New Roman" w:eastAsia="SimSun" w:hAnsi="Times New Roman"/>
          <w:color w:val="000000"/>
          <w:sz w:val="24"/>
          <w:szCs w:val="24"/>
          <w:lang w:val="en-US"/>
        </w:rPr>
        <w:t>Continuous</w:t>
      </w:r>
      <w:r w:rsidRPr="00F94A52">
        <w:rPr>
          <w:rStyle w:val="a9"/>
          <w:rFonts w:ascii="Times New Roman" w:eastAsia="SimSun" w:hAnsi="Times New Roman"/>
          <w:color w:val="000000"/>
          <w:sz w:val="24"/>
          <w:szCs w:val="24"/>
        </w:rPr>
        <w:t xml:space="preserve">, </w:t>
      </w:r>
      <w:r w:rsidRPr="00F94A52">
        <w:rPr>
          <w:rStyle w:val="a9"/>
          <w:rFonts w:ascii="Times New Roman" w:eastAsia="SimSun" w:hAnsi="Times New Roman"/>
          <w:color w:val="000000"/>
          <w:sz w:val="24"/>
          <w:szCs w:val="24"/>
          <w:lang w:val="en-US"/>
        </w:rPr>
        <w:t>Present</w:t>
      </w:r>
      <w:r w:rsidRPr="00F94A52">
        <w:rPr>
          <w:rStyle w:val="a9"/>
          <w:rFonts w:ascii="Times New Roman" w:eastAsia="SimSun" w:hAnsi="Times New Roman"/>
          <w:color w:val="000000"/>
          <w:sz w:val="24"/>
          <w:szCs w:val="24"/>
        </w:rPr>
        <w:t xml:space="preserve"> </w:t>
      </w:r>
      <w:r w:rsidRPr="00F94A52">
        <w:rPr>
          <w:rStyle w:val="a9"/>
          <w:rFonts w:ascii="Times New Roman" w:eastAsia="SimSun" w:hAnsi="Times New Roman"/>
          <w:color w:val="000000"/>
          <w:sz w:val="24"/>
          <w:szCs w:val="24"/>
          <w:lang w:val="en-US"/>
        </w:rPr>
        <w:t>Perfect</w:t>
      </w:r>
      <w:r w:rsidRPr="00F94A52">
        <w:rPr>
          <w:rStyle w:val="a9"/>
          <w:rFonts w:ascii="Times New Roman" w:eastAsia="SimSun" w:hAnsi="Times New Roman"/>
          <w:color w:val="000000"/>
          <w:sz w:val="24"/>
          <w:szCs w:val="24"/>
        </w:rPr>
        <w:t>;</w:t>
      </w:r>
    </w:p>
    <w:p w:rsidR="00521C70" w:rsidRPr="00F94A52" w:rsidRDefault="00521C70" w:rsidP="00521C70">
      <w:pPr>
        <w:pStyle w:val="aa"/>
        <w:framePr w:w="9192" w:h="60" w:hRule="exact" w:wrap="none" w:vAnchor="page" w:hAnchor="page" w:x="1032" w:y="10052"/>
        <w:numPr>
          <w:ilvl w:val="0"/>
          <w:numId w:val="4"/>
        </w:numPr>
        <w:shd w:val="clear" w:color="auto" w:fill="auto"/>
        <w:tabs>
          <w:tab w:val="left" w:pos="601"/>
        </w:tabs>
        <w:spacing w:before="0" w:line="240" w:lineRule="exact"/>
        <w:ind w:left="20" w:right="20" w:firstLine="280"/>
        <w:jc w:val="both"/>
        <w:rPr>
          <w:rFonts w:ascii="Times New Roman" w:hAnsi="Times New Roman"/>
          <w:sz w:val="24"/>
          <w:szCs w:val="24"/>
        </w:rPr>
      </w:pPr>
      <w:r w:rsidRPr="00F94A52">
        <w:rPr>
          <w:rStyle w:val="a9"/>
          <w:rFonts w:ascii="Times New Roman" w:eastAsia="SimSun" w:hAnsi="Times New Roman"/>
          <w:color w:val="000000"/>
          <w:sz w:val="24"/>
          <w:szCs w:val="24"/>
        </w:rPr>
        <w:t>глаголы в следующих формах страдатель</w:t>
      </w:r>
      <w:r w:rsidRPr="00F94A52">
        <w:rPr>
          <w:rStyle w:val="a9"/>
          <w:rFonts w:ascii="Times New Roman" w:eastAsia="SimSun" w:hAnsi="Times New Roman"/>
          <w:color w:val="000000"/>
          <w:sz w:val="24"/>
          <w:szCs w:val="24"/>
        </w:rPr>
        <w:softHyphen/>
        <w:t xml:space="preserve">ного залога: </w:t>
      </w:r>
      <w:r w:rsidRPr="00F94A52">
        <w:rPr>
          <w:rStyle w:val="a9"/>
          <w:rFonts w:ascii="Times New Roman" w:eastAsia="SimSun" w:hAnsi="Times New Roman"/>
          <w:color w:val="000000"/>
          <w:sz w:val="24"/>
          <w:szCs w:val="24"/>
          <w:lang w:val="en-US"/>
        </w:rPr>
        <w:t>Present</w:t>
      </w:r>
      <w:r w:rsidRPr="00521C70">
        <w:rPr>
          <w:rStyle w:val="a9"/>
          <w:rFonts w:ascii="Times New Roman" w:eastAsia="SimSun" w:hAnsi="Times New Roman"/>
          <w:color w:val="000000"/>
          <w:sz w:val="24"/>
          <w:szCs w:val="24"/>
        </w:rPr>
        <w:t xml:space="preserve"> </w:t>
      </w:r>
      <w:r w:rsidRPr="00F94A52">
        <w:rPr>
          <w:rStyle w:val="a9"/>
          <w:rFonts w:ascii="Times New Roman" w:eastAsia="SimSun" w:hAnsi="Times New Roman"/>
          <w:color w:val="000000"/>
          <w:sz w:val="24"/>
          <w:szCs w:val="24"/>
          <w:lang w:val="en-US"/>
        </w:rPr>
        <w:t>Simple</w:t>
      </w:r>
      <w:r w:rsidRPr="00521C70">
        <w:rPr>
          <w:rStyle w:val="a9"/>
          <w:rFonts w:ascii="Times New Roman" w:eastAsia="SimSun" w:hAnsi="Times New Roman"/>
          <w:color w:val="000000"/>
          <w:sz w:val="24"/>
          <w:szCs w:val="24"/>
        </w:rPr>
        <w:t xml:space="preserve"> </w:t>
      </w:r>
      <w:r w:rsidRPr="00F94A52">
        <w:rPr>
          <w:rStyle w:val="a9"/>
          <w:rFonts w:ascii="Times New Roman" w:eastAsia="SimSun" w:hAnsi="Times New Roman"/>
          <w:color w:val="000000"/>
          <w:sz w:val="24"/>
          <w:szCs w:val="24"/>
          <w:lang w:val="en-US"/>
        </w:rPr>
        <w:t>Passive</w:t>
      </w:r>
      <w:r w:rsidRPr="00521C70">
        <w:rPr>
          <w:rStyle w:val="a9"/>
          <w:rFonts w:ascii="Times New Roman" w:eastAsia="SimSun" w:hAnsi="Times New Roman"/>
          <w:color w:val="000000"/>
          <w:sz w:val="24"/>
          <w:szCs w:val="24"/>
        </w:rPr>
        <w:t xml:space="preserve">, </w:t>
      </w:r>
      <w:r w:rsidRPr="00F94A52">
        <w:rPr>
          <w:rStyle w:val="a9"/>
          <w:rFonts w:ascii="Times New Roman" w:eastAsia="SimSun" w:hAnsi="Times New Roman"/>
          <w:color w:val="000000"/>
          <w:sz w:val="24"/>
          <w:szCs w:val="24"/>
          <w:lang w:val="en-US"/>
        </w:rPr>
        <w:t>Past</w:t>
      </w:r>
      <w:r w:rsidRPr="00521C70">
        <w:rPr>
          <w:rStyle w:val="a9"/>
          <w:rFonts w:ascii="Times New Roman" w:eastAsia="SimSun" w:hAnsi="Times New Roman"/>
          <w:color w:val="000000"/>
          <w:sz w:val="24"/>
          <w:szCs w:val="24"/>
        </w:rPr>
        <w:t xml:space="preserve"> </w:t>
      </w:r>
      <w:r w:rsidRPr="00F94A52">
        <w:rPr>
          <w:rStyle w:val="a9"/>
          <w:rFonts w:ascii="Times New Roman" w:eastAsia="SimSun" w:hAnsi="Times New Roman"/>
          <w:color w:val="000000"/>
          <w:sz w:val="24"/>
          <w:szCs w:val="24"/>
          <w:lang w:val="en-US"/>
        </w:rPr>
        <w:t>Simple</w:t>
      </w:r>
      <w:r w:rsidRPr="00521C70">
        <w:rPr>
          <w:rStyle w:val="a9"/>
          <w:rFonts w:ascii="Times New Roman" w:eastAsia="SimSun" w:hAnsi="Times New Roman"/>
          <w:color w:val="000000"/>
          <w:sz w:val="24"/>
          <w:szCs w:val="24"/>
        </w:rPr>
        <w:t xml:space="preserve"> </w:t>
      </w:r>
      <w:r w:rsidRPr="00F94A52">
        <w:rPr>
          <w:rStyle w:val="a9"/>
          <w:rFonts w:ascii="Times New Roman" w:eastAsia="SimSun" w:hAnsi="Times New Roman"/>
          <w:color w:val="000000"/>
          <w:sz w:val="24"/>
          <w:szCs w:val="24"/>
          <w:lang w:val="en-US"/>
        </w:rPr>
        <w:t>Passive</w:t>
      </w:r>
      <w:r w:rsidRPr="00521C70">
        <w:rPr>
          <w:rStyle w:val="a9"/>
          <w:rFonts w:ascii="Times New Roman" w:eastAsia="SimSun" w:hAnsi="Times New Roman"/>
          <w:color w:val="000000"/>
          <w:sz w:val="24"/>
          <w:szCs w:val="24"/>
        </w:rPr>
        <w:t>;</w:t>
      </w:r>
    </w:p>
    <w:p w:rsidR="00521C70" w:rsidRPr="00215338" w:rsidRDefault="00521C70" w:rsidP="00215338">
      <w:pPr>
        <w:pStyle w:val="30"/>
        <w:shd w:val="clear" w:color="auto" w:fill="auto"/>
        <w:tabs>
          <w:tab w:val="left" w:pos="692"/>
        </w:tabs>
        <w:spacing w:line="240" w:lineRule="auto"/>
        <w:ind w:right="40"/>
        <w:jc w:val="both"/>
        <w:rPr>
          <w:rFonts w:ascii="Times New Roman" w:hAnsi="Times New Roman"/>
          <w:sz w:val="24"/>
          <w:szCs w:val="24"/>
          <w:lang w:val="ru-RU"/>
        </w:rPr>
      </w:pPr>
      <w:r w:rsidRPr="00215338">
        <w:rPr>
          <w:rStyle w:val="3"/>
          <w:rFonts w:ascii="Times New Roman" w:hAnsi="Times New Roman"/>
          <w:color w:val="000000"/>
          <w:sz w:val="24"/>
          <w:szCs w:val="24"/>
          <w:lang w:val="ru-RU"/>
        </w:rPr>
        <w:t xml:space="preserve">распознавать </w:t>
      </w:r>
      <w:proofErr w:type="spellStart"/>
      <w:r w:rsidRPr="00215338">
        <w:rPr>
          <w:rStyle w:val="3"/>
          <w:rFonts w:ascii="Times New Roman" w:hAnsi="Times New Roman"/>
          <w:color w:val="000000"/>
          <w:sz w:val="24"/>
          <w:szCs w:val="24"/>
          <w:lang w:val="ru-RU"/>
        </w:rPr>
        <w:t>сложноподчинённь</w:t>
      </w:r>
      <w:proofErr w:type="spellEnd"/>
      <w:r w:rsidRPr="00215338">
        <w:rPr>
          <w:rStyle w:val="3"/>
          <w:rFonts w:ascii="Times New Roman" w:hAnsi="Times New Roman"/>
          <w:color w:val="000000"/>
          <w:sz w:val="24"/>
          <w:szCs w:val="24"/>
          <w:lang w:val="ru-RU"/>
        </w:rPr>
        <w:t xml:space="preserve"> предложения с </w:t>
      </w:r>
      <w:r w:rsidRPr="00215338">
        <w:rPr>
          <w:rStyle w:val="ab"/>
          <w:rFonts w:ascii="Times New Roman" w:hAnsi="Times New Roman"/>
          <w:i/>
          <w:iCs/>
          <w:color w:val="000000"/>
          <w:sz w:val="24"/>
          <w:szCs w:val="24"/>
          <w:lang w:val="ru-RU"/>
        </w:rPr>
        <w:t xml:space="preserve">придаточными: </w:t>
      </w:r>
      <w:r w:rsidRPr="00215338">
        <w:rPr>
          <w:rStyle w:val="3"/>
          <w:rFonts w:ascii="Times New Roman" w:hAnsi="Times New Roman"/>
          <w:color w:val="000000"/>
          <w:sz w:val="24"/>
          <w:szCs w:val="24"/>
          <w:lang w:val="ru-RU"/>
        </w:rPr>
        <w:t>времени союзами</w:t>
      </w:r>
      <w:r w:rsidRPr="00215338">
        <w:rPr>
          <w:rStyle w:val="7"/>
          <w:rFonts w:ascii="Times New Roman" w:hAnsi="Times New Roman" w:cs="Times New Roman"/>
          <w:i w:val="0"/>
          <w:iCs w:val="0"/>
          <w:color w:val="000000"/>
          <w:sz w:val="24"/>
          <w:szCs w:val="24"/>
          <w:lang w:val="ru-RU" w:eastAsia="ru-RU"/>
        </w:rPr>
        <w:t xml:space="preserve"> </w:t>
      </w:r>
      <w:r w:rsidRPr="00215338">
        <w:rPr>
          <w:rStyle w:val="ab"/>
          <w:rFonts w:ascii="Times New Roman" w:hAnsi="Times New Roman"/>
          <w:i/>
          <w:iCs/>
          <w:color w:val="000000"/>
          <w:sz w:val="24"/>
          <w:szCs w:val="24"/>
        </w:rPr>
        <w:t>for</w:t>
      </w:r>
      <w:r w:rsidRPr="00215338">
        <w:rPr>
          <w:rStyle w:val="ab"/>
          <w:rFonts w:ascii="Times New Roman" w:hAnsi="Times New Roman"/>
          <w:i/>
          <w:iCs/>
          <w:color w:val="000000"/>
          <w:sz w:val="24"/>
          <w:szCs w:val="24"/>
          <w:lang w:val="ru-RU"/>
        </w:rPr>
        <w:t xml:space="preserve">, </w:t>
      </w:r>
      <w:r w:rsidRPr="00215338">
        <w:rPr>
          <w:rStyle w:val="ab"/>
          <w:rFonts w:ascii="Times New Roman" w:hAnsi="Times New Roman"/>
          <w:i/>
          <w:iCs/>
          <w:color w:val="000000"/>
          <w:sz w:val="24"/>
          <w:szCs w:val="24"/>
        </w:rPr>
        <w:t>since</w:t>
      </w:r>
      <w:r w:rsidRPr="00215338">
        <w:rPr>
          <w:rStyle w:val="ab"/>
          <w:rFonts w:ascii="Times New Roman" w:hAnsi="Times New Roman"/>
          <w:i/>
          <w:iCs/>
          <w:color w:val="000000"/>
          <w:sz w:val="24"/>
          <w:szCs w:val="24"/>
          <w:lang w:val="ru-RU"/>
        </w:rPr>
        <w:t xml:space="preserve">, </w:t>
      </w:r>
      <w:r w:rsidRPr="00215338">
        <w:rPr>
          <w:rStyle w:val="ab"/>
          <w:rFonts w:ascii="Times New Roman" w:hAnsi="Times New Roman"/>
          <w:i/>
          <w:iCs/>
          <w:color w:val="000000"/>
          <w:sz w:val="24"/>
          <w:szCs w:val="24"/>
        </w:rPr>
        <w:t>during</w:t>
      </w:r>
      <w:r w:rsidRPr="00215338">
        <w:rPr>
          <w:rStyle w:val="ab"/>
          <w:rFonts w:ascii="Times New Roman" w:hAnsi="Times New Roman"/>
          <w:i/>
          <w:iCs/>
          <w:color w:val="000000"/>
          <w:sz w:val="24"/>
          <w:szCs w:val="24"/>
          <w:lang w:val="ru-RU"/>
        </w:rPr>
        <w:t xml:space="preserve">; </w:t>
      </w:r>
      <w:proofErr w:type="spellStart"/>
      <w:r w:rsidRPr="00215338">
        <w:rPr>
          <w:rStyle w:val="3"/>
          <w:rFonts w:ascii="Times New Roman" w:hAnsi="Times New Roman"/>
          <w:color w:val="000000"/>
          <w:sz w:val="24"/>
          <w:szCs w:val="24"/>
          <w:lang w:val="ru-RU"/>
        </w:rPr>
        <w:t>определителъныл</w:t>
      </w:r>
      <w:proofErr w:type="spellEnd"/>
      <w:r w:rsidRPr="00215338">
        <w:rPr>
          <w:rStyle w:val="3"/>
          <w:rFonts w:ascii="Times New Roman" w:hAnsi="Times New Roman"/>
          <w:color w:val="000000"/>
          <w:sz w:val="24"/>
          <w:szCs w:val="24"/>
          <w:lang w:val="ru-RU"/>
        </w:rPr>
        <w:t xml:space="preserve"> с союзами</w:t>
      </w:r>
      <w:r w:rsidRPr="00215338">
        <w:rPr>
          <w:rStyle w:val="7"/>
          <w:rFonts w:ascii="Times New Roman" w:hAnsi="Times New Roman" w:cs="Times New Roman"/>
          <w:i w:val="0"/>
          <w:iCs w:val="0"/>
          <w:color w:val="000000"/>
          <w:sz w:val="24"/>
          <w:szCs w:val="24"/>
          <w:lang w:val="ru-RU" w:eastAsia="ru-RU"/>
        </w:rPr>
        <w:t xml:space="preserve"> </w:t>
      </w:r>
      <w:r w:rsidRPr="00215338">
        <w:rPr>
          <w:rStyle w:val="ab"/>
          <w:rFonts w:ascii="Times New Roman" w:hAnsi="Times New Roman"/>
          <w:i/>
          <w:iCs/>
          <w:color w:val="000000"/>
          <w:sz w:val="24"/>
          <w:szCs w:val="24"/>
        </w:rPr>
        <w:t>who</w:t>
      </w:r>
      <w:r w:rsidRPr="00215338">
        <w:rPr>
          <w:rStyle w:val="ab"/>
          <w:rFonts w:ascii="Times New Roman" w:hAnsi="Times New Roman"/>
          <w:i/>
          <w:iCs/>
          <w:color w:val="000000"/>
          <w:sz w:val="24"/>
          <w:szCs w:val="24"/>
          <w:lang w:val="ru-RU"/>
        </w:rPr>
        <w:t xml:space="preserve">, </w:t>
      </w:r>
      <w:r w:rsidRPr="00215338">
        <w:rPr>
          <w:rStyle w:val="ab"/>
          <w:rFonts w:ascii="Times New Roman" w:hAnsi="Times New Roman"/>
          <w:i/>
          <w:iCs/>
          <w:color w:val="000000"/>
          <w:sz w:val="24"/>
          <w:szCs w:val="24"/>
        </w:rPr>
        <w:t>which</w:t>
      </w:r>
      <w:r w:rsidRPr="00215338">
        <w:rPr>
          <w:rStyle w:val="ab"/>
          <w:rFonts w:ascii="Times New Roman" w:hAnsi="Times New Roman"/>
          <w:i/>
          <w:iCs/>
          <w:color w:val="000000"/>
          <w:sz w:val="24"/>
          <w:szCs w:val="24"/>
          <w:lang w:val="ru-RU"/>
        </w:rPr>
        <w:t xml:space="preserve">, </w:t>
      </w:r>
      <w:proofErr w:type="spellStart"/>
      <w:r w:rsidRPr="00215338">
        <w:rPr>
          <w:rStyle w:val="ab"/>
          <w:rFonts w:ascii="Times New Roman" w:hAnsi="Times New Roman"/>
          <w:i/>
          <w:iCs/>
          <w:color w:val="000000"/>
          <w:sz w:val="24"/>
          <w:szCs w:val="24"/>
        </w:rPr>
        <w:t>Ifiat</w:t>
      </w:r>
      <w:proofErr w:type="spellEnd"/>
      <w:r w:rsidRPr="00215338">
        <w:rPr>
          <w:rStyle w:val="ab"/>
          <w:rFonts w:ascii="Times New Roman" w:hAnsi="Times New Roman"/>
          <w:i/>
          <w:iCs/>
          <w:color w:val="000000"/>
          <w:sz w:val="24"/>
          <w:szCs w:val="24"/>
          <w:lang w:val="ru-RU"/>
        </w:rPr>
        <w:t>;</w:t>
      </w:r>
    </w:p>
    <w:p w:rsidR="00521C70" w:rsidRPr="00215338" w:rsidRDefault="00521C70" w:rsidP="00215338">
      <w:pPr>
        <w:pStyle w:val="30"/>
        <w:shd w:val="clear" w:color="auto" w:fill="auto"/>
        <w:tabs>
          <w:tab w:val="left" w:pos="692"/>
        </w:tabs>
        <w:spacing w:line="240" w:lineRule="auto"/>
        <w:ind w:left="20" w:right="40"/>
        <w:jc w:val="both"/>
        <w:rPr>
          <w:rFonts w:ascii="Times New Roman" w:hAnsi="Times New Roman"/>
          <w:sz w:val="24"/>
          <w:szCs w:val="24"/>
          <w:lang w:val="ru-RU"/>
        </w:rPr>
      </w:pPr>
      <w:r w:rsidRPr="00215338">
        <w:rPr>
          <w:rStyle w:val="3"/>
          <w:rFonts w:ascii="Times New Roman" w:hAnsi="Times New Roman"/>
          <w:color w:val="000000"/>
          <w:sz w:val="24"/>
          <w:szCs w:val="24"/>
          <w:lang w:val="ru-RU"/>
        </w:rPr>
        <w:t xml:space="preserve">распознавать </w:t>
      </w:r>
      <w:r w:rsidRPr="00215338">
        <w:rPr>
          <w:rStyle w:val="ab"/>
          <w:rFonts w:ascii="Times New Roman" w:hAnsi="Times New Roman"/>
          <w:i/>
          <w:iCs/>
          <w:color w:val="000000"/>
          <w:sz w:val="24"/>
          <w:szCs w:val="24"/>
          <w:lang w:val="ru-RU"/>
        </w:rPr>
        <w:t xml:space="preserve">в речи </w:t>
      </w:r>
      <w:r w:rsidRPr="00215338">
        <w:rPr>
          <w:rStyle w:val="3"/>
          <w:rFonts w:ascii="Times New Roman" w:hAnsi="Times New Roman"/>
          <w:color w:val="000000"/>
          <w:sz w:val="24"/>
          <w:szCs w:val="24"/>
          <w:lang w:val="ru-RU"/>
        </w:rPr>
        <w:t>предложения конструкциями</w:t>
      </w:r>
      <w:r w:rsidRPr="00215338">
        <w:rPr>
          <w:rStyle w:val="7"/>
          <w:rFonts w:ascii="Times New Roman" w:hAnsi="Times New Roman" w:cs="Times New Roman"/>
          <w:i w:val="0"/>
          <w:iCs w:val="0"/>
          <w:color w:val="000000"/>
          <w:sz w:val="24"/>
          <w:szCs w:val="24"/>
          <w:lang w:val="ru-RU" w:eastAsia="ru-RU"/>
        </w:rPr>
        <w:t xml:space="preserve"> </w:t>
      </w:r>
      <w:r w:rsidRPr="00215338">
        <w:rPr>
          <w:rStyle w:val="ab"/>
          <w:rFonts w:ascii="Times New Roman" w:hAnsi="Times New Roman"/>
          <w:i/>
          <w:iCs/>
          <w:color w:val="000000"/>
          <w:sz w:val="24"/>
          <w:szCs w:val="24"/>
        </w:rPr>
        <w:t>as</w:t>
      </w:r>
      <w:r w:rsidRPr="00215338">
        <w:rPr>
          <w:rStyle w:val="ab"/>
          <w:rFonts w:ascii="Times New Roman" w:hAnsi="Times New Roman"/>
          <w:i/>
          <w:iCs/>
          <w:color w:val="000000"/>
          <w:sz w:val="24"/>
          <w:szCs w:val="24"/>
          <w:lang w:val="ru-RU" w:eastAsia="ru-RU"/>
        </w:rPr>
        <w:t xml:space="preserve">... </w:t>
      </w:r>
      <w:r w:rsidRPr="00215338">
        <w:rPr>
          <w:rStyle w:val="ab"/>
          <w:rFonts w:ascii="Times New Roman" w:hAnsi="Times New Roman"/>
          <w:i/>
          <w:iCs/>
          <w:color w:val="000000"/>
          <w:sz w:val="24"/>
          <w:szCs w:val="24"/>
        </w:rPr>
        <w:t>as</w:t>
      </w:r>
      <w:r w:rsidRPr="00215338">
        <w:rPr>
          <w:rStyle w:val="ab"/>
          <w:rFonts w:ascii="Times New Roman" w:hAnsi="Times New Roman"/>
          <w:i/>
          <w:iCs/>
          <w:color w:val="000000"/>
          <w:sz w:val="24"/>
          <w:szCs w:val="24"/>
          <w:lang w:val="ru-RU"/>
        </w:rPr>
        <w:t xml:space="preserve">; </w:t>
      </w:r>
      <w:r w:rsidRPr="00215338">
        <w:rPr>
          <w:rStyle w:val="ab"/>
          <w:rFonts w:ascii="Times New Roman" w:hAnsi="Times New Roman"/>
          <w:i/>
          <w:iCs/>
          <w:color w:val="000000"/>
          <w:sz w:val="24"/>
          <w:szCs w:val="24"/>
        </w:rPr>
        <w:t>not</w:t>
      </w:r>
      <w:r w:rsidRPr="00215338">
        <w:rPr>
          <w:rStyle w:val="ab"/>
          <w:rFonts w:ascii="Times New Roman" w:hAnsi="Times New Roman"/>
          <w:i/>
          <w:iCs/>
          <w:color w:val="000000"/>
          <w:sz w:val="24"/>
          <w:szCs w:val="24"/>
          <w:lang w:val="ru-RU"/>
        </w:rPr>
        <w:t xml:space="preserve"> </w:t>
      </w:r>
      <w:r w:rsidRPr="00215338">
        <w:rPr>
          <w:rStyle w:val="ab"/>
          <w:rFonts w:ascii="Times New Roman" w:hAnsi="Times New Roman"/>
          <w:i/>
          <w:iCs/>
          <w:color w:val="000000"/>
          <w:sz w:val="24"/>
          <w:szCs w:val="24"/>
        </w:rPr>
        <w:t>so</w:t>
      </w:r>
      <w:r w:rsidRPr="00215338">
        <w:rPr>
          <w:rStyle w:val="ab"/>
          <w:rFonts w:ascii="Times New Roman" w:hAnsi="Times New Roman"/>
          <w:i/>
          <w:iCs/>
          <w:color w:val="000000"/>
          <w:sz w:val="24"/>
          <w:szCs w:val="24"/>
          <w:lang w:val="ru-RU"/>
        </w:rPr>
        <w:t xml:space="preserve">... </w:t>
      </w:r>
      <w:r w:rsidRPr="00215338">
        <w:rPr>
          <w:rStyle w:val="7"/>
          <w:rFonts w:ascii="Times New Roman" w:hAnsi="Times New Roman" w:cs="Times New Roman"/>
          <w:i w:val="0"/>
          <w:iCs w:val="0"/>
          <w:color w:val="000000"/>
          <w:sz w:val="24"/>
          <w:szCs w:val="24"/>
        </w:rPr>
        <w:t>as</w:t>
      </w:r>
      <w:r w:rsidRPr="00215338">
        <w:rPr>
          <w:rStyle w:val="7"/>
          <w:rFonts w:ascii="Times New Roman" w:hAnsi="Times New Roman" w:cs="Times New Roman"/>
          <w:i w:val="0"/>
          <w:iCs w:val="0"/>
          <w:color w:val="000000"/>
          <w:sz w:val="24"/>
          <w:szCs w:val="24"/>
          <w:lang w:val="ru-RU"/>
        </w:rPr>
        <w:t>;</w:t>
      </w:r>
    </w:p>
    <w:p w:rsidR="00521C70" w:rsidRPr="00215338" w:rsidRDefault="00521C70" w:rsidP="00215338">
      <w:pPr>
        <w:pStyle w:val="30"/>
        <w:shd w:val="clear" w:color="auto" w:fill="auto"/>
        <w:tabs>
          <w:tab w:val="left" w:pos="711"/>
        </w:tabs>
        <w:spacing w:line="240" w:lineRule="auto"/>
        <w:ind w:left="20" w:right="40"/>
        <w:jc w:val="both"/>
        <w:rPr>
          <w:rFonts w:ascii="Times New Roman" w:hAnsi="Times New Roman"/>
          <w:sz w:val="24"/>
          <w:szCs w:val="24"/>
          <w:lang w:val="ru-RU"/>
        </w:rPr>
      </w:pPr>
      <w:r w:rsidRPr="00215338">
        <w:rPr>
          <w:rStyle w:val="3"/>
          <w:rFonts w:ascii="Times New Roman" w:hAnsi="Times New Roman"/>
          <w:color w:val="000000"/>
          <w:sz w:val="24"/>
          <w:szCs w:val="24"/>
          <w:lang w:val="ru-RU"/>
        </w:rPr>
        <w:t xml:space="preserve">распознавать </w:t>
      </w:r>
      <w:r w:rsidRPr="00215338">
        <w:rPr>
          <w:rStyle w:val="ab"/>
          <w:rFonts w:ascii="Times New Roman" w:hAnsi="Times New Roman"/>
          <w:i/>
          <w:iCs/>
          <w:color w:val="000000"/>
          <w:sz w:val="24"/>
          <w:szCs w:val="24"/>
          <w:lang w:val="ru-RU"/>
        </w:rPr>
        <w:t xml:space="preserve">и </w:t>
      </w:r>
      <w:r w:rsidRPr="00215338">
        <w:rPr>
          <w:rStyle w:val="7"/>
          <w:rFonts w:ascii="Times New Roman" w:hAnsi="Times New Roman" w:cs="Times New Roman"/>
          <w:i w:val="0"/>
          <w:iCs w:val="0"/>
          <w:color w:val="000000"/>
          <w:sz w:val="24"/>
          <w:szCs w:val="24"/>
          <w:lang w:val="ru-RU"/>
        </w:rPr>
        <w:t xml:space="preserve">употреблять </w:t>
      </w:r>
      <w:r w:rsidR="00215338" w:rsidRPr="00215338">
        <w:rPr>
          <w:rStyle w:val="3"/>
          <w:rFonts w:ascii="Times New Roman" w:hAnsi="Times New Roman"/>
          <w:color w:val="000000"/>
          <w:sz w:val="24"/>
          <w:szCs w:val="24"/>
          <w:lang w:val="ru-RU"/>
        </w:rPr>
        <w:t>в речи</w:t>
      </w:r>
      <w:r w:rsidRPr="00215338">
        <w:rPr>
          <w:rStyle w:val="3"/>
          <w:rFonts w:ascii="Times New Roman" w:hAnsi="Times New Roman"/>
          <w:color w:val="000000"/>
          <w:sz w:val="24"/>
          <w:szCs w:val="24"/>
          <w:lang w:val="ru-RU"/>
        </w:rPr>
        <w:t xml:space="preserve"> модальные глаголы</w:t>
      </w:r>
      <w:r w:rsidRPr="00215338">
        <w:rPr>
          <w:rStyle w:val="7"/>
          <w:rFonts w:ascii="Times New Roman" w:hAnsi="Times New Roman" w:cs="Times New Roman"/>
          <w:i w:val="0"/>
          <w:iCs w:val="0"/>
          <w:color w:val="000000"/>
          <w:sz w:val="24"/>
          <w:szCs w:val="24"/>
          <w:lang w:val="ru-RU" w:eastAsia="ru-RU"/>
        </w:rPr>
        <w:t xml:space="preserve"> </w:t>
      </w:r>
      <w:r w:rsidRPr="00215338">
        <w:rPr>
          <w:rStyle w:val="ab"/>
          <w:rFonts w:ascii="Times New Roman" w:hAnsi="Times New Roman"/>
          <w:i/>
          <w:iCs/>
          <w:color w:val="000000"/>
          <w:sz w:val="24"/>
          <w:szCs w:val="24"/>
        </w:rPr>
        <w:t>need</w:t>
      </w:r>
      <w:r w:rsidRPr="00215338">
        <w:rPr>
          <w:rStyle w:val="ab"/>
          <w:rFonts w:ascii="Times New Roman" w:hAnsi="Times New Roman"/>
          <w:i/>
          <w:iCs/>
          <w:color w:val="000000"/>
          <w:sz w:val="24"/>
          <w:szCs w:val="24"/>
          <w:lang w:val="ru-RU"/>
        </w:rPr>
        <w:t xml:space="preserve">, </w:t>
      </w:r>
      <w:proofErr w:type="spellStart"/>
      <w:r w:rsidRPr="00215338">
        <w:rPr>
          <w:rStyle w:val="ab"/>
          <w:rFonts w:ascii="Times New Roman" w:hAnsi="Times New Roman"/>
          <w:i/>
          <w:iCs/>
          <w:color w:val="000000"/>
          <w:sz w:val="24"/>
          <w:szCs w:val="24"/>
        </w:rPr>
        <w:t>shal</w:t>
      </w:r>
      <w:proofErr w:type="spellEnd"/>
      <w:r w:rsidRPr="00215338">
        <w:rPr>
          <w:rStyle w:val="ab"/>
          <w:rFonts w:ascii="Times New Roman" w:hAnsi="Times New Roman"/>
          <w:i/>
          <w:iCs/>
          <w:color w:val="000000"/>
          <w:sz w:val="24"/>
          <w:szCs w:val="24"/>
          <w:lang w:val="ru-RU"/>
        </w:rPr>
        <w:t xml:space="preserve">, </w:t>
      </w:r>
      <w:r w:rsidRPr="00215338">
        <w:rPr>
          <w:rStyle w:val="ab"/>
          <w:rFonts w:ascii="Times New Roman" w:hAnsi="Times New Roman"/>
          <w:i/>
          <w:iCs/>
          <w:color w:val="000000"/>
          <w:sz w:val="24"/>
          <w:szCs w:val="24"/>
        </w:rPr>
        <w:t>might</w:t>
      </w:r>
      <w:r w:rsidRPr="00215338">
        <w:rPr>
          <w:rStyle w:val="ab"/>
          <w:rFonts w:ascii="Times New Roman" w:hAnsi="Times New Roman"/>
          <w:i/>
          <w:iCs/>
          <w:color w:val="000000"/>
          <w:sz w:val="24"/>
          <w:szCs w:val="24"/>
          <w:lang w:val="ru-RU"/>
        </w:rPr>
        <w:t xml:space="preserve">, </w:t>
      </w:r>
      <w:r w:rsidRPr="00215338">
        <w:rPr>
          <w:rStyle w:val="7"/>
          <w:rFonts w:ascii="Times New Roman" w:hAnsi="Times New Roman" w:cs="Times New Roman"/>
          <w:i w:val="0"/>
          <w:iCs w:val="0"/>
          <w:color w:val="000000"/>
          <w:sz w:val="24"/>
          <w:szCs w:val="24"/>
        </w:rPr>
        <w:t>would</w:t>
      </w:r>
      <w:r w:rsidRPr="00215338">
        <w:rPr>
          <w:rStyle w:val="7"/>
          <w:rFonts w:ascii="Times New Roman" w:hAnsi="Times New Roman" w:cs="Times New Roman"/>
          <w:i w:val="0"/>
          <w:iCs w:val="0"/>
          <w:color w:val="000000"/>
          <w:sz w:val="24"/>
          <w:szCs w:val="24"/>
          <w:lang w:val="ru-RU"/>
        </w:rPr>
        <w:t>.</w:t>
      </w:r>
    </w:p>
    <w:p w:rsidR="00521C70" w:rsidRPr="00215338" w:rsidRDefault="00521C70" w:rsidP="00215338">
      <w:pPr>
        <w:pStyle w:val="aa"/>
        <w:shd w:val="clear" w:color="auto" w:fill="auto"/>
        <w:spacing w:line="240" w:lineRule="auto"/>
        <w:rPr>
          <w:rStyle w:val="a9"/>
          <w:rFonts w:ascii="Times New Roman" w:eastAsia="SimSun" w:hAnsi="Times New Roman"/>
          <w:b/>
          <w:color w:val="000000"/>
          <w:sz w:val="24"/>
          <w:szCs w:val="24"/>
        </w:rPr>
      </w:pPr>
      <w:r w:rsidRPr="00215338">
        <w:rPr>
          <w:rStyle w:val="a9"/>
          <w:rFonts w:ascii="Times New Roman" w:eastAsia="SimSun" w:hAnsi="Times New Roman"/>
          <w:color w:val="000000"/>
          <w:sz w:val="24"/>
          <w:szCs w:val="24"/>
        </w:rPr>
        <w:t xml:space="preserve">                             </w:t>
      </w:r>
      <w:proofErr w:type="spellStart"/>
      <w:r w:rsidRPr="00215338">
        <w:rPr>
          <w:rStyle w:val="a9"/>
          <w:rFonts w:ascii="Times New Roman" w:eastAsia="SimSun" w:hAnsi="Times New Roman"/>
          <w:b/>
          <w:color w:val="000000"/>
          <w:sz w:val="24"/>
          <w:szCs w:val="24"/>
        </w:rPr>
        <w:t>Социокультурные</w:t>
      </w:r>
      <w:proofErr w:type="spellEnd"/>
      <w:r w:rsidRPr="00215338">
        <w:rPr>
          <w:rStyle w:val="a9"/>
          <w:rFonts w:ascii="Times New Roman" w:eastAsia="SimSun" w:hAnsi="Times New Roman"/>
          <w:b/>
          <w:color w:val="000000"/>
          <w:sz w:val="24"/>
          <w:szCs w:val="24"/>
        </w:rPr>
        <w:t xml:space="preserve"> знания и умения</w:t>
      </w:r>
    </w:p>
    <w:p w:rsidR="00521C70" w:rsidRPr="00362C84" w:rsidRDefault="00521C70" w:rsidP="00521C70">
      <w:pPr>
        <w:pStyle w:val="aa"/>
        <w:shd w:val="clear" w:color="auto" w:fill="auto"/>
        <w:spacing w:line="235" w:lineRule="exact"/>
        <w:ind w:left="20"/>
        <w:rPr>
          <w:rFonts w:ascii="Times New Roman" w:hAnsi="Times New Roman"/>
          <w:sz w:val="24"/>
          <w:szCs w:val="24"/>
        </w:rPr>
      </w:pPr>
      <w:r w:rsidRPr="00362C84">
        <w:rPr>
          <w:rStyle w:val="a9"/>
          <w:rFonts w:ascii="Times New Roman" w:eastAsia="SimSun" w:hAnsi="Times New Roman"/>
          <w:color w:val="000000"/>
          <w:sz w:val="24"/>
          <w:szCs w:val="24"/>
        </w:rPr>
        <w:t>Учащийся научится:</w:t>
      </w:r>
    </w:p>
    <w:p w:rsidR="00521C70" w:rsidRPr="00362C84" w:rsidRDefault="00521C70" w:rsidP="00521C70">
      <w:pPr>
        <w:pStyle w:val="aa"/>
        <w:shd w:val="clear" w:color="auto" w:fill="auto"/>
        <w:tabs>
          <w:tab w:val="left" w:pos="721"/>
        </w:tabs>
        <w:spacing w:before="0" w:line="235" w:lineRule="exact"/>
        <w:ind w:left="20" w:right="20"/>
        <w:jc w:val="both"/>
        <w:rPr>
          <w:rFonts w:ascii="Times New Roman" w:hAnsi="Times New Roman"/>
          <w:sz w:val="24"/>
          <w:szCs w:val="24"/>
        </w:rPr>
      </w:pPr>
      <w:r w:rsidRPr="00362C84">
        <w:rPr>
          <w:rStyle w:val="a9"/>
          <w:rFonts w:ascii="Times New Roman" w:eastAsia="SimSun" w:hAnsi="Times New Roman"/>
          <w:color w:val="000000"/>
          <w:sz w:val="24"/>
          <w:szCs w:val="24"/>
        </w:rPr>
        <w:t>осуществлять межличностное и ме</w:t>
      </w:r>
      <w:proofErr w:type="gramStart"/>
      <w:r w:rsidRPr="00362C84">
        <w:rPr>
          <w:rStyle w:val="a9"/>
          <w:rFonts w:ascii="Times New Roman" w:eastAsia="SimSun" w:hAnsi="Times New Roman"/>
          <w:color w:val="000000"/>
          <w:sz w:val="24"/>
          <w:szCs w:val="24"/>
        </w:rPr>
        <w:t>ж-</w:t>
      </w:r>
      <w:proofErr w:type="gramEnd"/>
      <w:r w:rsidRPr="00362C84">
        <w:rPr>
          <w:rStyle w:val="a9"/>
          <w:rFonts w:ascii="Times New Roman" w:eastAsia="SimSun" w:hAnsi="Times New Roman"/>
          <w:color w:val="000000"/>
          <w:sz w:val="24"/>
          <w:szCs w:val="24"/>
        </w:rPr>
        <w:t xml:space="preserve"> культурное общение с применением знаний о национально-культурных особенностях своей страны и англоязычных стран, </w:t>
      </w:r>
      <w:r>
        <w:rPr>
          <w:rStyle w:val="a9"/>
          <w:rFonts w:ascii="Times New Roman" w:eastAsia="SimSun" w:hAnsi="Times New Roman"/>
          <w:color w:val="000000"/>
          <w:sz w:val="24"/>
          <w:szCs w:val="24"/>
        </w:rPr>
        <w:t>полученных в пределах тематики 6</w:t>
      </w:r>
      <w:r w:rsidRPr="00362C84">
        <w:rPr>
          <w:rStyle w:val="a9"/>
          <w:rFonts w:ascii="Times New Roman" w:eastAsia="SimSun" w:hAnsi="Times New Roman"/>
          <w:color w:val="000000"/>
          <w:sz w:val="24"/>
          <w:szCs w:val="24"/>
        </w:rPr>
        <w:t xml:space="preserve"> класса и в процессе изуче</w:t>
      </w:r>
      <w:r w:rsidRPr="00362C84">
        <w:rPr>
          <w:rStyle w:val="a9"/>
          <w:rFonts w:ascii="Times New Roman" w:eastAsia="SimSun" w:hAnsi="Times New Roman"/>
          <w:color w:val="000000"/>
          <w:sz w:val="24"/>
          <w:szCs w:val="24"/>
        </w:rPr>
        <w:softHyphen/>
        <w:t>ния других предметов;</w:t>
      </w:r>
    </w:p>
    <w:p w:rsidR="00521C70" w:rsidRPr="00362C84" w:rsidRDefault="00521C70" w:rsidP="00521C70">
      <w:pPr>
        <w:pStyle w:val="aa"/>
        <w:shd w:val="clear" w:color="auto" w:fill="auto"/>
        <w:tabs>
          <w:tab w:val="left" w:pos="721"/>
        </w:tabs>
        <w:spacing w:before="0" w:line="235" w:lineRule="exact"/>
        <w:ind w:left="20" w:right="20"/>
        <w:jc w:val="both"/>
        <w:rPr>
          <w:rFonts w:ascii="Times New Roman" w:hAnsi="Times New Roman"/>
          <w:sz w:val="24"/>
          <w:szCs w:val="24"/>
        </w:rPr>
      </w:pPr>
      <w:r w:rsidRPr="00362C84">
        <w:rPr>
          <w:rStyle w:val="a9"/>
          <w:rFonts w:ascii="Times New Roman" w:eastAsia="SimSun" w:hAnsi="Times New Roman"/>
          <w:color w:val="000000"/>
          <w:sz w:val="24"/>
          <w:szCs w:val="24"/>
        </w:rPr>
        <w:t>представлять родную культуру на ан</w:t>
      </w:r>
      <w:r w:rsidRPr="00362C84">
        <w:rPr>
          <w:rStyle w:val="a9"/>
          <w:rFonts w:ascii="Times New Roman" w:eastAsia="SimSun" w:hAnsi="Times New Roman"/>
          <w:color w:val="000000"/>
          <w:sz w:val="24"/>
          <w:szCs w:val="24"/>
        </w:rPr>
        <w:softHyphen/>
        <w:t>глийском языке в пределах тематики 5 клас</w:t>
      </w:r>
      <w:r w:rsidRPr="00362C84">
        <w:rPr>
          <w:rStyle w:val="a9"/>
          <w:rFonts w:ascii="Times New Roman" w:eastAsia="SimSun" w:hAnsi="Times New Roman"/>
          <w:color w:val="000000"/>
          <w:sz w:val="24"/>
          <w:szCs w:val="24"/>
        </w:rPr>
        <w:softHyphen/>
        <w:t>са;</w:t>
      </w:r>
    </w:p>
    <w:p w:rsidR="00521C70" w:rsidRPr="00362C84" w:rsidRDefault="00521C70" w:rsidP="00521C70">
      <w:pPr>
        <w:pStyle w:val="aa"/>
        <w:shd w:val="clear" w:color="auto" w:fill="auto"/>
        <w:tabs>
          <w:tab w:val="left" w:pos="716"/>
        </w:tabs>
        <w:spacing w:before="0" w:line="235" w:lineRule="exact"/>
        <w:ind w:left="20" w:right="20"/>
        <w:jc w:val="both"/>
        <w:rPr>
          <w:rFonts w:ascii="Times New Roman" w:hAnsi="Times New Roman"/>
          <w:sz w:val="24"/>
          <w:szCs w:val="24"/>
        </w:rPr>
      </w:pPr>
      <w:r w:rsidRPr="00362C84">
        <w:rPr>
          <w:rStyle w:val="a9"/>
          <w:rFonts w:ascii="Times New Roman" w:eastAsia="SimSun" w:hAnsi="Times New Roman"/>
          <w:color w:val="000000"/>
          <w:sz w:val="24"/>
          <w:szCs w:val="24"/>
        </w:rPr>
        <w:t>находить сходство и различия в традици</w:t>
      </w:r>
      <w:r w:rsidRPr="00362C84">
        <w:rPr>
          <w:rStyle w:val="a9"/>
          <w:rFonts w:ascii="Times New Roman" w:eastAsia="SimSun" w:hAnsi="Times New Roman"/>
          <w:color w:val="000000"/>
          <w:sz w:val="24"/>
          <w:szCs w:val="24"/>
        </w:rPr>
        <w:softHyphen/>
        <w:t>ях своей страны и англоязычных стран;</w:t>
      </w:r>
    </w:p>
    <w:p w:rsidR="00521C70" w:rsidRPr="00362C84" w:rsidRDefault="00521C70" w:rsidP="00521C70">
      <w:pPr>
        <w:pStyle w:val="aa"/>
        <w:shd w:val="clear" w:color="auto" w:fill="auto"/>
        <w:tabs>
          <w:tab w:val="left" w:pos="711"/>
        </w:tabs>
        <w:spacing w:before="0" w:line="235" w:lineRule="exact"/>
        <w:ind w:left="20" w:right="20"/>
        <w:jc w:val="both"/>
        <w:rPr>
          <w:rFonts w:ascii="Times New Roman" w:hAnsi="Times New Roman"/>
          <w:sz w:val="24"/>
          <w:szCs w:val="24"/>
        </w:rPr>
      </w:pPr>
      <w:r w:rsidRPr="00362C84">
        <w:rPr>
          <w:rStyle w:val="a9"/>
          <w:rFonts w:ascii="Times New Roman" w:eastAsia="SimSun" w:hAnsi="Times New Roman"/>
          <w:color w:val="000000"/>
          <w:sz w:val="24"/>
          <w:szCs w:val="24"/>
        </w:rPr>
        <w:t>распознавать и употреблять в устной и письменной речи основные нормы речевого эти</w:t>
      </w:r>
      <w:r w:rsidRPr="00362C84">
        <w:rPr>
          <w:rStyle w:val="a9"/>
          <w:rFonts w:ascii="Times New Roman" w:eastAsia="SimSun" w:hAnsi="Times New Roman"/>
          <w:color w:val="000000"/>
          <w:sz w:val="24"/>
          <w:szCs w:val="24"/>
        </w:rPr>
        <w:softHyphen/>
        <w:t>кета, принятые в странах изучаемого языка (реплики-клише, наиболее распространённую оценочную лексику).</w:t>
      </w:r>
    </w:p>
    <w:p w:rsidR="00521C70" w:rsidRPr="00E75AA7" w:rsidRDefault="00521C70" w:rsidP="00521C70">
      <w:pPr>
        <w:autoSpaceDE w:val="0"/>
        <w:autoSpaceDN w:val="0"/>
        <w:adjustRightInd w:val="0"/>
        <w:rPr>
          <w:b/>
        </w:rPr>
      </w:pPr>
    </w:p>
    <w:p w:rsidR="00215338" w:rsidRDefault="00521C70" w:rsidP="00215338">
      <w:pPr>
        <w:pStyle w:val="22"/>
        <w:shd w:val="clear" w:color="auto" w:fill="auto"/>
        <w:spacing w:line="235" w:lineRule="exact"/>
        <w:ind w:left="20" w:right="20" w:firstLine="300"/>
        <w:rPr>
          <w:rStyle w:val="3"/>
          <w:rFonts w:ascii="Times New Roman" w:hAnsi="Times New Roman"/>
          <w:color w:val="000000"/>
          <w:sz w:val="24"/>
          <w:szCs w:val="24"/>
          <w:lang w:val="ru-RU"/>
        </w:rPr>
      </w:pPr>
      <w:r>
        <w:rPr>
          <w:rStyle w:val="21"/>
          <w:rFonts w:ascii="Times New Roman" w:hAnsi="Times New Roman"/>
          <w:b/>
          <w:bCs/>
          <w:color w:val="000000"/>
          <w:sz w:val="24"/>
          <w:szCs w:val="24"/>
          <w:lang w:val="ru-RU"/>
        </w:rPr>
        <w:t xml:space="preserve">Учащийся получит </w:t>
      </w:r>
      <w:proofErr w:type="spellStart"/>
      <w:r>
        <w:rPr>
          <w:rStyle w:val="21"/>
          <w:rFonts w:ascii="Times New Roman" w:hAnsi="Times New Roman"/>
          <w:b/>
          <w:bCs/>
          <w:color w:val="000000"/>
          <w:sz w:val="24"/>
          <w:szCs w:val="24"/>
          <w:lang w:val="ru-RU"/>
        </w:rPr>
        <w:t>возможность</w:t>
      </w:r>
      <w:r w:rsidRPr="00362C84">
        <w:rPr>
          <w:rStyle w:val="21"/>
          <w:rFonts w:ascii="Times New Roman" w:hAnsi="Times New Roman"/>
          <w:b/>
          <w:bCs/>
          <w:color w:val="000000"/>
          <w:sz w:val="24"/>
          <w:szCs w:val="24"/>
          <w:lang w:val="ru-RU"/>
        </w:rPr>
        <w:t>т</w:t>
      </w:r>
      <w:proofErr w:type="spellEnd"/>
      <w:r w:rsidRPr="00362C84">
        <w:rPr>
          <w:rStyle w:val="21"/>
          <w:rFonts w:ascii="Times New Roman" w:hAnsi="Times New Roman"/>
          <w:b/>
          <w:bCs/>
          <w:color w:val="000000"/>
          <w:sz w:val="24"/>
          <w:szCs w:val="24"/>
          <w:lang w:val="ru-RU"/>
        </w:rPr>
        <w:t xml:space="preserve"> </w:t>
      </w:r>
      <w:r>
        <w:rPr>
          <w:rStyle w:val="21"/>
          <w:rFonts w:ascii="Times New Roman" w:hAnsi="Times New Roman"/>
          <w:b/>
          <w:bCs/>
          <w:color w:val="000000"/>
          <w:sz w:val="24"/>
          <w:szCs w:val="24"/>
          <w:lang w:val="ru-RU"/>
        </w:rPr>
        <w:t>на</w:t>
      </w:r>
      <w:r w:rsidRPr="00362C84">
        <w:rPr>
          <w:rStyle w:val="21"/>
          <w:rFonts w:ascii="Times New Roman" w:hAnsi="Times New Roman"/>
          <w:b/>
          <w:bCs/>
          <w:color w:val="000000"/>
          <w:sz w:val="24"/>
          <w:szCs w:val="24"/>
          <w:lang w:val="ru-RU"/>
        </w:rPr>
        <w:t>учиться:</w:t>
      </w:r>
      <w:r w:rsidR="00215338">
        <w:rPr>
          <w:rStyle w:val="21"/>
          <w:rFonts w:ascii="Times New Roman" w:hAnsi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15338">
        <w:rPr>
          <w:rStyle w:val="3"/>
          <w:rFonts w:ascii="Times New Roman" w:hAnsi="Times New Roman"/>
          <w:color w:val="000000"/>
          <w:sz w:val="24"/>
          <w:szCs w:val="24"/>
          <w:lang w:val="ru-RU"/>
        </w:rPr>
        <w:t xml:space="preserve">распознавать распространённые образцы фольклора (детские стихи, по </w:t>
      </w:r>
      <w:proofErr w:type="spellStart"/>
      <w:r w:rsidRPr="00215338">
        <w:rPr>
          <w:rStyle w:val="3"/>
          <w:rFonts w:ascii="Times New Roman" w:hAnsi="Times New Roman"/>
          <w:color w:val="000000"/>
          <w:sz w:val="24"/>
          <w:szCs w:val="24"/>
          <w:lang w:val="ru-RU"/>
        </w:rPr>
        <w:t>словицы</w:t>
      </w:r>
      <w:proofErr w:type="spellEnd"/>
      <w:r w:rsidRPr="00215338">
        <w:rPr>
          <w:rStyle w:val="3"/>
          <w:rFonts w:ascii="Times New Roman" w:hAnsi="Times New Roman"/>
          <w:color w:val="000000"/>
          <w:sz w:val="24"/>
          <w:szCs w:val="24"/>
          <w:lang w:val="ru-RU"/>
        </w:rPr>
        <w:t>)</w:t>
      </w:r>
      <w:proofErr w:type="gramStart"/>
      <w:r w:rsidRPr="00215338">
        <w:rPr>
          <w:rStyle w:val="3"/>
          <w:rFonts w:ascii="Times New Roman" w:hAnsi="Times New Roman"/>
          <w:color w:val="000000"/>
          <w:sz w:val="24"/>
          <w:szCs w:val="24"/>
          <w:lang w:val="ru-RU"/>
        </w:rPr>
        <w:t>;о</w:t>
      </w:r>
      <w:proofErr w:type="gramEnd"/>
      <w:r w:rsidRPr="00215338">
        <w:rPr>
          <w:rStyle w:val="3"/>
          <w:rFonts w:ascii="Times New Roman" w:hAnsi="Times New Roman"/>
          <w:color w:val="000000"/>
          <w:sz w:val="24"/>
          <w:szCs w:val="24"/>
          <w:lang w:val="ru-RU"/>
        </w:rPr>
        <w:t xml:space="preserve">перировать в процессе устного письменного общения изученными сведениями о </w:t>
      </w:r>
      <w:proofErr w:type="spellStart"/>
      <w:r w:rsidRPr="00215338">
        <w:rPr>
          <w:rStyle w:val="3"/>
          <w:rFonts w:ascii="Times New Roman" w:hAnsi="Times New Roman"/>
          <w:color w:val="000000"/>
          <w:sz w:val="24"/>
          <w:szCs w:val="24"/>
          <w:lang w:val="ru-RU"/>
        </w:rPr>
        <w:t>социокультурном</w:t>
      </w:r>
      <w:proofErr w:type="spellEnd"/>
      <w:r w:rsidRPr="00215338">
        <w:rPr>
          <w:rStyle w:val="3"/>
          <w:rFonts w:ascii="Times New Roman" w:hAnsi="Times New Roman"/>
          <w:color w:val="000000"/>
          <w:sz w:val="24"/>
          <w:szCs w:val="24"/>
          <w:lang w:val="ru-RU"/>
        </w:rPr>
        <w:t xml:space="preserve"> портрете англ</w:t>
      </w:r>
      <w:r w:rsidRPr="00215338">
        <w:rPr>
          <w:rStyle w:val="7"/>
          <w:rFonts w:ascii="Times New Roman" w:hAnsi="Times New Roman" w:cs="Times New Roman"/>
          <w:i w:val="0"/>
          <w:iCs w:val="0"/>
          <w:color w:val="000000"/>
          <w:sz w:val="24"/>
          <w:szCs w:val="24"/>
          <w:lang w:val="ru-RU"/>
        </w:rPr>
        <w:t>о</w:t>
      </w:r>
      <w:r w:rsidRPr="00215338">
        <w:rPr>
          <w:rStyle w:val="3"/>
          <w:rFonts w:ascii="Times New Roman" w:hAnsi="Times New Roman"/>
          <w:color w:val="000000"/>
          <w:sz w:val="24"/>
          <w:szCs w:val="24"/>
          <w:lang w:val="ru-RU"/>
        </w:rPr>
        <w:t xml:space="preserve">язычных </w:t>
      </w:r>
      <w:proofErr w:type="spellStart"/>
      <w:r w:rsidRPr="00215338">
        <w:rPr>
          <w:rStyle w:val="3"/>
          <w:rFonts w:ascii="Times New Roman" w:hAnsi="Times New Roman"/>
          <w:color w:val="000000"/>
          <w:sz w:val="24"/>
          <w:szCs w:val="24"/>
          <w:lang w:val="ru-RU"/>
        </w:rPr>
        <w:t>стран;оперировать</w:t>
      </w:r>
      <w:proofErr w:type="spellEnd"/>
      <w:r w:rsidRPr="00215338">
        <w:rPr>
          <w:rStyle w:val="3"/>
          <w:rFonts w:ascii="Times New Roman" w:hAnsi="Times New Roman"/>
          <w:color w:val="000000"/>
          <w:sz w:val="24"/>
          <w:szCs w:val="24"/>
          <w:lang w:val="ru-RU"/>
        </w:rPr>
        <w:t xml:space="preserve"> в процессе устного и </w:t>
      </w:r>
      <w:proofErr w:type="spellStart"/>
      <w:r w:rsidRPr="00215338">
        <w:rPr>
          <w:rStyle w:val="3"/>
          <w:rFonts w:ascii="Times New Roman" w:hAnsi="Times New Roman"/>
          <w:color w:val="000000"/>
          <w:sz w:val="24"/>
          <w:szCs w:val="24"/>
          <w:lang w:val="ru-RU"/>
        </w:rPr>
        <w:t>пись</w:t>
      </w:r>
      <w:proofErr w:type="spellEnd"/>
      <w:r w:rsidRPr="00215338">
        <w:rPr>
          <w:rStyle w:val="3"/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215338">
        <w:rPr>
          <w:rStyle w:val="3"/>
          <w:rFonts w:ascii="Times New Roman" w:hAnsi="Times New Roman"/>
          <w:color w:val="000000"/>
          <w:sz w:val="24"/>
          <w:szCs w:val="24"/>
          <w:lang w:val="ru-RU"/>
        </w:rPr>
        <w:t>менного</w:t>
      </w:r>
      <w:proofErr w:type="spellEnd"/>
      <w:r w:rsidRPr="00215338">
        <w:rPr>
          <w:rStyle w:val="3"/>
          <w:rFonts w:ascii="Times New Roman" w:hAnsi="Times New Roman"/>
          <w:color w:val="000000"/>
          <w:sz w:val="24"/>
          <w:szCs w:val="24"/>
          <w:lang w:val="ru-RU"/>
        </w:rPr>
        <w:t xml:space="preserve"> общения сведениями об особенна </w:t>
      </w:r>
      <w:proofErr w:type="spellStart"/>
      <w:r w:rsidRPr="00215338">
        <w:rPr>
          <w:rStyle w:val="3"/>
          <w:rFonts w:ascii="Times New Roman" w:hAnsi="Times New Roman"/>
          <w:color w:val="000000"/>
          <w:sz w:val="24"/>
          <w:szCs w:val="24"/>
          <w:lang w:val="ru-RU"/>
        </w:rPr>
        <w:t>стях</w:t>
      </w:r>
      <w:proofErr w:type="spellEnd"/>
      <w:r w:rsidRPr="00215338">
        <w:rPr>
          <w:rStyle w:val="3"/>
          <w:rFonts w:ascii="Times New Roman" w:hAnsi="Times New Roman"/>
          <w:color w:val="000000"/>
          <w:sz w:val="24"/>
          <w:szCs w:val="24"/>
          <w:lang w:val="ru-RU"/>
        </w:rPr>
        <w:t xml:space="preserve"> образа жизни, быта, культуры (</w:t>
      </w:r>
      <w:proofErr w:type="spellStart"/>
      <w:r w:rsidRPr="00215338">
        <w:rPr>
          <w:rStyle w:val="3"/>
          <w:rFonts w:ascii="Times New Roman" w:hAnsi="Times New Roman"/>
          <w:color w:val="000000"/>
          <w:sz w:val="24"/>
          <w:szCs w:val="24"/>
          <w:lang w:val="ru-RU"/>
        </w:rPr>
        <w:t>вс</w:t>
      </w:r>
      <w:proofErr w:type="spellEnd"/>
      <w:r w:rsidRPr="00215338">
        <w:rPr>
          <w:rStyle w:val="3"/>
          <w:rFonts w:ascii="Times New Roman" w:hAnsi="Times New Roman"/>
          <w:color w:val="000000"/>
          <w:sz w:val="24"/>
          <w:szCs w:val="24"/>
          <w:lang w:val="ru-RU"/>
        </w:rPr>
        <w:t xml:space="preserve"> мирно известных достопримечательности выдающихся людях и их вкладе в мировую культуру) англоязычных стран; о некоторых произведениях художественной литературы на английском языке.</w:t>
      </w:r>
    </w:p>
    <w:p w:rsidR="00215338" w:rsidRDefault="00521C70" w:rsidP="00215338">
      <w:pPr>
        <w:pStyle w:val="22"/>
        <w:shd w:val="clear" w:color="auto" w:fill="auto"/>
        <w:spacing w:line="240" w:lineRule="auto"/>
        <w:ind w:left="20" w:right="20" w:firstLine="300"/>
        <w:rPr>
          <w:rStyle w:val="10"/>
          <w:rFonts w:ascii="Times New Roman" w:hAnsi="Times New Roman"/>
          <w:color w:val="000000"/>
          <w:sz w:val="24"/>
          <w:szCs w:val="24"/>
          <w:lang w:val="ru-RU"/>
        </w:rPr>
      </w:pPr>
      <w:proofErr w:type="spellStart"/>
      <w:r w:rsidRPr="00215338">
        <w:rPr>
          <w:rStyle w:val="10"/>
          <w:rFonts w:ascii="Times New Roman" w:hAnsi="Times New Roman"/>
          <w:color w:val="000000"/>
          <w:sz w:val="24"/>
          <w:szCs w:val="24"/>
          <w:lang w:val="ru-RU"/>
        </w:rPr>
        <w:t>Общеучебные</w:t>
      </w:r>
      <w:proofErr w:type="spellEnd"/>
      <w:r w:rsidRPr="00215338">
        <w:rPr>
          <w:rStyle w:val="10"/>
          <w:rFonts w:ascii="Times New Roman" w:hAnsi="Times New Roman"/>
          <w:color w:val="000000"/>
          <w:sz w:val="24"/>
          <w:szCs w:val="24"/>
          <w:lang w:val="ru-RU"/>
        </w:rPr>
        <w:t xml:space="preserve"> умения и универсальные способы деятельности</w:t>
      </w:r>
    </w:p>
    <w:p w:rsidR="00521C70" w:rsidRPr="00215338" w:rsidRDefault="00521C70" w:rsidP="00215338">
      <w:pPr>
        <w:pStyle w:val="22"/>
        <w:shd w:val="clear" w:color="auto" w:fill="auto"/>
        <w:spacing w:line="240" w:lineRule="auto"/>
        <w:ind w:left="20" w:right="20" w:firstLine="300"/>
        <w:rPr>
          <w:rStyle w:val="a9"/>
          <w:rFonts w:ascii="Times New Roman" w:hAnsi="Times New Roman"/>
          <w:i w:val="0"/>
          <w:iCs w:val="0"/>
          <w:color w:val="000000"/>
          <w:spacing w:val="-5"/>
          <w:sz w:val="24"/>
          <w:szCs w:val="24"/>
          <w:lang w:val="ru-RU"/>
        </w:rPr>
      </w:pPr>
      <w:r w:rsidRPr="00B13F99">
        <w:rPr>
          <w:rStyle w:val="a9"/>
          <w:rFonts w:ascii="Times New Roman" w:eastAsia="SimSun" w:hAnsi="Times New Roman"/>
          <w:b/>
          <w:color w:val="000000"/>
          <w:sz w:val="24"/>
          <w:szCs w:val="24"/>
          <w:lang w:val="ru-RU"/>
        </w:rPr>
        <w:t>Учащийся научится</w:t>
      </w:r>
    </w:p>
    <w:p w:rsidR="00521C70" w:rsidRPr="00F94A52" w:rsidRDefault="00521C70" w:rsidP="00215338">
      <w:pPr>
        <w:pStyle w:val="aa"/>
        <w:shd w:val="clear" w:color="auto" w:fill="auto"/>
        <w:spacing w:line="240" w:lineRule="auto"/>
        <w:rPr>
          <w:rFonts w:ascii="Times New Roman" w:hAnsi="Times New Roman"/>
          <w:sz w:val="24"/>
          <w:szCs w:val="24"/>
        </w:rPr>
      </w:pPr>
      <w:r w:rsidRPr="00F94A52">
        <w:rPr>
          <w:rStyle w:val="a9"/>
          <w:rFonts w:ascii="Times New Roman" w:eastAsia="SimSun" w:hAnsi="Times New Roman"/>
          <w:color w:val="000000"/>
          <w:sz w:val="24"/>
          <w:szCs w:val="24"/>
        </w:rPr>
        <w:t>извлекать основную, запрашиваемую/ нужную информацию из прослушанного/прочи</w:t>
      </w:r>
      <w:r w:rsidRPr="00F94A52">
        <w:rPr>
          <w:rStyle w:val="a9"/>
          <w:rFonts w:ascii="Times New Roman" w:eastAsia="SimSun" w:hAnsi="Times New Roman"/>
          <w:color w:val="000000"/>
          <w:sz w:val="24"/>
          <w:szCs w:val="24"/>
        </w:rPr>
        <w:softHyphen/>
        <w:t>танного текста;</w:t>
      </w:r>
    </w:p>
    <w:p w:rsidR="00521C70" w:rsidRPr="00F94A52" w:rsidRDefault="00521C70" w:rsidP="00215338">
      <w:pPr>
        <w:pStyle w:val="aa"/>
        <w:shd w:val="clear" w:color="auto" w:fill="auto"/>
        <w:tabs>
          <w:tab w:val="left" w:pos="696"/>
        </w:tabs>
        <w:spacing w:before="0" w:line="240" w:lineRule="auto"/>
        <w:jc w:val="both"/>
        <w:rPr>
          <w:rFonts w:ascii="Times New Roman" w:hAnsi="Times New Roman"/>
          <w:sz w:val="24"/>
          <w:szCs w:val="24"/>
        </w:rPr>
      </w:pPr>
      <w:r w:rsidRPr="00F94A52">
        <w:rPr>
          <w:rStyle w:val="a9"/>
          <w:rFonts w:ascii="Times New Roman" w:eastAsia="SimSun" w:hAnsi="Times New Roman"/>
          <w:color w:val="000000"/>
          <w:sz w:val="24"/>
          <w:szCs w:val="24"/>
        </w:rPr>
        <w:t>сокращать устную и письменную инфор</w:t>
      </w:r>
      <w:r w:rsidRPr="00F94A52">
        <w:rPr>
          <w:rStyle w:val="a9"/>
          <w:rFonts w:ascii="Times New Roman" w:eastAsia="SimSun" w:hAnsi="Times New Roman"/>
          <w:color w:val="000000"/>
          <w:sz w:val="24"/>
          <w:szCs w:val="24"/>
        </w:rPr>
        <w:softHyphen/>
        <w:t>мацию, заполнять таблицы;</w:t>
      </w:r>
    </w:p>
    <w:p w:rsidR="00521C70" w:rsidRPr="00F94A52" w:rsidRDefault="00521C70" w:rsidP="00215338">
      <w:pPr>
        <w:pStyle w:val="aa"/>
        <w:shd w:val="clear" w:color="auto" w:fill="auto"/>
        <w:tabs>
          <w:tab w:val="left" w:pos="698"/>
        </w:tabs>
        <w:spacing w:before="0" w:line="240" w:lineRule="auto"/>
        <w:rPr>
          <w:rFonts w:ascii="Times New Roman" w:hAnsi="Times New Roman"/>
          <w:sz w:val="24"/>
          <w:szCs w:val="24"/>
        </w:rPr>
      </w:pPr>
      <w:r w:rsidRPr="00F94A52">
        <w:rPr>
          <w:rStyle w:val="a9"/>
          <w:rFonts w:ascii="Times New Roman" w:eastAsia="SimSun" w:hAnsi="Times New Roman"/>
          <w:color w:val="000000"/>
          <w:sz w:val="24"/>
          <w:szCs w:val="24"/>
        </w:rPr>
        <w:t>работать со словарями;</w:t>
      </w:r>
    </w:p>
    <w:p w:rsidR="00521C70" w:rsidRPr="00F94A52" w:rsidRDefault="00521C70" w:rsidP="00521C70">
      <w:pPr>
        <w:pStyle w:val="aa"/>
        <w:shd w:val="clear" w:color="auto" w:fill="auto"/>
        <w:tabs>
          <w:tab w:val="left" w:pos="696"/>
        </w:tabs>
        <w:spacing w:before="0" w:line="240" w:lineRule="exact"/>
        <w:ind w:right="40"/>
        <w:rPr>
          <w:rFonts w:ascii="Times New Roman" w:hAnsi="Times New Roman"/>
          <w:sz w:val="24"/>
          <w:szCs w:val="24"/>
        </w:rPr>
      </w:pPr>
      <w:r w:rsidRPr="00F94A52">
        <w:rPr>
          <w:rStyle w:val="a9"/>
          <w:rFonts w:ascii="Times New Roman" w:eastAsia="SimSun" w:hAnsi="Times New Roman"/>
          <w:color w:val="000000"/>
          <w:sz w:val="24"/>
          <w:szCs w:val="24"/>
        </w:rPr>
        <w:lastRenderedPageBreak/>
        <w:t>самостоятельно работать, рационально организовывая свой труд в классе и дома;</w:t>
      </w:r>
    </w:p>
    <w:p w:rsidR="00521C70" w:rsidRPr="00F94A52" w:rsidRDefault="00521C70" w:rsidP="00521C70">
      <w:pPr>
        <w:pStyle w:val="aa"/>
        <w:shd w:val="clear" w:color="auto" w:fill="auto"/>
        <w:tabs>
          <w:tab w:val="left" w:pos="698"/>
        </w:tabs>
        <w:spacing w:before="0" w:line="240" w:lineRule="exact"/>
        <w:rPr>
          <w:rFonts w:ascii="Times New Roman" w:hAnsi="Times New Roman"/>
          <w:sz w:val="24"/>
          <w:szCs w:val="24"/>
        </w:rPr>
      </w:pPr>
      <w:r w:rsidRPr="00F94A52">
        <w:rPr>
          <w:rStyle w:val="a9"/>
          <w:rFonts w:ascii="Times New Roman" w:eastAsia="SimSun" w:hAnsi="Times New Roman"/>
          <w:color w:val="000000"/>
          <w:sz w:val="24"/>
          <w:szCs w:val="24"/>
        </w:rPr>
        <w:t>разрабатывать краткосрочный проект;</w:t>
      </w:r>
    </w:p>
    <w:p w:rsidR="00521C70" w:rsidRPr="00F94A52" w:rsidRDefault="00521C70" w:rsidP="00521C70">
      <w:pPr>
        <w:pStyle w:val="aa"/>
        <w:shd w:val="clear" w:color="auto" w:fill="auto"/>
        <w:tabs>
          <w:tab w:val="left" w:pos="701"/>
        </w:tabs>
        <w:spacing w:before="0" w:line="240" w:lineRule="exact"/>
        <w:ind w:right="40"/>
        <w:rPr>
          <w:rFonts w:ascii="Times New Roman" w:hAnsi="Times New Roman"/>
          <w:sz w:val="24"/>
          <w:szCs w:val="24"/>
        </w:rPr>
      </w:pPr>
      <w:r w:rsidRPr="00F94A52">
        <w:rPr>
          <w:rStyle w:val="a9"/>
          <w:rFonts w:ascii="Times New Roman" w:eastAsia="SimSun" w:hAnsi="Times New Roman"/>
          <w:color w:val="000000"/>
          <w:sz w:val="24"/>
          <w:szCs w:val="24"/>
        </w:rPr>
        <w:t>взаимодействовать в группе с другими участниками проектной деятельности.</w:t>
      </w:r>
    </w:p>
    <w:p w:rsidR="00521C70" w:rsidRPr="00F94A52" w:rsidRDefault="00521C70" w:rsidP="00521C70">
      <w:pPr>
        <w:pStyle w:val="22"/>
        <w:shd w:val="clear" w:color="auto" w:fill="auto"/>
        <w:spacing w:after="0" w:line="240" w:lineRule="auto"/>
        <w:ind w:left="113" w:right="113" w:firstLine="300"/>
        <w:rPr>
          <w:rStyle w:val="21"/>
          <w:rFonts w:ascii="Times New Roman" w:hAnsi="Times New Roman"/>
          <w:b/>
          <w:bCs/>
          <w:color w:val="000000"/>
          <w:sz w:val="24"/>
          <w:szCs w:val="24"/>
          <w:lang w:val="ru-RU"/>
        </w:rPr>
      </w:pPr>
      <w:r w:rsidRPr="00F94A52">
        <w:rPr>
          <w:rStyle w:val="7"/>
          <w:rFonts w:ascii="Times New Roman" w:hAnsi="Times New Roman" w:cs="Times New Roman"/>
          <w:b w:val="0"/>
          <w:bCs w:val="0"/>
          <w:i w:val="0"/>
          <w:iCs w:val="0"/>
          <w:color w:val="000000"/>
          <w:sz w:val="24"/>
          <w:szCs w:val="24"/>
          <w:lang w:val="ru-RU"/>
        </w:rPr>
        <w:t xml:space="preserve">                           </w:t>
      </w:r>
      <w:r w:rsidRPr="00F94A52">
        <w:rPr>
          <w:rStyle w:val="21"/>
          <w:rFonts w:ascii="Times New Roman" w:hAnsi="Times New Roman"/>
          <w:b/>
          <w:bCs/>
          <w:color w:val="000000"/>
          <w:sz w:val="24"/>
          <w:szCs w:val="24"/>
          <w:lang w:val="ru-RU"/>
        </w:rPr>
        <w:t>Учащийся получит возможность научиться</w:t>
      </w:r>
    </w:p>
    <w:p w:rsidR="00521C70" w:rsidRPr="00F94A52" w:rsidRDefault="00521C70" w:rsidP="00521C70">
      <w:pPr>
        <w:pStyle w:val="22"/>
        <w:shd w:val="clear" w:color="auto" w:fill="auto"/>
        <w:spacing w:after="0" w:line="240" w:lineRule="auto"/>
        <w:ind w:right="113"/>
        <w:rPr>
          <w:rStyle w:val="a9"/>
          <w:rFonts w:ascii="Times New Roman" w:hAnsi="Times New Roman"/>
          <w:i w:val="0"/>
          <w:iCs w:val="0"/>
          <w:color w:val="000000"/>
          <w:sz w:val="24"/>
          <w:szCs w:val="24"/>
          <w:lang w:val="ru-RU"/>
        </w:rPr>
      </w:pPr>
      <w:r w:rsidRPr="00F94A52">
        <w:rPr>
          <w:rStyle w:val="a9"/>
          <w:rFonts w:ascii="Times New Roman" w:hAnsi="Times New Roman"/>
          <w:i w:val="0"/>
          <w:iCs w:val="0"/>
          <w:color w:val="000000"/>
          <w:sz w:val="24"/>
          <w:szCs w:val="24"/>
          <w:lang w:val="ru-RU"/>
        </w:rPr>
        <w:t xml:space="preserve">работать с разными источниками на иностранном языке: </w:t>
      </w:r>
      <w:proofErr w:type="spellStart"/>
      <w:r w:rsidRPr="00F94A52">
        <w:rPr>
          <w:rStyle w:val="a9"/>
          <w:rFonts w:ascii="Times New Roman" w:hAnsi="Times New Roman"/>
          <w:i w:val="0"/>
          <w:iCs w:val="0"/>
          <w:color w:val="000000"/>
          <w:sz w:val="24"/>
          <w:szCs w:val="24"/>
          <w:lang w:val="ru-RU"/>
        </w:rPr>
        <w:t>интернет-ресурса</w:t>
      </w:r>
      <w:r w:rsidRPr="00F94A52">
        <w:rPr>
          <w:rStyle w:val="a9"/>
          <w:rFonts w:ascii="Times New Roman" w:hAnsi="Times New Roman"/>
          <w:i w:val="0"/>
          <w:iCs w:val="0"/>
          <w:color w:val="000000"/>
          <w:sz w:val="24"/>
          <w:szCs w:val="24"/>
          <w:lang w:val="ru-RU"/>
        </w:rPr>
        <w:softHyphen/>
        <w:t>ми</w:t>
      </w:r>
      <w:proofErr w:type="spellEnd"/>
      <w:r w:rsidRPr="00F94A52">
        <w:rPr>
          <w:rStyle w:val="a9"/>
          <w:rFonts w:ascii="Times New Roman" w:hAnsi="Times New Roman"/>
          <w:i w:val="0"/>
          <w:iCs w:val="0"/>
          <w:color w:val="000000"/>
          <w:sz w:val="24"/>
          <w:szCs w:val="24"/>
          <w:lang w:val="ru-RU"/>
        </w:rPr>
        <w:t>, литературой;</w:t>
      </w:r>
    </w:p>
    <w:p w:rsidR="00521C70" w:rsidRPr="00E06E1C" w:rsidRDefault="00521C70" w:rsidP="00521C70">
      <w:pPr>
        <w:pStyle w:val="aa"/>
        <w:shd w:val="clear" w:color="auto" w:fill="auto"/>
        <w:tabs>
          <w:tab w:val="left" w:pos="730"/>
        </w:tabs>
        <w:spacing w:before="0" w:line="240" w:lineRule="auto"/>
        <w:ind w:right="113"/>
        <w:jc w:val="both"/>
        <w:rPr>
          <w:rFonts w:ascii="Times New Roman" w:hAnsi="Times New Roman"/>
          <w:sz w:val="24"/>
          <w:szCs w:val="24"/>
        </w:rPr>
      </w:pPr>
      <w:r w:rsidRPr="00E06E1C">
        <w:rPr>
          <w:rStyle w:val="10pt1"/>
          <w:rFonts w:ascii="Times New Roman" w:hAnsi="Times New Roman" w:cs="Times New Roman"/>
          <w:i w:val="0"/>
          <w:iCs w:val="0"/>
          <w:color w:val="000000"/>
          <w:sz w:val="24"/>
          <w:szCs w:val="24"/>
        </w:rPr>
        <w:t xml:space="preserve">пользоваться </w:t>
      </w:r>
      <w:r w:rsidRPr="00E06E1C">
        <w:rPr>
          <w:rStyle w:val="a9"/>
          <w:rFonts w:ascii="Times New Roman" w:hAnsi="Times New Roman"/>
          <w:iCs/>
          <w:color w:val="000000"/>
          <w:sz w:val="24"/>
          <w:szCs w:val="24"/>
        </w:rPr>
        <w:t>исследовательскими методами (наблюдение, интервьюирова</w:t>
      </w:r>
      <w:r w:rsidRPr="00E06E1C">
        <w:rPr>
          <w:rStyle w:val="a9"/>
          <w:rFonts w:ascii="Times New Roman" w:hAnsi="Times New Roman"/>
          <w:iCs/>
          <w:color w:val="000000"/>
          <w:sz w:val="24"/>
          <w:szCs w:val="24"/>
        </w:rPr>
        <w:softHyphen/>
        <w:t>ние);</w:t>
      </w:r>
    </w:p>
    <w:p w:rsidR="00521C70" w:rsidRPr="00E06E1C" w:rsidRDefault="00521C70" w:rsidP="00521C70">
      <w:pPr>
        <w:pStyle w:val="aa"/>
        <w:shd w:val="clear" w:color="auto" w:fill="auto"/>
        <w:tabs>
          <w:tab w:val="left" w:pos="721"/>
        </w:tabs>
        <w:spacing w:before="0" w:line="240" w:lineRule="auto"/>
        <w:ind w:right="113"/>
        <w:jc w:val="both"/>
        <w:rPr>
          <w:rFonts w:ascii="Times New Roman" w:hAnsi="Times New Roman"/>
          <w:sz w:val="24"/>
          <w:szCs w:val="24"/>
        </w:rPr>
      </w:pPr>
      <w:r w:rsidRPr="00E06E1C">
        <w:rPr>
          <w:rStyle w:val="a9"/>
          <w:rFonts w:ascii="Times New Roman" w:hAnsi="Times New Roman"/>
          <w:iCs/>
          <w:color w:val="000000"/>
          <w:sz w:val="24"/>
          <w:szCs w:val="24"/>
        </w:rPr>
        <w:t>выступать с устной презентацией проекта, отвечать на вопросы по проекту.</w:t>
      </w:r>
    </w:p>
    <w:p w:rsidR="00521C70" w:rsidRPr="00E06E1C" w:rsidRDefault="00521C70" w:rsidP="00521C70">
      <w:pPr>
        <w:pStyle w:val="22"/>
        <w:shd w:val="clear" w:color="auto" w:fill="auto"/>
        <w:spacing w:after="0" w:line="240" w:lineRule="auto"/>
        <w:ind w:left="113" w:right="113" w:firstLine="300"/>
        <w:rPr>
          <w:rStyle w:val="a9"/>
          <w:i w:val="0"/>
          <w:iCs w:val="0"/>
          <w:color w:val="000000"/>
          <w:sz w:val="24"/>
          <w:szCs w:val="24"/>
          <w:lang w:val="ru-RU"/>
        </w:rPr>
      </w:pPr>
    </w:p>
    <w:p w:rsidR="00521C70" w:rsidRPr="00F94A52" w:rsidRDefault="00521C70" w:rsidP="00521C70">
      <w:pPr>
        <w:pStyle w:val="22"/>
        <w:shd w:val="clear" w:color="auto" w:fill="auto"/>
        <w:spacing w:after="0" w:line="240" w:lineRule="auto"/>
        <w:ind w:left="113" w:right="113" w:firstLine="300"/>
        <w:rPr>
          <w:rStyle w:val="10"/>
          <w:rFonts w:ascii="Times New Roman" w:hAnsi="Times New Roman"/>
          <w:color w:val="000000"/>
          <w:sz w:val="24"/>
          <w:szCs w:val="24"/>
          <w:lang w:val="ru-RU"/>
        </w:rPr>
      </w:pPr>
      <w:r>
        <w:rPr>
          <w:rStyle w:val="10"/>
          <w:color w:val="000000"/>
          <w:lang w:val="ru-RU"/>
        </w:rPr>
        <w:t xml:space="preserve">                               </w:t>
      </w:r>
      <w:r w:rsidRPr="00F94A52">
        <w:rPr>
          <w:rStyle w:val="10"/>
          <w:rFonts w:ascii="Times New Roman" w:hAnsi="Times New Roman"/>
          <w:color w:val="000000"/>
          <w:sz w:val="24"/>
          <w:szCs w:val="24"/>
          <w:lang w:val="ru-RU"/>
        </w:rPr>
        <w:t>Специальные учебные умения</w:t>
      </w:r>
    </w:p>
    <w:p w:rsidR="00521C70" w:rsidRDefault="00521C70" w:rsidP="00521C70">
      <w:pPr>
        <w:pStyle w:val="33"/>
        <w:shd w:val="clear" w:color="auto" w:fill="auto"/>
        <w:tabs>
          <w:tab w:val="left" w:pos="5522"/>
        </w:tabs>
        <w:spacing w:before="0" w:after="0" w:line="240" w:lineRule="auto"/>
        <w:ind w:left="113" w:right="113"/>
        <w:rPr>
          <w:rStyle w:val="23"/>
          <w:b/>
          <w:bCs/>
          <w:i w:val="0"/>
          <w:iCs w:val="0"/>
          <w:color w:val="000000"/>
          <w:sz w:val="24"/>
          <w:szCs w:val="24"/>
          <w:lang w:val="ru-RU"/>
        </w:rPr>
      </w:pPr>
      <w:r w:rsidRPr="00F94A52">
        <w:rPr>
          <w:rStyle w:val="23"/>
          <w:b/>
          <w:bCs/>
          <w:i w:val="0"/>
          <w:iCs w:val="0"/>
          <w:color w:val="000000"/>
          <w:sz w:val="24"/>
          <w:szCs w:val="24"/>
          <w:lang w:val="ru-RU"/>
        </w:rPr>
        <w:t xml:space="preserve">Учащийся научится:                                                                                </w:t>
      </w:r>
    </w:p>
    <w:p w:rsidR="00521C70" w:rsidRPr="00F94A52" w:rsidRDefault="00521C70" w:rsidP="00521C70">
      <w:pPr>
        <w:pStyle w:val="33"/>
        <w:shd w:val="clear" w:color="auto" w:fill="auto"/>
        <w:tabs>
          <w:tab w:val="left" w:pos="5522"/>
        </w:tabs>
        <w:spacing w:before="0" w:after="0" w:line="240" w:lineRule="auto"/>
        <w:ind w:left="113" w:right="113"/>
        <w:rPr>
          <w:rFonts w:ascii="Times New Roman" w:hAnsi="Times New Roman"/>
          <w:sz w:val="24"/>
          <w:szCs w:val="24"/>
        </w:rPr>
      </w:pPr>
      <w:r>
        <w:rPr>
          <w:rStyle w:val="23"/>
          <w:b/>
          <w:bCs/>
          <w:i w:val="0"/>
          <w:iCs w:val="0"/>
          <w:color w:val="000000"/>
          <w:sz w:val="24"/>
          <w:szCs w:val="24"/>
          <w:lang w:val="ru-RU"/>
        </w:rPr>
        <w:t xml:space="preserve">                                                                 </w:t>
      </w:r>
    </w:p>
    <w:p w:rsidR="00521C70" w:rsidRPr="00E06E1C" w:rsidRDefault="00521C70" w:rsidP="00521C70">
      <w:pPr>
        <w:pStyle w:val="22"/>
        <w:shd w:val="clear" w:color="auto" w:fill="auto"/>
        <w:tabs>
          <w:tab w:val="left" w:pos="698"/>
          <w:tab w:val="left" w:pos="5147"/>
        </w:tabs>
        <w:spacing w:after="0" w:line="240" w:lineRule="auto"/>
        <w:ind w:right="113"/>
        <w:rPr>
          <w:rFonts w:ascii="Times New Roman" w:hAnsi="Times New Roman"/>
          <w:i w:val="0"/>
          <w:sz w:val="24"/>
          <w:szCs w:val="24"/>
          <w:lang w:val="ru-RU"/>
        </w:rPr>
      </w:pPr>
      <w:proofErr w:type="spellStart"/>
      <w:r w:rsidRPr="00E06E1C">
        <w:rPr>
          <w:rStyle w:val="21"/>
          <w:rFonts w:ascii="Times New Roman" w:hAnsi="Times New Roman"/>
          <w:color w:val="000000"/>
          <w:sz w:val="24"/>
          <w:szCs w:val="24"/>
          <w:lang w:val="ru-RU"/>
        </w:rPr>
        <w:t>семантизировать</w:t>
      </w:r>
      <w:proofErr w:type="spellEnd"/>
      <w:r w:rsidRPr="00E06E1C">
        <w:rPr>
          <w:rStyle w:val="21"/>
          <w:rFonts w:ascii="Times New Roman" w:hAnsi="Times New Roman"/>
          <w:color w:val="000000"/>
          <w:sz w:val="24"/>
          <w:szCs w:val="24"/>
          <w:lang w:val="ru-RU"/>
        </w:rPr>
        <w:t xml:space="preserve"> слова на основе языковой догадки </w:t>
      </w:r>
      <w:r w:rsidRPr="00E06E1C">
        <w:rPr>
          <w:rStyle w:val="ab"/>
          <w:rFonts w:ascii="Times New Roman" w:hAnsi="Times New Roman"/>
          <w:i/>
          <w:iCs/>
          <w:color w:val="000000"/>
          <w:sz w:val="24"/>
          <w:szCs w:val="24"/>
          <w:lang w:val="ru-RU"/>
        </w:rPr>
        <w:tab/>
      </w:r>
      <w:r w:rsidRPr="00E06E1C">
        <w:rPr>
          <w:rStyle w:val="21"/>
          <w:rFonts w:ascii="Times New Roman" w:hAnsi="Times New Roman"/>
          <w:color w:val="000000"/>
          <w:sz w:val="24"/>
          <w:szCs w:val="24"/>
          <w:lang w:val="ru-RU"/>
        </w:rPr>
        <w:t xml:space="preserve">пользоваться </w:t>
      </w:r>
      <w:proofErr w:type="gramStart"/>
      <w:r w:rsidRPr="00E06E1C">
        <w:rPr>
          <w:rStyle w:val="21"/>
          <w:rFonts w:ascii="Times New Roman" w:hAnsi="Times New Roman"/>
          <w:color w:val="000000"/>
          <w:sz w:val="24"/>
          <w:szCs w:val="24"/>
          <w:lang w:val="ru-RU"/>
        </w:rPr>
        <w:t>двуязычным</w:t>
      </w:r>
      <w:proofErr w:type="gramEnd"/>
      <w:r w:rsidRPr="00E06E1C">
        <w:rPr>
          <w:rStyle w:val="21"/>
          <w:rFonts w:ascii="Times New Roman" w:hAnsi="Times New Roman"/>
          <w:color w:val="000000"/>
          <w:sz w:val="24"/>
          <w:szCs w:val="24"/>
          <w:lang w:val="ru-RU"/>
        </w:rPr>
        <w:t xml:space="preserve"> и толковыми </w:t>
      </w:r>
      <w:r w:rsidRPr="00E06E1C">
        <w:rPr>
          <w:rStyle w:val="ab"/>
          <w:rFonts w:ascii="Times New Roman" w:hAnsi="Times New Roman"/>
          <w:i/>
          <w:iCs/>
          <w:color w:val="000000"/>
          <w:sz w:val="24"/>
          <w:szCs w:val="24"/>
          <w:lang w:val="ru-RU"/>
        </w:rPr>
        <w:t>словарями.</w:t>
      </w:r>
      <w:r w:rsidRPr="00E06E1C">
        <w:rPr>
          <w:rStyle w:val="ab"/>
          <w:rFonts w:ascii="Times New Roman" w:hAnsi="Times New Roman"/>
          <w:i/>
          <w:iCs/>
          <w:color w:val="000000"/>
          <w:sz w:val="24"/>
          <w:szCs w:val="24"/>
          <w:lang w:val="ru-RU"/>
        </w:rPr>
        <w:tab/>
      </w:r>
    </w:p>
    <w:p w:rsidR="00521C70" w:rsidRPr="00E06E1C" w:rsidRDefault="00521C70" w:rsidP="00521C70">
      <w:pPr>
        <w:pStyle w:val="33"/>
        <w:shd w:val="clear" w:color="auto" w:fill="auto"/>
        <w:tabs>
          <w:tab w:val="left" w:pos="5522"/>
        </w:tabs>
        <w:spacing w:before="0" w:after="0" w:line="240" w:lineRule="auto"/>
        <w:ind w:right="113" w:firstLine="0"/>
        <w:rPr>
          <w:rFonts w:ascii="Times New Roman" w:hAnsi="Times New Roman"/>
          <w:i w:val="0"/>
          <w:iCs w:val="0"/>
          <w:color w:val="000000"/>
          <w:spacing w:val="0"/>
          <w:sz w:val="24"/>
          <w:szCs w:val="24"/>
        </w:rPr>
      </w:pPr>
      <w:r>
        <w:rPr>
          <w:rStyle w:val="23"/>
          <w:bCs/>
          <w:i w:val="0"/>
          <w:iCs w:val="0"/>
          <w:color w:val="000000"/>
          <w:sz w:val="24"/>
          <w:szCs w:val="24"/>
          <w:lang w:val="ru-RU"/>
        </w:rPr>
        <w:t xml:space="preserve">  </w:t>
      </w:r>
      <w:r w:rsidRPr="00E06E1C">
        <w:rPr>
          <w:rStyle w:val="23"/>
          <w:b/>
          <w:bCs/>
          <w:i w:val="0"/>
          <w:iCs w:val="0"/>
          <w:color w:val="000000"/>
          <w:sz w:val="24"/>
          <w:szCs w:val="24"/>
          <w:lang w:val="ru-RU"/>
        </w:rPr>
        <w:t>Учащийся получит возможность научиться</w:t>
      </w:r>
    </w:p>
    <w:p w:rsidR="00521C70" w:rsidRPr="00E06E1C" w:rsidRDefault="00521C70" w:rsidP="00521C70">
      <w:pPr>
        <w:pStyle w:val="22"/>
        <w:shd w:val="clear" w:color="auto" w:fill="auto"/>
        <w:spacing w:after="0" w:line="240" w:lineRule="auto"/>
        <w:ind w:right="113"/>
        <w:rPr>
          <w:rFonts w:ascii="Times New Roman" w:hAnsi="Times New Roman"/>
          <w:i w:val="0"/>
          <w:sz w:val="24"/>
          <w:szCs w:val="24"/>
          <w:lang w:val="ru-RU"/>
        </w:rPr>
      </w:pPr>
      <w:r w:rsidRPr="00E06E1C">
        <w:rPr>
          <w:rFonts w:ascii="Times New Roman" w:hAnsi="Times New Roman"/>
          <w:i w:val="0"/>
          <w:sz w:val="24"/>
          <w:szCs w:val="24"/>
          <w:lang w:val="ru-RU"/>
        </w:rPr>
        <w:t>Осуществлять словообразовательный анализ</w:t>
      </w:r>
      <w:r>
        <w:rPr>
          <w:rFonts w:ascii="Times New Roman" w:hAnsi="Times New Roman"/>
          <w:i w:val="0"/>
          <w:sz w:val="24"/>
          <w:szCs w:val="24"/>
          <w:lang w:val="ru-RU"/>
        </w:rPr>
        <w:t xml:space="preserve">   </w:t>
      </w:r>
      <w:r w:rsidRPr="00E06E1C">
        <w:rPr>
          <w:rFonts w:ascii="Times New Roman" w:hAnsi="Times New Roman"/>
          <w:i w:val="0"/>
          <w:sz w:val="24"/>
          <w:szCs w:val="24"/>
          <w:lang w:val="ru-RU"/>
        </w:rPr>
        <w:t>Выборочно использовать перевод</w:t>
      </w:r>
    </w:p>
    <w:p w:rsidR="00521C70" w:rsidRPr="00E06E1C" w:rsidRDefault="00521C70" w:rsidP="00DB52D9">
      <w:pPr>
        <w:pStyle w:val="11"/>
        <w:framePr w:w="3597" w:h="517" w:hRule="exact" w:wrap="none" w:vAnchor="page" w:hAnchor="page" w:x="3691" w:y="5536"/>
        <w:shd w:val="clear" w:color="auto" w:fill="auto"/>
        <w:tabs>
          <w:tab w:val="left" w:pos="816"/>
        </w:tabs>
        <w:spacing w:before="0" w:after="0" w:line="260" w:lineRule="exact"/>
        <w:ind w:firstLine="0"/>
        <w:jc w:val="left"/>
        <w:rPr>
          <w:rFonts w:ascii="Times New Roman" w:hAnsi="Times New Roman"/>
          <w:sz w:val="24"/>
          <w:szCs w:val="24"/>
        </w:rPr>
      </w:pPr>
      <w:r>
        <w:rPr>
          <w:rStyle w:val="10"/>
          <w:rFonts w:ascii="Times New Roman" w:hAnsi="Times New Roman"/>
          <w:color w:val="000000"/>
          <w:sz w:val="24"/>
          <w:szCs w:val="24"/>
        </w:rPr>
        <w:t xml:space="preserve">          </w:t>
      </w:r>
      <w:r w:rsidRPr="00E06E1C">
        <w:rPr>
          <w:rStyle w:val="10"/>
          <w:rFonts w:ascii="Times New Roman" w:hAnsi="Times New Roman"/>
          <w:color w:val="000000"/>
          <w:sz w:val="24"/>
          <w:szCs w:val="24"/>
        </w:rPr>
        <w:t>Компенсаторные умения</w:t>
      </w:r>
    </w:p>
    <w:p w:rsidR="00DB52D9" w:rsidRDefault="00DB52D9" w:rsidP="00DB52D9">
      <w:pPr>
        <w:pStyle w:val="aa"/>
        <w:framePr w:w="9897" w:h="2317" w:hRule="exact" w:wrap="none" w:vAnchor="page" w:hAnchor="page" w:x="1111" w:y="5641"/>
        <w:shd w:val="clear" w:color="auto" w:fill="auto"/>
        <w:spacing w:line="235" w:lineRule="exact"/>
        <w:rPr>
          <w:rStyle w:val="a9"/>
          <w:rFonts w:ascii="Times New Roman" w:eastAsia="SimSun" w:hAnsi="Times New Roman"/>
          <w:b/>
          <w:color w:val="000000"/>
          <w:sz w:val="24"/>
          <w:szCs w:val="24"/>
        </w:rPr>
      </w:pPr>
    </w:p>
    <w:p w:rsidR="00DB52D9" w:rsidRPr="00E06E1C" w:rsidRDefault="00DB52D9" w:rsidP="00DB52D9">
      <w:pPr>
        <w:pStyle w:val="aa"/>
        <w:framePr w:w="9897" w:h="2317" w:hRule="exact" w:wrap="none" w:vAnchor="page" w:hAnchor="page" w:x="1111" w:y="5641"/>
        <w:shd w:val="clear" w:color="auto" w:fill="auto"/>
        <w:spacing w:line="235" w:lineRule="exact"/>
        <w:rPr>
          <w:rFonts w:ascii="Times New Roman" w:hAnsi="Times New Roman"/>
          <w:sz w:val="24"/>
          <w:szCs w:val="24"/>
        </w:rPr>
      </w:pPr>
      <w:r w:rsidRPr="00E06E1C">
        <w:rPr>
          <w:rStyle w:val="a9"/>
          <w:rFonts w:ascii="Times New Roman" w:eastAsia="SimSun" w:hAnsi="Times New Roman"/>
          <w:b/>
          <w:color w:val="000000"/>
          <w:sz w:val="24"/>
          <w:szCs w:val="24"/>
        </w:rPr>
        <w:t>Учащийся научится</w:t>
      </w:r>
      <w:r w:rsidRPr="00E06E1C">
        <w:rPr>
          <w:rStyle w:val="a9"/>
          <w:rFonts w:ascii="Times New Roman" w:eastAsia="SimSun" w:hAnsi="Times New Roman"/>
          <w:color w:val="000000"/>
          <w:sz w:val="24"/>
          <w:szCs w:val="24"/>
        </w:rPr>
        <w:t>:</w:t>
      </w:r>
    </w:p>
    <w:p w:rsidR="00DB52D9" w:rsidRPr="00E06E1C" w:rsidRDefault="00DB52D9" w:rsidP="00DB52D9">
      <w:pPr>
        <w:pStyle w:val="aa"/>
        <w:framePr w:w="9897" w:h="2317" w:hRule="exact" w:wrap="none" w:vAnchor="page" w:hAnchor="page" w:x="1111" w:y="5641"/>
        <w:shd w:val="clear" w:color="auto" w:fill="auto"/>
        <w:tabs>
          <w:tab w:val="left" w:pos="696"/>
        </w:tabs>
        <w:spacing w:before="0" w:line="235" w:lineRule="exact"/>
        <w:jc w:val="both"/>
        <w:rPr>
          <w:rFonts w:ascii="Times New Roman" w:hAnsi="Times New Roman"/>
          <w:sz w:val="24"/>
          <w:szCs w:val="24"/>
        </w:rPr>
      </w:pPr>
      <w:r w:rsidRPr="00E06E1C">
        <w:rPr>
          <w:rStyle w:val="a9"/>
          <w:rFonts w:ascii="Times New Roman" w:eastAsia="SimSun" w:hAnsi="Times New Roman"/>
          <w:color w:val="000000"/>
          <w:sz w:val="24"/>
          <w:szCs w:val="24"/>
        </w:rPr>
        <w:t>пользоваться языковой и контекстуаль</w:t>
      </w:r>
      <w:r w:rsidRPr="00E06E1C">
        <w:rPr>
          <w:rStyle w:val="a9"/>
          <w:rFonts w:ascii="Times New Roman" w:eastAsia="SimSun" w:hAnsi="Times New Roman"/>
          <w:color w:val="000000"/>
          <w:sz w:val="24"/>
          <w:szCs w:val="24"/>
        </w:rPr>
        <w:softHyphen/>
        <w:t>ной догадкой, прогнозировать содержание тек</w:t>
      </w:r>
      <w:r w:rsidRPr="00E06E1C">
        <w:rPr>
          <w:rStyle w:val="a9"/>
          <w:rFonts w:ascii="Times New Roman" w:eastAsia="SimSun" w:hAnsi="Times New Roman"/>
          <w:color w:val="000000"/>
          <w:sz w:val="24"/>
          <w:szCs w:val="24"/>
        </w:rPr>
        <w:softHyphen/>
        <w:t xml:space="preserve">ста при чтении и </w:t>
      </w:r>
      <w:proofErr w:type="spellStart"/>
      <w:r w:rsidRPr="00E06E1C">
        <w:rPr>
          <w:rStyle w:val="a9"/>
          <w:rFonts w:ascii="Times New Roman" w:eastAsia="SimSun" w:hAnsi="Times New Roman"/>
          <w:color w:val="000000"/>
          <w:sz w:val="24"/>
          <w:szCs w:val="24"/>
        </w:rPr>
        <w:t>аудировании</w:t>
      </w:r>
      <w:proofErr w:type="spellEnd"/>
      <w:r w:rsidRPr="00E06E1C">
        <w:rPr>
          <w:rStyle w:val="a9"/>
          <w:rFonts w:ascii="Times New Roman" w:eastAsia="SimSun" w:hAnsi="Times New Roman"/>
          <w:color w:val="000000"/>
          <w:sz w:val="24"/>
          <w:szCs w:val="24"/>
        </w:rPr>
        <w:t xml:space="preserve"> на основе заголов</w:t>
      </w:r>
      <w:r w:rsidRPr="00E06E1C">
        <w:rPr>
          <w:rStyle w:val="a9"/>
          <w:rFonts w:ascii="Times New Roman" w:eastAsia="SimSun" w:hAnsi="Times New Roman"/>
          <w:color w:val="000000"/>
          <w:sz w:val="24"/>
          <w:szCs w:val="24"/>
        </w:rPr>
        <w:softHyphen/>
        <w:t>ка, предварительно поставленных вопросов;</w:t>
      </w:r>
    </w:p>
    <w:p w:rsidR="00DB52D9" w:rsidRDefault="00DB52D9" w:rsidP="00DB52D9">
      <w:pPr>
        <w:pStyle w:val="aa"/>
        <w:framePr w:w="9897" w:h="2317" w:hRule="exact" w:wrap="none" w:vAnchor="page" w:hAnchor="page" w:x="1111" w:y="5641"/>
        <w:shd w:val="clear" w:color="auto" w:fill="auto"/>
        <w:tabs>
          <w:tab w:val="left" w:pos="696"/>
        </w:tabs>
        <w:spacing w:before="0" w:line="235" w:lineRule="exact"/>
        <w:jc w:val="both"/>
        <w:rPr>
          <w:rStyle w:val="a9"/>
          <w:rFonts w:ascii="Times New Roman" w:eastAsia="SimSun" w:hAnsi="Times New Roman"/>
          <w:color w:val="000000"/>
          <w:sz w:val="24"/>
          <w:szCs w:val="24"/>
        </w:rPr>
      </w:pPr>
      <w:r w:rsidRPr="00E06E1C">
        <w:rPr>
          <w:rStyle w:val="a9"/>
          <w:rFonts w:ascii="Times New Roman" w:eastAsia="SimSun" w:hAnsi="Times New Roman"/>
          <w:color w:val="000000"/>
          <w:sz w:val="24"/>
          <w:szCs w:val="24"/>
        </w:rPr>
        <w:t>переспрашивать, просить повторить, уточ</w:t>
      </w:r>
      <w:r w:rsidRPr="00E06E1C">
        <w:rPr>
          <w:rStyle w:val="a9"/>
          <w:rFonts w:ascii="Times New Roman" w:eastAsia="SimSun" w:hAnsi="Times New Roman"/>
          <w:color w:val="000000"/>
          <w:sz w:val="24"/>
          <w:szCs w:val="24"/>
        </w:rPr>
        <w:softHyphen/>
        <w:t>няя</w:t>
      </w:r>
    </w:p>
    <w:p w:rsidR="00DB52D9" w:rsidRDefault="00DB52D9" w:rsidP="00DB52D9">
      <w:pPr>
        <w:pStyle w:val="aa"/>
        <w:framePr w:w="9897" w:h="2317" w:hRule="exact" w:wrap="none" w:vAnchor="page" w:hAnchor="page" w:x="1111" w:y="5641"/>
        <w:shd w:val="clear" w:color="auto" w:fill="auto"/>
        <w:tabs>
          <w:tab w:val="left" w:pos="696"/>
        </w:tabs>
        <w:spacing w:before="0" w:line="235" w:lineRule="exact"/>
        <w:jc w:val="both"/>
        <w:rPr>
          <w:rStyle w:val="a9"/>
          <w:rFonts w:ascii="Times New Roman" w:eastAsia="SimSun" w:hAnsi="Times New Roman"/>
          <w:color w:val="000000"/>
          <w:sz w:val="24"/>
          <w:szCs w:val="24"/>
        </w:rPr>
      </w:pPr>
      <w:r w:rsidRPr="00E06E1C">
        <w:rPr>
          <w:rStyle w:val="a9"/>
          <w:rFonts w:ascii="Times New Roman" w:eastAsia="SimSun" w:hAnsi="Times New Roman"/>
          <w:color w:val="000000"/>
          <w:sz w:val="24"/>
          <w:szCs w:val="24"/>
        </w:rPr>
        <w:t>значение незнакомых слов.</w:t>
      </w:r>
    </w:p>
    <w:p w:rsidR="00DB52D9" w:rsidRPr="00521C70" w:rsidRDefault="00DB52D9" w:rsidP="00DB52D9">
      <w:pPr>
        <w:pStyle w:val="aa"/>
        <w:framePr w:w="9897" w:h="2317" w:hRule="exact" w:wrap="none" w:vAnchor="page" w:hAnchor="page" w:x="1111" w:y="5641"/>
        <w:shd w:val="clear" w:color="auto" w:fill="auto"/>
        <w:tabs>
          <w:tab w:val="left" w:pos="696"/>
        </w:tabs>
        <w:spacing w:before="0" w:line="235" w:lineRule="exact"/>
        <w:jc w:val="both"/>
        <w:rPr>
          <w:rStyle w:val="21"/>
          <w:rFonts w:ascii="Times New Roman" w:hAnsi="Times New Roman"/>
          <w:b/>
          <w:bCs/>
          <w:i w:val="0"/>
          <w:iCs w:val="0"/>
          <w:color w:val="000000"/>
          <w:sz w:val="24"/>
          <w:szCs w:val="24"/>
          <w:lang w:val="ru-RU"/>
        </w:rPr>
      </w:pPr>
      <w:r w:rsidRPr="00521C70">
        <w:rPr>
          <w:rStyle w:val="21"/>
          <w:rFonts w:ascii="Times New Roman" w:hAnsi="Times New Roman"/>
          <w:b/>
          <w:bCs/>
          <w:i w:val="0"/>
          <w:iCs w:val="0"/>
          <w:color w:val="000000"/>
          <w:sz w:val="24"/>
          <w:szCs w:val="24"/>
          <w:lang w:val="ru-RU"/>
        </w:rPr>
        <w:t xml:space="preserve">Учащийся получит возможность </w:t>
      </w:r>
      <w:proofErr w:type="gramStart"/>
      <w:r w:rsidRPr="00521C70">
        <w:rPr>
          <w:rStyle w:val="21"/>
          <w:rFonts w:ascii="Times New Roman" w:hAnsi="Times New Roman"/>
          <w:b/>
          <w:bCs/>
          <w:i w:val="0"/>
          <w:iCs w:val="0"/>
          <w:color w:val="000000"/>
          <w:sz w:val="24"/>
          <w:szCs w:val="24"/>
          <w:lang w:val="ru-RU"/>
        </w:rPr>
        <w:t>на</w:t>
      </w:r>
      <w:proofErr w:type="gramEnd"/>
      <w:r w:rsidRPr="00521C70">
        <w:rPr>
          <w:rStyle w:val="21"/>
          <w:rFonts w:ascii="Times New Roman" w:hAnsi="Times New Roman"/>
          <w:b/>
          <w:bCs/>
          <w:i w:val="0"/>
          <w:iCs w:val="0"/>
          <w:color w:val="000000"/>
          <w:sz w:val="24"/>
          <w:szCs w:val="24"/>
          <w:lang w:val="ru-RU"/>
        </w:rPr>
        <w:t xml:space="preserve"> учиться</w:t>
      </w:r>
    </w:p>
    <w:p w:rsidR="00DB52D9" w:rsidRPr="00DB52D9" w:rsidRDefault="00DB52D9" w:rsidP="00DB52D9">
      <w:pPr>
        <w:pStyle w:val="aa"/>
        <w:framePr w:w="9897" w:h="2317" w:hRule="exact" w:wrap="none" w:vAnchor="page" w:hAnchor="page" w:x="1111" w:y="5641"/>
        <w:shd w:val="clear" w:color="auto" w:fill="auto"/>
        <w:tabs>
          <w:tab w:val="left" w:pos="696"/>
        </w:tabs>
        <w:spacing w:before="0" w:line="235" w:lineRule="exact"/>
        <w:jc w:val="both"/>
        <w:rPr>
          <w:rFonts w:ascii="Times New Roman" w:hAnsi="Times New Roman"/>
          <w:sz w:val="24"/>
          <w:szCs w:val="24"/>
        </w:rPr>
      </w:pPr>
      <w:r w:rsidRPr="00DB52D9">
        <w:rPr>
          <w:rStyle w:val="3"/>
          <w:rFonts w:ascii="Times New Roman" w:hAnsi="Times New Roman"/>
          <w:i w:val="0"/>
          <w:iCs w:val="0"/>
          <w:color w:val="000000"/>
          <w:sz w:val="24"/>
          <w:szCs w:val="24"/>
          <w:lang w:val="ru-RU"/>
        </w:rPr>
        <w:t xml:space="preserve">догадываться о значении незнакомых слов по используемым </w:t>
      </w:r>
      <w:proofErr w:type="spellStart"/>
      <w:r w:rsidRPr="00DB52D9">
        <w:rPr>
          <w:rStyle w:val="3"/>
          <w:rFonts w:ascii="Times New Roman" w:hAnsi="Times New Roman"/>
          <w:i w:val="0"/>
          <w:iCs w:val="0"/>
          <w:color w:val="000000"/>
          <w:sz w:val="24"/>
          <w:szCs w:val="24"/>
          <w:lang w:val="ru-RU"/>
        </w:rPr>
        <w:t>собеседниксм</w:t>
      </w:r>
      <w:proofErr w:type="spellEnd"/>
      <w:r w:rsidRPr="00DB52D9">
        <w:rPr>
          <w:rStyle w:val="3"/>
          <w:rFonts w:ascii="Times New Roman" w:hAnsi="Times New Roman"/>
          <w:i w:val="0"/>
          <w:iCs w:val="0"/>
          <w:color w:val="000000"/>
          <w:sz w:val="24"/>
          <w:szCs w:val="24"/>
          <w:lang w:val="ru-RU"/>
        </w:rPr>
        <w:t xml:space="preserve"> жестам и мимике;</w:t>
      </w:r>
    </w:p>
    <w:p w:rsidR="00521C70" w:rsidRPr="00E06E1C" w:rsidRDefault="00521C70" w:rsidP="00521C70">
      <w:pPr>
        <w:autoSpaceDE w:val="0"/>
        <w:autoSpaceDN w:val="0"/>
        <w:adjustRightInd w:val="0"/>
      </w:pPr>
    </w:p>
    <w:p w:rsidR="00521C70" w:rsidRPr="00E06E1C" w:rsidRDefault="00521C70" w:rsidP="00521C70">
      <w:pPr>
        <w:autoSpaceDE w:val="0"/>
        <w:autoSpaceDN w:val="0"/>
        <w:adjustRightInd w:val="0"/>
      </w:pPr>
    </w:p>
    <w:p w:rsidR="00521C70" w:rsidRPr="003A1FC4" w:rsidRDefault="00521C70" w:rsidP="00521C70">
      <w:pPr>
        <w:autoSpaceDE w:val="0"/>
        <w:autoSpaceDN w:val="0"/>
        <w:adjustRightInd w:val="0"/>
        <w:rPr>
          <w:b/>
        </w:rPr>
      </w:pPr>
    </w:p>
    <w:p w:rsidR="00521C70" w:rsidRPr="003A1FC4" w:rsidRDefault="00521C70" w:rsidP="00521C70">
      <w:pPr>
        <w:autoSpaceDE w:val="0"/>
        <w:autoSpaceDN w:val="0"/>
        <w:adjustRightInd w:val="0"/>
        <w:rPr>
          <w:b/>
        </w:rPr>
      </w:pPr>
    </w:p>
    <w:p w:rsidR="00521C70" w:rsidRPr="003A1FC4" w:rsidRDefault="00521C70" w:rsidP="00521C70">
      <w:pPr>
        <w:autoSpaceDE w:val="0"/>
        <w:autoSpaceDN w:val="0"/>
        <w:adjustRightInd w:val="0"/>
        <w:rPr>
          <w:b/>
        </w:rPr>
      </w:pPr>
    </w:p>
    <w:p w:rsidR="00521C70" w:rsidRPr="003A1FC4" w:rsidRDefault="00521C70" w:rsidP="00521C70">
      <w:pPr>
        <w:autoSpaceDE w:val="0"/>
        <w:autoSpaceDN w:val="0"/>
        <w:adjustRightInd w:val="0"/>
        <w:rPr>
          <w:b/>
        </w:rPr>
      </w:pPr>
    </w:p>
    <w:p w:rsidR="00521C70" w:rsidRPr="003A1FC4" w:rsidRDefault="00521C70" w:rsidP="00521C70">
      <w:pPr>
        <w:autoSpaceDE w:val="0"/>
        <w:autoSpaceDN w:val="0"/>
        <w:adjustRightInd w:val="0"/>
        <w:rPr>
          <w:b/>
        </w:rPr>
      </w:pPr>
    </w:p>
    <w:p w:rsidR="00B13F99" w:rsidRDefault="00B13F99" w:rsidP="00215338">
      <w:pPr>
        <w:tabs>
          <w:tab w:val="left" w:pos="2670"/>
        </w:tabs>
      </w:pPr>
    </w:p>
    <w:p w:rsidR="00B13F99" w:rsidRPr="00B13F99" w:rsidRDefault="00B13F99" w:rsidP="00B13F99"/>
    <w:p w:rsidR="00B13F99" w:rsidRPr="00B13F99" w:rsidRDefault="00B13F99" w:rsidP="00B13F99"/>
    <w:p w:rsidR="00B13F99" w:rsidRPr="00B13F99" w:rsidRDefault="00B13F99" w:rsidP="00B13F99"/>
    <w:p w:rsidR="00B13F99" w:rsidRPr="00B13F99" w:rsidRDefault="00B13F99" w:rsidP="00B13F99"/>
    <w:p w:rsidR="00B13F99" w:rsidRPr="00B13F99" w:rsidRDefault="00B13F99" w:rsidP="00B13F99"/>
    <w:p w:rsidR="00B13F99" w:rsidRPr="00B13F99" w:rsidRDefault="00B13F99" w:rsidP="00B13F99"/>
    <w:p w:rsidR="00B13F99" w:rsidRPr="00B13F99" w:rsidRDefault="00B13F99" w:rsidP="00B13F99"/>
    <w:p w:rsidR="00B13F99" w:rsidRDefault="00B13F99" w:rsidP="00B13F99"/>
    <w:p w:rsidR="00B13F99" w:rsidRDefault="00B13F99" w:rsidP="00B13F99"/>
    <w:p w:rsidR="00E74A81" w:rsidRDefault="00B13F99" w:rsidP="00B13F99">
      <w:pPr>
        <w:tabs>
          <w:tab w:val="left" w:pos="5670"/>
        </w:tabs>
        <w:rPr>
          <w:lang w:val="en-US"/>
        </w:rPr>
      </w:pPr>
      <w:r>
        <w:tab/>
      </w:r>
    </w:p>
    <w:p w:rsidR="00B13F99" w:rsidRDefault="00B13F99" w:rsidP="00B13F99">
      <w:pPr>
        <w:tabs>
          <w:tab w:val="left" w:pos="5670"/>
        </w:tabs>
        <w:rPr>
          <w:lang w:val="en-US"/>
        </w:rPr>
      </w:pPr>
    </w:p>
    <w:p w:rsidR="00B13F99" w:rsidRDefault="00B13F99" w:rsidP="00B13F99">
      <w:pPr>
        <w:tabs>
          <w:tab w:val="left" w:pos="5670"/>
        </w:tabs>
        <w:rPr>
          <w:lang w:val="en-US"/>
        </w:rPr>
      </w:pPr>
    </w:p>
    <w:p w:rsidR="00B13F99" w:rsidRDefault="00B13F99" w:rsidP="00B13F99">
      <w:pPr>
        <w:tabs>
          <w:tab w:val="left" w:pos="5670"/>
        </w:tabs>
        <w:rPr>
          <w:lang w:val="en-US"/>
        </w:rPr>
      </w:pPr>
    </w:p>
    <w:p w:rsidR="00B13F99" w:rsidRDefault="00B13F99" w:rsidP="00B13F99">
      <w:pPr>
        <w:tabs>
          <w:tab w:val="left" w:pos="5670"/>
        </w:tabs>
        <w:rPr>
          <w:lang w:val="en-US"/>
        </w:rPr>
      </w:pPr>
    </w:p>
    <w:p w:rsidR="00B13F99" w:rsidRDefault="00B13F99" w:rsidP="00B13F99">
      <w:pPr>
        <w:tabs>
          <w:tab w:val="left" w:pos="5670"/>
        </w:tabs>
        <w:rPr>
          <w:lang w:val="en-US"/>
        </w:rPr>
      </w:pPr>
    </w:p>
    <w:p w:rsidR="00B13F99" w:rsidRDefault="00B13F99" w:rsidP="00B13F99">
      <w:pPr>
        <w:tabs>
          <w:tab w:val="left" w:pos="5670"/>
        </w:tabs>
        <w:rPr>
          <w:lang w:val="en-US"/>
        </w:rPr>
      </w:pPr>
    </w:p>
    <w:p w:rsidR="00B13F99" w:rsidRDefault="00B13F99" w:rsidP="00B13F99">
      <w:pPr>
        <w:tabs>
          <w:tab w:val="left" w:pos="5670"/>
        </w:tabs>
        <w:rPr>
          <w:lang w:val="en-US"/>
        </w:rPr>
      </w:pPr>
    </w:p>
    <w:p w:rsidR="00B13F99" w:rsidRDefault="00B13F99" w:rsidP="00B13F99">
      <w:pPr>
        <w:tabs>
          <w:tab w:val="left" w:pos="5670"/>
        </w:tabs>
        <w:rPr>
          <w:lang w:val="en-US"/>
        </w:rPr>
      </w:pPr>
    </w:p>
    <w:p w:rsidR="00B13F99" w:rsidRDefault="00B13F99" w:rsidP="00B13F99">
      <w:pPr>
        <w:tabs>
          <w:tab w:val="left" w:pos="5670"/>
        </w:tabs>
        <w:rPr>
          <w:lang w:val="en-US"/>
        </w:rPr>
      </w:pPr>
    </w:p>
    <w:p w:rsidR="00B13F99" w:rsidRDefault="00B13F99" w:rsidP="00B13F99">
      <w:pPr>
        <w:tabs>
          <w:tab w:val="left" w:pos="5670"/>
        </w:tabs>
        <w:rPr>
          <w:lang w:val="en-US"/>
        </w:rPr>
      </w:pPr>
    </w:p>
    <w:p w:rsidR="00B13F99" w:rsidRDefault="00B13F99" w:rsidP="00B13F99">
      <w:pPr>
        <w:tabs>
          <w:tab w:val="left" w:pos="5670"/>
        </w:tabs>
        <w:rPr>
          <w:lang w:val="en-US"/>
        </w:rPr>
      </w:pPr>
    </w:p>
    <w:p w:rsidR="00B13F99" w:rsidRDefault="00B13F99" w:rsidP="00B13F99">
      <w:pPr>
        <w:tabs>
          <w:tab w:val="left" w:pos="5670"/>
        </w:tabs>
        <w:rPr>
          <w:lang w:val="en-US"/>
        </w:rPr>
      </w:pPr>
    </w:p>
    <w:p w:rsidR="00B13F99" w:rsidRDefault="00B13F99" w:rsidP="00B13F99">
      <w:pPr>
        <w:tabs>
          <w:tab w:val="left" w:pos="5670"/>
        </w:tabs>
        <w:rPr>
          <w:lang w:val="en-US"/>
        </w:rPr>
      </w:pPr>
    </w:p>
    <w:p w:rsidR="00B13F99" w:rsidRDefault="00B13F99" w:rsidP="00B13F99">
      <w:pPr>
        <w:tabs>
          <w:tab w:val="left" w:pos="5670"/>
        </w:tabs>
        <w:rPr>
          <w:lang w:val="en-US"/>
        </w:rPr>
      </w:pPr>
    </w:p>
    <w:p w:rsidR="00B13F99" w:rsidRDefault="00B13F99" w:rsidP="00B13F99">
      <w:pPr>
        <w:tabs>
          <w:tab w:val="left" w:pos="5670"/>
        </w:tabs>
        <w:rPr>
          <w:lang w:val="en-US"/>
        </w:rPr>
      </w:pPr>
    </w:p>
    <w:p w:rsidR="00B13F99" w:rsidRDefault="00B13F99" w:rsidP="00B13F99">
      <w:pPr>
        <w:tabs>
          <w:tab w:val="left" w:pos="5670"/>
        </w:tabs>
        <w:rPr>
          <w:lang w:val="en-US"/>
        </w:rPr>
      </w:pPr>
    </w:p>
    <w:p w:rsidR="00B13F99" w:rsidRDefault="00B13F99" w:rsidP="00B13F99">
      <w:pPr>
        <w:tabs>
          <w:tab w:val="left" w:pos="5670"/>
        </w:tabs>
        <w:rPr>
          <w:lang w:val="en-US"/>
        </w:rPr>
      </w:pPr>
    </w:p>
    <w:p w:rsidR="00B13F99" w:rsidRDefault="00B13F99" w:rsidP="00B13F99">
      <w:pPr>
        <w:tabs>
          <w:tab w:val="left" w:pos="5670"/>
        </w:tabs>
        <w:rPr>
          <w:lang w:val="en-US"/>
        </w:rPr>
      </w:pPr>
    </w:p>
    <w:p w:rsidR="00B13F99" w:rsidRDefault="00B13F99" w:rsidP="00B13F99">
      <w:pPr>
        <w:tabs>
          <w:tab w:val="left" w:pos="5670"/>
        </w:tabs>
        <w:rPr>
          <w:lang w:val="en-US"/>
        </w:rPr>
      </w:pPr>
    </w:p>
    <w:p w:rsidR="00B13F99" w:rsidRDefault="00B13F99" w:rsidP="00B13F99">
      <w:pPr>
        <w:tabs>
          <w:tab w:val="left" w:pos="5670"/>
        </w:tabs>
        <w:rPr>
          <w:lang w:val="en-US"/>
        </w:rPr>
        <w:sectPr w:rsidR="00B13F99" w:rsidSect="00D32A01">
          <w:pgSz w:w="11906" w:h="16838"/>
          <w:pgMar w:top="1134" w:right="1558" w:bottom="1134" w:left="1701" w:header="708" w:footer="708" w:gutter="0"/>
          <w:cols w:space="708"/>
          <w:docGrid w:linePitch="360"/>
        </w:sectPr>
      </w:pPr>
    </w:p>
    <w:p w:rsidR="00B13F99" w:rsidRPr="00455711" w:rsidRDefault="00B13F99" w:rsidP="00B13F99">
      <w:pPr>
        <w:autoSpaceDE w:val="0"/>
        <w:autoSpaceDN w:val="0"/>
        <w:adjustRightInd w:val="0"/>
        <w:jc w:val="center"/>
        <w:rPr>
          <w:b/>
          <w:bCs/>
          <w:sz w:val="20"/>
          <w:szCs w:val="20"/>
        </w:rPr>
      </w:pPr>
      <w:r w:rsidRPr="00455711">
        <w:rPr>
          <w:b/>
          <w:bCs/>
          <w:sz w:val="20"/>
          <w:szCs w:val="20"/>
        </w:rPr>
        <w:lastRenderedPageBreak/>
        <w:t>Тематическое планирование с определением основных видов учебной деятельности</w:t>
      </w:r>
      <w:r>
        <w:rPr>
          <w:b/>
          <w:bCs/>
          <w:sz w:val="20"/>
          <w:szCs w:val="20"/>
        </w:rPr>
        <w:t xml:space="preserve">  7</w:t>
      </w:r>
      <w:r w:rsidRPr="00455711">
        <w:rPr>
          <w:b/>
          <w:bCs/>
          <w:sz w:val="20"/>
          <w:szCs w:val="20"/>
        </w:rPr>
        <w:t xml:space="preserve"> класс ФГОС</w:t>
      </w:r>
    </w:p>
    <w:p w:rsidR="00B13F99" w:rsidRPr="00B13F99" w:rsidRDefault="00B13F99" w:rsidP="00B13F99">
      <w:pPr>
        <w:tabs>
          <w:tab w:val="left" w:pos="5670"/>
        </w:tabs>
        <w:rPr>
          <w:lang w:val="en-US"/>
        </w:rPr>
      </w:pPr>
    </w:p>
    <w:tbl>
      <w:tblPr>
        <w:tblW w:w="31680" w:type="dxa"/>
        <w:tblInd w:w="-972" w:type="dxa"/>
        <w:tblLayout w:type="fixed"/>
        <w:tblLook w:val="0000"/>
      </w:tblPr>
      <w:tblGrid>
        <w:gridCol w:w="469"/>
        <w:gridCol w:w="21"/>
        <w:gridCol w:w="21"/>
        <w:gridCol w:w="810"/>
        <w:gridCol w:w="22"/>
        <w:gridCol w:w="13"/>
        <w:gridCol w:w="541"/>
        <w:gridCol w:w="28"/>
        <w:gridCol w:w="1527"/>
        <w:gridCol w:w="46"/>
        <w:gridCol w:w="239"/>
        <w:gridCol w:w="30"/>
        <w:gridCol w:w="8"/>
        <w:gridCol w:w="1562"/>
        <w:gridCol w:w="131"/>
        <w:gridCol w:w="9"/>
        <w:gridCol w:w="6"/>
        <w:gridCol w:w="2819"/>
        <w:gridCol w:w="21"/>
        <w:gridCol w:w="39"/>
        <w:gridCol w:w="233"/>
        <w:gridCol w:w="1962"/>
        <w:gridCol w:w="152"/>
        <w:gridCol w:w="14"/>
        <w:gridCol w:w="11"/>
        <w:gridCol w:w="3062"/>
        <w:gridCol w:w="45"/>
        <w:gridCol w:w="7"/>
        <w:gridCol w:w="11"/>
        <w:gridCol w:w="1133"/>
        <w:gridCol w:w="550"/>
        <w:gridCol w:w="17"/>
        <w:gridCol w:w="17"/>
        <w:gridCol w:w="22"/>
        <w:gridCol w:w="12"/>
        <w:gridCol w:w="77"/>
        <w:gridCol w:w="15"/>
        <w:gridCol w:w="937"/>
        <w:gridCol w:w="43"/>
        <w:gridCol w:w="18"/>
        <w:gridCol w:w="11"/>
        <w:gridCol w:w="283"/>
        <w:gridCol w:w="387"/>
        <w:gridCol w:w="1629"/>
        <w:gridCol w:w="2014"/>
        <w:gridCol w:w="10656"/>
      </w:tblGrid>
      <w:tr w:rsidR="00B13F99" w:rsidRPr="009E15E7" w:rsidTr="00853295">
        <w:trPr>
          <w:gridAfter w:val="5"/>
          <w:wAfter w:w="14972" w:type="dxa"/>
          <w:trHeight w:val="174"/>
        </w:trPr>
        <w:tc>
          <w:tcPr>
            <w:tcW w:w="470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b/>
                <w:bCs/>
                <w:lang w:val="en-US"/>
              </w:rPr>
            </w:pPr>
            <w:r w:rsidRPr="009E15E7">
              <w:rPr>
                <w:b/>
                <w:bCs/>
              </w:rPr>
              <w:t xml:space="preserve">№ урока </w:t>
            </w:r>
            <w:proofErr w:type="spellStart"/>
            <w:proofErr w:type="gramStart"/>
            <w:r w:rsidRPr="009E15E7">
              <w:rPr>
                <w:b/>
                <w:bCs/>
              </w:rPr>
              <w:t>п</w:t>
            </w:r>
            <w:proofErr w:type="spellEnd"/>
            <w:proofErr w:type="gramEnd"/>
            <w:r w:rsidRPr="009E15E7">
              <w:rPr>
                <w:b/>
                <w:bCs/>
                <w:lang w:val="en-US"/>
              </w:rPr>
              <w:t>/</w:t>
            </w:r>
            <w:proofErr w:type="spellStart"/>
            <w:r w:rsidRPr="009E15E7">
              <w:rPr>
                <w:b/>
                <w:bCs/>
              </w:rPr>
              <w:t>п</w:t>
            </w:r>
            <w:proofErr w:type="spellEnd"/>
          </w:p>
        </w:tc>
        <w:tc>
          <w:tcPr>
            <w:tcW w:w="1457" w:type="dxa"/>
            <w:gridSpan w:val="7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9E15E7">
              <w:rPr>
                <w:b/>
                <w:bCs/>
              </w:rPr>
              <w:t xml:space="preserve">      Дата</w:t>
            </w:r>
          </w:p>
        </w:tc>
        <w:tc>
          <w:tcPr>
            <w:tcW w:w="1843" w:type="dxa"/>
            <w:gridSpan w:val="5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b/>
                <w:bCs/>
                <w:lang w:val="en-US"/>
              </w:rPr>
            </w:pPr>
            <w:r w:rsidRPr="009E15E7">
              <w:rPr>
                <w:b/>
                <w:bCs/>
              </w:rPr>
              <w:t>Тема урока</w:t>
            </w:r>
          </w:p>
        </w:tc>
        <w:tc>
          <w:tcPr>
            <w:tcW w:w="4549" w:type="dxa"/>
            <w:gridSpan w:val="6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9E15E7">
              <w:rPr>
                <w:b/>
                <w:bCs/>
              </w:rPr>
              <w:t xml:space="preserve">                   Стандарты                      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9E15E7">
              <w:rPr>
                <w:b/>
                <w:bCs/>
              </w:rPr>
              <w:t xml:space="preserve">                  Содержание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ind w:left="-360" w:right="-5" w:firstLine="360"/>
              <w:jc w:val="both"/>
              <w:rPr>
                <w:b/>
                <w:bCs/>
              </w:rPr>
            </w:pPr>
            <w:r w:rsidRPr="009E15E7">
              <w:rPr>
                <w:b/>
                <w:bCs/>
              </w:rPr>
              <w:t xml:space="preserve">                                                          </w:t>
            </w:r>
          </w:p>
        </w:tc>
        <w:tc>
          <w:tcPr>
            <w:tcW w:w="8389" w:type="dxa"/>
            <w:gridSpan w:val="2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b/>
                <w:bCs/>
                <w:lang w:val="en-US"/>
              </w:rPr>
            </w:pPr>
            <w:r w:rsidRPr="009E15E7">
              <w:rPr>
                <w:b/>
                <w:bCs/>
              </w:rPr>
              <w:t xml:space="preserve">                                        Ожидаемые результаты</w:t>
            </w:r>
          </w:p>
        </w:tc>
      </w:tr>
      <w:tr w:rsidR="00B13F99" w:rsidRPr="009E15E7" w:rsidTr="00853295">
        <w:trPr>
          <w:gridAfter w:val="5"/>
          <w:wAfter w:w="14972" w:type="dxa"/>
          <w:trHeight w:val="683"/>
        </w:trPr>
        <w:tc>
          <w:tcPr>
            <w:tcW w:w="470" w:type="dxa"/>
            <w:vMerge/>
            <w:tcBorders>
              <w:left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ind w:left="-360" w:right="-5" w:firstLine="360"/>
              <w:jc w:val="both"/>
              <w:rPr>
                <w:b/>
                <w:bCs/>
                <w:lang w:val="en-US"/>
              </w:rPr>
            </w:pPr>
          </w:p>
        </w:tc>
        <w:tc>
          <w:tcPr>
            <w:tcW w:w="1457" w:type="dxa"/>
            <w:gridSpan w:val="7"/>
            <w:vMerge w:val="restart"/>
            <w:tcBorders>
              <w:left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ind w:right="-5"/>
              <w:jc w:val="both"/>
              <w:rPr>
                <w:b/>
                <w:bCs/>
              </w:rPr>
            </w:pP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ind w:left="-360" w:right="-5" w:firstLine="360"/>
              <w:jc w:val="both"/>
              <w:rPr>
                <w:b/>
                <w:bCs/>
              </w:rPr>
            </w:pP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ind w:left="-360" w:right="-5" w:firstLine="36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По    плану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ind w:left="-360" w:right="-5" w:firstLine="36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коррекция</w:t>
            </w:r>
          </w:p>
        </w:tc>
        <w:tc>
          <w:tcPr>
            <w:tcW w:w="1843" w:type="dxa"/>
            <w:gridSpan w:val="5"/>
            <w:vMerge/>
            <w:tcBorders>
              <w:left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ind w:left="-360" w:right="-5" w:firstLine="360"/>
              <w:jc w:val="both"/>
              <w:rPr>
                <w:b/>
                <w:bCs/>
              </w:rPr>
            </w:pPr>
          </w:p>
        </w:tc>
        <w:tc>
          <w:tcPr>
            <w:tcW w:w="4549" w:type="dxa"/>
            <w:gridSpan w:val="6"/>
            <w:tcBorders>
              <w:left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ind w:right="-5"/>
              <w:jc w:val="both"/>
              <w:rPr>
                <w:b/>
                <w:bCs/>
              </w:rPr>
            </w:pPr>
            <w:r w:rsidRPr="009E15E7">
              <w:rPr>
                <w:b/>
                <w:bCs/>
              </w:rPr>
              <w:t xml:space="preserve"> </w:t>
            </w:r>
          </w:p>
        </w:tc>
        <w:tc>
          <w:tcPr>
            <w:tcW w:w="2234" w:type="dxa"/>
            <w:gridSpan w:val="3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b/>
                <w:bCs/>
                <w:lang w:val="en-US"/>
              </w:rPr>
            </w:pPr>
            <w:r w:rsidRPr="009E15E7">
              <w:rPr>
                <w:b/>
                <w:bCs/>
              </w:rPr>
              <w:t>Предметные</w:t>
            </w:r>
          </w:p>
        </w:tc>
        <w:tc>
          <w:tcPr>
            <w:tcW w:w="3285" w:type="dxa"/>
            <w:gridSpan w:val="5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9E15E7">
              <w:rPr>
                <w:b/>
                <w:bCs/>
              </w:rPr>
              <w:t>УУД.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proofErr w:type="spellStart"/>
            <w:r w:rsidRPr="009E15E7">
              <w:rPr>
                <w:b/>
                <w:bCs/>
              </w:rPr>
              <w:t>Метапредметные</w:t>
            </w:r>
            <w:proofErr w:type="spellEnd"/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9E15E7">
              <w:rPr>
                <w:b/>
                <w:bCs/>
              </w:rPr>
              <w:t>Р. Регулятивные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proofErr w:type="spellStart"/>
            <w:r w:rsidRPr="009E15E7">
              <w:rPr>
                <w:b/>
                <w:bCs/>
              </w:rPr>
              <w:t>П.Позновательные</w:t>
            </w:r>
            <w:proofErr w:type="spellEnd"/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9E15E7">
              <w:rPr>
                <w:b/>
                <w:bCs/>
              </w:rPr>
              <w:t>К. Коммуникативные</w:t>
            </w:r>
          </w:p>
        </w:tc>
        <w:tc>
          <w:tcPr>
            <w:tcW w:w="1735" w:type="dxa"/>
            <w:gridSpan w:val="6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9E15E7">
              <w:rPr>
                <w:b/>
                <w:bCs/>
              </w:rPr>
              <w:t>Личностные результаты</w:t>
            </w:r>
          </w:p>
        </w:tc>
        <w:tc>
          <w:tcPr>
            <w:tcW w:w="1135" w:type="dxa"/>
            <w:gridSpan w:val="8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9E15E7">
              <w:rPr>
                <w:b/>
                <w:bCs/>
              </w:rPr>
              <w:t>Кодификатор</w:t>
            </w:r>
          </w:p>
        </w:tc>
      </w:tr>
      <w:tr w:rsidR="00B13F99" w:rsidRPr="009E15E7" w:rsidTr="00853295">
        <w:trPr>
          <w:gridAfter w:val="5"/>
          <w:wAfter w:w="14972" w:type="dxa"/>
          <w:trHeight w:val="682"/>
        </w:trPr>
        <w:tc>
          <w:tcPr>
            <w:tcW w:w="470" w:type="dxa"/>
            <w:vMerge/>
            <w:tcBorders>
              <w:left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ind w:left="-360" w:right="-5" w:firstLine="360"/>
              <w:jc w:val="both"/>
              <w:rPr>
                <w:b/>
                <w:bCs/>
              </w:rPr>
            </w:pPr>
          </w:p>
        </w:tc>
        <w:tc>
          <w:tcPr>
            <w:tcW w:w="1457" w:type="dxa"/>
            <w:gridSpan w:val="7"/>
            <w:vMerge/>
            <w:tcBorders>
              <w:left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ind w:right="-5"/>
              <w:jc w:val="both"/>
              <w:rPr>
                <w:b/>
                <w:bCs/>
              </w:rPr>
            </w:pPr>
          </w:p>
        </w:tc>
        <w:tc>
          <w:tcPr>
            <w:tcW w:w="1843" w:type="dxa"/>
            <w:gridSpan w:val="5"/>
            <w:vMerge/>
            <w:tcBorders>
              <w:left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ind w:left="-360" w:right="-5" w:firstLine="360"/>
              <w:jc w:val="both"/>
              <w:rPr>
                <w:b/>
                <w:bCs/>
              </w:rPr>
            </w:pPr>
          </w:p>
        </w:tc>
        <w:tc>
          <w:tcPr>
            <w:tcW w:w="1702" w:type="dxa"/>
            <w:gridSpan w:val="3"/>
            <w:tcBorders>
              <w:left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ind w:right="-5"/>
              <w:jc w:val="both"/>
              <w:rPr>
                <w:b/>
                <w:bCs/>
              </w:rPr>
            </w:pPr>
            <w:r w:rsidRPr="009E15E7">
              <w:rPr>
                <w:b/>
                <w:bCs/>
              </w:rPr>
              <w:t>Аудирование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ind w:right="-5"/>
              <w:jc w:val="both"/>
              <w:rPr>
                <w:b/>
                <w:bCs/>
              </w:rPr>
            </w:pPr>
            <w:r w:rsidRPr="009E15E7">
              <w:rPr>
                <w:b/>
                <w:bCs/>
              </w:rPr>
              <w:t>Чтение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ind w:right="-5"/>
              <w:jc w:val="both"/>
              <w:rPr>
                <w:b/>
                <w:bCs/>
              </w:rPr>
            </w:pPr>
            <w:r w:rsidRPr="009E15E7">
              <w:rPr>
                <w:b/>
                <w:bCs/>
              </w:rPr>
              <w:t>Говорение</w:t>
            </w:r>
          </w:p>
        </w:tc>
        <w:tc>
          <w:tcPr>
            <w:tcW w:w="2847" w:type="dxa"/>
            <w:gridSpan w:val="3"/>
            <w:tcBorders>
              <w:left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ind w:right="-5"/>
              <w:jc w:val="both"/>
              <w:rPr>
                <w:b/>
                <w:bCs/>
              </w:rPr>
            </w:pPr>
            <w:r w:rsidRPr="009E15E7">
              <w:rPr>
                <w:b/>
                <w:bCs/>
              </w:rPr>
              <w:t>Письмо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ind w:right="-5"/>
              <w:jc w:val="both"/>
              <w:rPr>
                <w:b/>
                <w:bCs/>
              </w:rPr>
            </w:pPr>
            <w:r w:rsidRPr="009E15E7">
              <w:rPr>
                <w:b/>
                <w:bCs/>
              </w:rPr>
              <w:t>Грамматика</w:t>
            </w:r>
          </w:p>
        </w:tc>
        <w:tc>
          <w:tcPr>
            <w:tcW w:w="2234" w:type="dxa"/>
            <w:gridSpan w:val="3"/>
            <w:vMerge/>
            <w:tcBorders>
              <w:left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3285" w:type="dxa"/>
            <w:gridSpan w:val="5"/>
            <w:vMerge/>
            <w:tcBorders>
              <w:left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1735" w:type="dxa"/>
            <w:gridSpan w:val="6"/>
            <w:vMerge/>
            <w:tcBorders>
              <w:left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1135" w:type="dxa"/>
            <w:gridSpan w:val="8"/>
            <w:vMerge/>
            <w:tcBorders>
              <w:left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</w:tr>
      <w:tr w:rsidR="00B13F99" w:rsidRPr="009E15E7" w:rsidTr="00853295">
        <w:trPr>
          <w:gridAfter w:val="16"/>
          <w:wAfter w:w="16684" w:type="dxa"/>
          <w:trHeight w:val="174"/>
        </w:trPr>
        <w:tc>
          <w:tcPr>
            <w:tcW w:w="14996" w:type="dxa"/>
            <w:gridSpan w:val="30"/>
            <w:tcBorders>
              <w:top w:val="single" w:sz="3" w:space="0" w:color="000000"/>
              <w:left w:val="single" w:sz="3" w:space="0" w:color="000000"/>
              <w:bottom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E15E7">
              <w:rPr>
                <w:rStyle w:val="a9"/>
                <w:color w:val="000000"/>
              </w:rPr>
              <w:t xml:space="preserve">        </w:t>
            </w:r>
            <w:r w:rsidRPr="009E15E7">
              <w:rPr>
                <w:b/>
                <w:bCs/>
              </w:rPr>
              <w:t xml:space="preserve">                          </w:t>
            </w:r>
            <w:r>
              <w:rPr>
                <w:b/>
                <w:bCs/>
              </w:rPr>
              <w:t xml:space="preserve"> </w:t>
            </w:r>
            <w:r w:rsidRPr="00C93CE2">
              <w:rPr>
                <w:b/>
                <w:color w:val="333333"/>
                <w:shd w:val="clear" w:color="auto" w:fill="FFFFFF"/>
              </w:rPr>
              <w:t>Сравниваем школы разных стран</w:t>
            </w:r>
            <w:r>
              <w:rPr>
                <w:b/>
                <w:bCs/>
              </w:rPr>
              <w:t xml:space="preserve"> </w:t>
            </w:r>
            <w:r w:rsidRPr="009E15E7">
              <w:rPr>
                <w:b/>
                <w:bCs/>
              </w:rPr>
              <w:t xml:space="preserve">     </w:t>
            </w:r>
            <w:r>
              <w:rPr>
                <w:b/>
                <w:bCs/>
              </w:rPr>
              <w:t>6 часов</w:t>
            </w:r>
            <w:r w:rsidRPr="009E15E7">
              <w:rPr>
                <w:b/>
                <w:bCs/>
              </w:rPr>
              <w:t xml:space="preserve">         </w:t>
            </w:r>
          </w:p>
        </w:tc>
      </w:tr>
      <w:tr w:rsidR="00B13F99" w:rsidRPr="009E15E7" w:rsidTr="00853295">
        <w:trPr>
          <w:gridAfter w:val="5"/>
          <w:wAfter w:w="14972" w:type="dxa"/>
          <w:trHeight w:val="174"/>
        </w:trPr>
        <w:tc>
          <w:tcPr>
            <w:tcW w:w="4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r w:rsidRPr="009E15E7">
              <w:t xml:space="preserve"> 1</w:t>
            </w:r>
          </w:p>
        </w:tc>
        <w:tc>
          <w:tcPr>
            <w:tcW w:w="853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r>
              <w:t>0</w:t>
            </w:r>
            <w:r>
              <w:rPr>
                <w:lang w:val="en-US"/>
              </w:rPr>
              <w:t>3</w:t>
            </w:r>
            <w:r>
              <w:t>.09</w:t>
            </w:r>
          </w:p>
        </w:tc>
        <w:tc>
          <w:tcPr>
            <w:tcW w:w="597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50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Default="00B13F99" w:rsidP="00853295">
            <w:pPr>
              <w:suppressAutoHyphens/>
            </w:pPr>
            <w:r>
              <w:t>Сравниваем школы в разных странах</w:t>
            </w:r>
          </w:p>
          <w:p w:rsidR="00B13F99" w:rsidRPr="00685568" w:rsidRDefault="00B13F99" w:rsidP="00853295">
            <w:pPr>
              <w:suppressAutoHyphens/>
            </w:pPr>
            <w:r>
              <w:t>Чтение</w:t>
            </w:r>
          </w:p>
        </w:tc>
        <w:tc>
          <w:tcPr>
            <w:tcW w:w="1708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Default="00B13F99" w:rsidP="00853295">
            <w:pPr>
              <w:suppressAutoHyphens/>
              <w:rPr>
                <w:b/>
              </w:rPr>
            </w:pPr>
            <w:r>
              <w:rPr>
                <w:b/>
              </w:rPr>
              <w:t xml:space="preserve">Говорение </w:t>
            </w:r>
          </w:p>
          <w:p w:rsidR="00B13F99" w:rsidRDefault="00B13F99" w:rsidP="00853295">
            <w:pPr>
              <w:suppressAutoHyphens/>
              <w:rPr>
                <w:b/>
              </w:rPr>
            </w:pPr>
            <w:r>
              <w:rPr>
                <w:b/>
              </w:rPr>
              <w:t>Диалог этикетный</w:t>
            </w:r>
          </w:p>
          <w:p w:rsidR="00B13F99" w:rsidRPr="009E15E7" w:rsidRDefault="00B13F99" w:rsidP="00853295">
            <w:pPr>
              <w:suppressAutoHyphens/>
            </w:pPr>
            <w:r>
              <w:t xml:space="preserve">Начинать, поддерживать и заканчивать разговор. Начинать, вести и заканчивать разговор по </w:t>
            </w:r>
            <w:proofErr w:type="spellStart"/>
            <w:r>
              <w:t>телефонувыражать</w:t>
            </w:r>
            <w:proofErr w:type="spellEnd"/>
            <w:r>
              <w:t xml:space="preserve"> пожелания и реагировать на них. Выражать благодарность.</w:t>
            </w:r>
          </w:p>
        </w:tc>
        <w:tc>
          <w:tcPr>
            <w:tcW w:w="284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</w:pPr>
            <w:r w:rsidRPr="009E15E7">
              <w:t>Введение</w:t>
            </w:r>
          </w:p>
          <w:p w:rsidR="00B13F99" w:rsidRPr="00706A6F" w:rsidRDefault="00B13F99" w:rsidP="00853295">
            <w:pPr>
              <w:suppressAutoHyphens/>
            </w:pPr>
            <w:r>
              <w:t xml:space="preserve">Степени сравнения прилагательных. </w:t>
            </w:r>
          </w:p>
          <w:p w:rsidR="00B13F99" w:rsidRPr="008D4EF4" w:rsidRDefault="00B13F99" w:rsidP="00853295">
            <w:pPr>
              <w:suppressAutoHyphens/>
            </w:pPr>
            <w:r>
              <w:t xml:space="preserve">Качественные прилагательные, используемые для описания внешности. </w:t>
            </w:r>
          </w:p>
          <w:p w:rsidR="00B13F99" w:rsidRPr="00A976B5" w:rsidRDefault="00B13F99" w:rsidP="00853295">
            <w:pPr>
              <w:autoSpaceDE w:val="0"/>
              <w:autoSpaceDN w:val="0"/>
              <w:adjustRightInd w:val="0"/>
            </w:pPr>
          </w:p>
        </w:tc>
        <w:tc>
          <w:tcPr>
            <w:tcW w:w="2234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9E15E7">
              <w:t>Адекватное произношение и различие на слух новых лексических единиц. Распознавание и употребление в речи основных значений изученных лексических единиц. Рассказывать о себе.</w:t>
            </w:r>
          </w:p>
        </w:tc>
        <w:tc>
          <w:tcPr>
            <w:tcW w:w="3285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tabs>
                <w:tab w:val="left" w:pos="14484"/>
                <w:tab w:val="left" w:pos="14768"/>
              </w:tabs>
              <w:autoSpaceDE w:val="0"/>
              <w:autoSpaceDN w:val="0"/>
              <w:adjustRightInd w:val="0"/>
            </w:pPr>
            <w:proofErr w:type="gramStart"/>
            <w:r w:rsidRPr="009E15E7">
              <w:rPr>
                <w:highlight w:val="white"/>
              </w:rPr>
              <w:t>Р</w:t>
            </w:r>
            <w:proofErr w:type="gramEnd"/>
            <w:r w:rsidRPr="009E15E7">
              <w:rPr>
                <w:highlight w:val="white"/>
              </w:rPr>
              <w:t>:</w:t>
            </w:r>
            <w:r w:rsidRPr="009E15E7">
              <w:t xml:space="preserve"> применять установленные правила в планировании способа решения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</w:pPr>
            <w:proofErr w:type="gramStart"/>
            <w:r w:rsidRPr="009E15E7">
              <w:t>П</w:t>
            </w:r>
            <w:proofErr w:type="gramEnd"/>
            <w:r w:rsidRPr="009E15E7">
              <w:t>: самостоятельно выделять и формулировать познавательную цель, установление аналогий;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</w:pPr>
            <w:proofErr w:type="gramStart"/>
            <w:r w:rsidRPr="009E15E7">
              <w:t>К</w:t>
            </w:r>
            <w:proofErr w:type="gramEnd"/>
            <w:r w:rsidRPr="009E15E7">
              <w:t>: работа в малых группах и парах, умение  ставить вопросы</w:t>
            </w:r>
          </w:p>
        </w:tc>
        <w:tc>
          <w:tcPr>
            <w:tcW w:w="1735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</w:pPr>
            <w:r w:rsidRPr="009E15E7">
              <w:t xml:space="preserve">внутренняя позиции школьника на основе положительного отношения к школе, - гражданская идентичность в форме осознания «Я» как гражданина России, чувства сопричастности и гордости </w:t>
            </w:r>
            <w:r>
              <w:t>за свою Родину.</w:t>
            </w:r>
          </w:p>
        </w:tc>
        <w:tc>
          <w:tcPr>
            <w:tcW w:w="1135" w:type="dxa"/>
            <w:gridSpan w:val="8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Default="00B13F99" w:rsidP="00853295">
            <w:pPr>
              <w:autoSpaceDE w:val="0"/>
              <w:autoSpaceDN w:val="0"/>
              <w:adjustRightInd w:val="0"/>
              <w:jc w:val="both"/>
            </w:pPr>
            <w:r>
              <w:t xml:space="preserve">5.2.3. 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proofErr w:type="gramStart"/>
            <w:r>
              <w:t>Р</w:t>
            </w:r>
            <w:proofErr w:type="gramEnd"/>
          </w:p>
        </w:tc>
      </w:tr>
      <w:tr w:rsidR="00B13F99" w:rsidRPr="009E15E7" w:rsidTr="00853295">
        <w:trPr>
          <w:trHeight w:val="421"/>
        </w:trPr>
        <w:tc>
          <w:tcPr>
            <w:tcW w:w="16991" w:type="dxa"/>
            <w:gridSpan w:val="4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r>
              <w:t xml:space="preserve">  </w:t>
            </w:r>
          </w:p>
        </w:tc>
        <w:tc>
          <w:tcPr>
            <w:tcW w:w="2016" w:type="dxa"/>
            <w:gridSpan w:val="2"/>
          </w:tcPr>
          <w:p w:rsidR="00B13F99" w:rsidRPr="009E15E7" w:rsidRDefault="00B13F99" w:rsidP="00853295"/>
        </w:tc>
        <w:tc>
          <w:tcPr>
            <w:tcW w:w="2014" w:type="dxa"/>
          </w:tcPr>
          <w:p w:rsidR="00B13F99" w:rsidRPr="009E15E7" w:rsidRDefault="00B13F99" w:rsidP="00853295"/>
        </w:tc>
        <w:tc>
          <w:tcPr>
            <w:tcW w:w="10659" w:type="dxa"/>
          </w:tcPr>
          <w:p w:rsidR="00B13F99" w:rsidRDefault="00B13F99" w:rsidP="00853295">
            <w:pPr>
              <w:suppressAutoHyphens/>
            </w:pPr>
          </w:p>
        </w:tc>
      </w:tr>
      <w:tr w:rsidR="00B13F99" w:rsidRPr="009E15E7" w:rsidTr="00853295">
        <w:trPr>
          <w:gridAfter w:val="5"/>
          <w:wAfter w:w="14972" w:type="dxa"/>
          <w:trHeight w:val="1"/>
        </w:trPr>
        <w:tc>
          <w:tcPr>
            <w:tcW w:w="4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13F99" w:rsidRPr="0056751A" w:rsidRDefault="00B13F99" w:rsidP="00853295">
            <w:pPr>
              <w:autoSpaceDE w:val="0"/>
              <w:autoSpaceDN w:val="0"/>
              <w:adjustRightInd w:val="0"/>
              <w:jc w:val="both"/>
            </w:pPr>
            <w:r w:rsidRPr="0056751A">
              <w:t>2</w:t>
            </w:r>
          </w:p>
        </w:tc>
        <w:tc>
          <w:tcPr>
            <w:tcW w:w="853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r>
              <w:t>0</w:t>
            </w:r>
            <w:r>
              <w:rPr>
                <w:lang w:val="en-US"/>
              </w:rPr>
              <w:t>5</w:t>
            </w:r>
            <w:r>
              <w:t>.09</w:t>
            </w:r>
          </w:p>
        </w:tc>
        <w:tc>
          <w:tcPr>
            <w:tcW w:w="597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50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13F99" w:rsidRPr="0037234B" w:rsidRDefault="00B13F99" w:rsidP="00853295">
            <w:pPr>
              <w:suppressAutoHyphens/>
              <w:rPr>
                <w:lang w:val="en-US"/>
              </w:rPr>
            </w:pPr>
            <w:r>
              <w:t xml:space="preserve">Степени сравнения </w:t>
            </w:r>
            <w:r>
              <w:lastRenderedPageBreak/>
              <w:t>прилагательных</w:t>
            </w:r>
          </w:p>
          <w:p w:rsidR="00B13F99" w:rsidRDefault="00B13F99" w:rsidP="00853295">
            <w:pPr>
              <w:suppressAutoHyphens/>
            </w:pPr>
            <w:r>
              <w:t>Грамматика</w:t>
            </w:r>
          </w:p>
        </w:tc>
        <w:tc>
          <w:tcPr>
            <w:tcW w:w="1708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13F99" w:rsidRDefault="00B13F99" w:rsidP="00853295">
            <w:pPr>
              <w:suppressAutoHyphens/>
              <w:rPr>
                <w:b/>
              </w:rPr>
            </w:pPr>
            <w:r>
              <w:rPr>
                <w:b/>
              </w:rPr>
              <w:lastRenderedPageBreak/>
              <w:t>Диалог-расспрос</w:t>
            </w:r>
          </w:p>
          <w:p w:rsidR="00B13F99" w:rsidRDefault="00B13F99" w:rsidP="00853295">
            <w:pPr>
              <w:suppressAutoHyphens/>
            </w:pPr>
            <w:r>
              <w:lastRenderedPageBreak/>
              <w:t>Сообщать информацию, отвечая на вопросы разных видов. Самостоятельно запрашивать информацию. Выражать свое мнение/ отношение.</w:t>
            </w:r>
          </w:p>
          <w:p w:rsidR="00B13F99" w:rsidRDefault="00B13F99" w:rsidP="00853295">
            <w:pPr>
              <w:suppressAutoHyphens/>
              <w:rPr>
                <w:b/>
              </w:rPr>
            </w:pPr>
          </w:p>
          <w:p w:rsidR="00B13F99" w:rsidRPr="007D0118" w:rsidRDefault="00B13F99" w:rsidP="00853295"/>
          <w:p w:rsidR="00B13F99" w:rsidRPr="007D0118" w:rsidRDefault="00B13F99" w:rsidP="00853295"/>
        </w:tc>
        <w:tc>
          <w:tcPr>
            <w:tcW w:w="284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13F99" w:rsidRDefault="00B13F99" w:rsidP="00853295">
            <w:pPr>
              <w:suppressAutoHyphens/>
              <w:rPr>
                <w:lang w:val="en-US"/>
              </w:rPr>
            </w:pPr>
            <w:r>
              <w:lastRenderedPageBreak/>
              <w:t>Выражение</w:t>
            </w:r>
            <w:r w:rsidRPr="008D4EF4">
              <w:rPr>
                <w:lang w:val="en-US"/>
              </w:rPr>
              <w:t xml:space="preserve"> </w:t>
            </w:r>
            <w:r>
              <w:t>просьбы</w:t>
            </w:r>
            <w:r w:rsidRPr="008D4EF4">
              <w:rPr>
                <w:lang w:val="en-US"/>
              </w:rPr>
              <w:t xml:space="preserve"> </w:t>
            </w:r>
            <w:r>
              <w:t>с</w:t>
            </w:r>
            <w:r w:rsidRPr="008D4EF4">
              <w:rPr>
                <w:lang w:val="en-US"/>
              </w:rPr>
              <w:t xml:space="preserve"> </w:t>
            </w:r>
            <w:r>
              <w:t>конструкциями</w:t>
            </w:r>
            <w:r w:rsidRPr="008D4EF4">
              <w:rPr>
                <w:lang w:val="en-US"/>
              </w:rPr>
              <w:t xml:space="preserve"> </w:t>
            </w:r>
            <w:r>
              <w:rPr>
                <w:lang w:val="en-US"/>
              </w:rPr>
              <w:t xml:space="preserve">Pass </w:t>
            </w:r>
            <w:r>
              <w:rPr>
                <w:lang w:val="en-US"/>
              </w:rPr>
              <w:lastRenderedPageBreak/>
              <w:t>me… , Lend me… , Here you are.</w:t>
            </w:r>
          </w:p>
          <w:p w:rsidR="00B13F99" w:rsidRPr="00020E72" w:rsidRDefault="00B13F99" w:rsidP="00853295">
            <w:pPr>
              <w:autoSpaceDE w:val="0"/>
              <w:autoSpaceDN w:val="0"/>
              <w:adjustRightInd w:val="0"/>
              <w:rPr>
                <w:lang w:val="en-US"/>
              </w:rPr>
            </w:pPr>
          </w:p>
        </w:tc>
        <w:tc>
          <w:tcPr>
            <w:tcW w:w="2234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</w:pPr>
            <w:r w:rsidRPr="009E15E7">
              <w:lastRenderedPageBreak/>
              <w:t xml:space="preserve">Начинать и поддерживать </w:t>
            </w:r>
            <w:r w:rsidRPr="009E15E7">
              <w:lastRenderedPageBreak/>
              <w:t>диалог в стандартных ситуациях. Рассказывать о себе.  Поддерживать различные виды диалогов в стандартных ситуациях общения. Воспринимать на слух и полностью понимать речь учителя и одноклассников.</w:t>
            </w:r>
          </w:p>
        </w:tc>
        <w:tc>
          <w:tcPr>
            <w:tcW w:w="3303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</w:pPr>
            <w:proofErr w:type="gramStart"/>
            <w:r w:rsidRPr="009E15E7">
              <w:lastRenderedPageBreak/>
              <w:t>Р</w:t>
            </w:r>
            <w:proofErr w:type="gramEnd"/>
            <w:r w:rsidRPr="009E15E7">
              <w:t>: использовать речь для регуляции своего действия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</w:pPr>
            <w:r w:rsidRPr="009E15E7">
              <w:lastRenderedPageBreak/>
              <w:t>П</w:t>
            </w:r>
            <w:proofErr w:type="gramStart"/>
            <w:r w:rsidRPr="009E15E7">
              <w:t>:к</w:t>
            </w:r>
            <w:proofErr w:type="gramEnd"/>
            <w:r w:rsidRPr="009E15E7">
              <w:t>онтролировать и оценивать процесс и результат деятельности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</w:pPr>
            <w:proofErr w:type="gramStart"/>
            <w:r w:rsidRPr="009E15E7">
              <w:t>К</w:t>
            </w:r>
            <w:proofErr w:type="gramEnd"/>
            <w:r w:rsidRPr="009E15E7">
              <w:t>: обращаться за помощью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</w:pPr>
            <w:r w:rsidRPr="009E15E7">
              <w:t>ИКТ: находить ответы на вопросы в справочной литературе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</w:pPr>
            <w:r w:rsidRPr="009E15E7">
              <w:t>и Интернет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</w:pPr>
          </w:p>
        </w:tc>
        <w:tc>
          <w:tcPr>
            <w:tcW w:w="1717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</w:pPr>
            <w:r w:rsidRPr="009E15E7">
              <w:lastRenderedPageBreak/>
              <w:t xml:space="preserve">принятие образа </w:t>
            </w:r>
            <w:r w:rsidRPr="009E15E7">
              <w:lastRenderedPageBreak/>
              <w:t>«хорошего ученика», осознание ответственности человека за общее благополучие, контролировать и оценивать процесс и результат деятельности</w:t>
            </w:r>
          </w:p>
        </w:tc>
        <w:tc>
          <w:tcPr>
            <w:tcW w:w="1135" w:type="dxa"/>
            <w:gridSpan w:val="8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proofErr w:type="gramStart"/>
            <w:r>
              <w:lastRenderedPageBreak/>
              <w:t>Р</w:t>
            </w:r>
            <w:proofErr w:type="gramEnd"/>
            <w:r>
              <w:t>, 5.2.3.</w:t>
            </w:r>
          </w:p>
        </w:tc>
      </w:tr>
      <w:tr w:rsidR="00B13F99" w:rsidRPr="009E15E7" w:rsidTr="00853295">
        <w:trPr>
          <w:gridAfter w:val="5"/>
          <w:wAfter w:w="14972" w:type="dxa"/>
          <w:trHeight w:val="631"/>
        </w:trPr>
        <w:tc>
          <w:tcPr>
            <w:tcW w:w="4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r w:rsidRPr="009E15E7">
              <w:lastRenderedPageBreak/>
              <w:t>3</w:t>
            </w:r>
          </w:p>
        </w:tc>
        <w:tc>
          <w:tcPr>
            <w:tcW w:w="853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r>
              <w:t>07.09</w:t>
            </w:r>
          </w:p>
        </w:tc>
        <w:tc>
          <w:tcPr>
            <w:tcW w:w="597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50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Default="00B13F99" w:rsidP="00853295">
            <w:pPr>
              <w:suppressAutoHyphens/>
            </w:pPr>
            <w:r>
              <w:t>Школьная форма: за и против</w:t>
            </w:r>
          </w:p>
          <w:p w:rsidR="00B13F99" w:rsidRDefault="00B13F99" w:rsidP="00853295">
            <w:pPr>
              <w:suppressAutoHyphens/>
            </w:pPr>
            <w:r>
              <w:t>Говорение</w:t>
            </w:r>
          </w:p>
        </w:tc>
        <w:tc>
          <w:tcPr>
            <w:tcW w:w="1708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</w:pPr>
            <w:r w:rsidRPr="009E15E7">
              <w:t>А/</w:t>
            </w:r>
            <w:proofErr w:type="gramStart"/>
            <w:r w:rsidRPr="009E15E7">
              <w:t>П</w:t>
            </w:r>
            <w:proofErr w:type="gramEnd"/>
            <w:r w:rsidRPr="009E15E7">
              <w:t xml:space="preserve">: </w:t>
            </w:r>
            <w:proofErr w:type="spellStart"/>
            <w:r w:rsidRPr="009E15E7">
              <w:t>аудиотекст</w:t>
            </w:r>
            <w:proofErr w:type="spellEnd"/>
            <w:r w:rsidRPr="009E15E7">
              <w:t xml:space="preserve"> и написание стихотворения на основе прослушанного текста</w:t>
            </w:r>
          </w:p>
        </w:tc>
        <w:tc>
          <w:tcPr>
            <w:tcW w:w="284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8D4EF4" w:rsidRDefault="00B13F99" w:rsidP="00853295">
            <w:pPr>
              <w:suppressAutoHyphens/>
            </w:pPr>
            <w:r>
              <w:t xml:space="preserve">Предложения со сравнительными конструкциями </w:t>
            </w:r>
            <w:r>
              <w:rPr>
                <w:lang w:val="en-US"/>
              </w:rPr>
              <w:t>as</w:t>
            </w:r>
            <w:r w:rsidRPr="008D4EF4">
              <w:t xml:space="preserve">… </w:t>
            </w:r>
            <w:r>
              <w:rPr>
                <w:lang w:val="en-US"/>
              </w:rPr>
              <w:t>as</w:t>
            </w:r>
            <w:r w:rsidRPr="008D4EF4">
              <w:t xml:space="preserve">, </w:t>
            </w:r>
            <w:r>
              <w:rPr>
                <w:lang w:val="en-US"/>
              </w:rPr>
              <w:t>more</w:t>
            </w:r>
            <w:r w:rsidRPr="008D4EF4">
              <w:t xml:space="preserve">… </w:t>
            </w:r>
            <w:r>
              <w:rPr>
                <w:lang w:val="en-US"/>
              </w:rPr>
              <w:t>than</w:t>
            </w:r>
            <w:r w:rsidRPr="008D4EF4">
              <w:t>.</w:t>
            </w:r>
          </w:p>
          <w:p w:rsidR="00B13F99" w:rsidRPr="007D0118" w:rsidRDefault="00B13F99" w:rsidP="00853295">
            <w:pPr>
              <w:autoSpaceDE w:val="0"/>
              <w:autoSpaceDN w:val="0"/>
              <w:adjustRightInd w:val="0"/>
              <w:spacing w:after="120"/>
            </w:pPr>
          </w:p>
        </w:tc>
        <w:tc>
          <w:tcPr>
            <w:tcW w:w="2234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spacing w:after="120"/>
            </w:pPr>
            <w:r w:rsidRPr="009E15E7">
              <w:t xml:space="preserve">Заполнять таблицу по образцу, пользуясь лексикой из прочитанного </w:t>
            </w:r>
            <w:proofErr w:type="spellStart"/>
            <w:r w:rsidRPr="009E15E7">
              <w:t>текста</w:t>
            </w:r>
            <w:proofErr w:type="gramStart"/>
            <w:r w:rsidRPr="009E15E7">
              <w:t>.С</w:t>
            </w:r>
            <w:proofErr w:type="gramEnd"/>
            <w:r w:rsidRPr="009E15E7">
              <w:t>оставление</w:t>
            </w:r>
            <w:proofErr w:type="spellEnd"/>
            <w:r w:rsidRPr="009E15E7">
              <w:t xml:space="preserve"> подписей к фотографиям</w:t>
            </w:r>
          </w:p>
        </w:tc>
        <w:tc>
          <w:tcPr>
            <w:tcW w:w="3303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r w:rsidRPr="009E15E7">
              <w:t>Р</w:t>
            </w:r>
            <w:proofErr w:type="gramStart"/>
            <w:r w:rsidRPr="009E15E7">
              <w:t>:с</w:t>
            </w:r>
            <w:proofErr w:type="gramEnd"/>
            <w:r w:rsidRPr="009E15E7">
              <w:t>тавитьновыеучебныезадачивсотрудничестве с учителем,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9E15E7">
              <w:t>П</w:t>
            </w:r>
            <w:proofErr w:type="gramEnd"/>
            <w:r w:rsidRPr="009E15E7">
              <w:t>: рефлексия способов и условий действий; классификация по заданным критериям;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lang w:val="en-US"/>
              </w:rPr>
            </w:pPr>
            <w:proofErr w:type="gramStart"/>
            <w:r w:rsidRPr="009E15E7">
              <w:t>К</w:t>
            </w:r>
            <w:proofErr w:type="gramEnd"/>
            <w:r w:rsidRPr="009E15E7">
              <w:t>: формулировать свои затруднения.</w:t>
            </w:r>
          </w:p>
        </w:tc>
        <w:tc>
          <w:tcPr>
            <w:tcW w:w="1717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</w:pPr>
            <w:r w:rsidRPr="009E15E7">
              <w:t>контролировать и оценивать процесс и результат деятельности</w:t>
            </w:r>
          </w:p>
        </w:tc>
        <w:tc>
          <w:tcPr>
            <w:tcW w:w="1135" w:type="dxa"/>
            <w:gridSpan w:val="8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proofErr w:type="gramStart"/>
            <w:r>
              <w:t>Р</w:t>
            </w:r>
            <w:proofErr w:type="gramEnd"/>
            <w:r>
              <w:t>, 5.2.3.</w:t>
            </w:r>
          </w:p>
        </w:tc>
      </w:tr>
      <w:tr w:rsidR="00B13F99" w:rsidRPr="009E15E7" w:rsidTr="00853295">
        <w:trPr>
          <w:gridAfter w:val="6"/>
          <w:wAfter w:w="14983" w:type="dxa"/>
          <w:trHeight w:val="174"/>
        </w:trPr>
        <w:tc>
          <w:tcPr>
            <w:tcW w:w="4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</w:pPr>
            <w:r w:rsidRPr="009E15E7">
              <w:t>4</w:t>
            </w:r>
          </w:p>
        </w:tc>
        <w:tc>
          <w:tcPr>
            <w:tcW w:w="853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</w:pPr>
            <w:r>
              <w:rPr>
                <w:lang w:val="en-US"/>
              </w:rPr>
              <w:t>10</w:t>
            </w:r>
            <w:r>
              <w:t>.09</w:t>
            </w:r>
          </w:p>
        </w:tc>
        <w:tc>
          <w:tcPr>
            <w:tcW w:w="597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</w:pPr>
          </w:p>
        </w:tc>
        <w:tc>
          <w:tcPr>
            <w:tcW w:w="1850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Default="00B13F99" w:rsidP="00853295">
            <w:pPr>
              <w:suppressAutoHyphens/>
            </w:pPr>
            <w:r>
              <w:t>Входная контрольная работа по теме: «Степени сравнения прилагательных»</w:t>
            </w:r>
          </w:p>
          <w:p w:rsidR="00B13F99" w:rsidRDefault="00B13F99" w:rsidP="00853295">
            <w:pPr>
              <w:suppressAutoHyphens/>
            </w:pPr>
          </w:p>
        </w:tc>
        <w:tc>
          <w:tcPr>
            <w:tcW w:w="1708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</w:pPr>
            <w:r w:rsidRPr="009E15E7">
              <w:t>Как понять на слух основное содержание текста с опорой на зрительную наглядность и составить диалог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</w:pPr>
            <w:r w:rsidRPr="009E15E7">
              <w:lastRenderedPageBreak/>
              <w:t>А/</w:t>
            </w:r>
            <w:proofErr w:type="gramStart"/>
            <w:r w:rsidRPr="009E15E7">
              <w:t>П</w:t>
            </w:r>
            <w:proofErr w:type="gramEnd"/>
            <w:r w:rsidRPr="009E15E7">
              <w:t xml:space="preserve">: </w:t>
            </w:r>
            <w:proofErr w:type="spellStart"/>
            <w:r w:rsidRPr="009E15E7">
              <w:t>аудиотекст</w:t>
            </w:r>
            <w:proofErr w:type="spellEnd"/>
            <w:r w:rsidRPr="009E15E7">
              <w:t xml:space="preserve"> и написание стихотворения на основе прослушанного текста </w:t>
            </w:r>
          </w:p>
        </w:tc>
        <w:tc>
          <w:tcPr>
            <w:tcW w:w="284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C92E87" w:rsidRDefault="00B13F99" w:rsidP="00853295">
            <w:pPr>
              <w:suppressAutoHyphens/>
            </w:pPr>
            <w:r>
              <w:lastRenderedPageBreak/>
              <w:t>Местоимения в именительном и объективном падеже.</w:t>
            </w:r>
          </w:p>
          <w:p w:rsidR="00B13F99" w:rsidRPr="008643A7" w:rsidRDefault="00B13F99" w:rsidP="00853295">
            <w:pPr>
              <w:autoSpaceDE w:val="0"/>
              <w:autoSpaceDN w:val="0"/>
              <w:adjustRightInd w:val="0"/>
            </w:pPr>
          </w:p>
        </w:tc>
        <w:tc>
          <w:tcPr>
            <w:tcW w:w="2234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</w:pPr>
            <w:r w:rsidRPr="009E15E7">
              <w:t>Воспринимать на слух основное содержание текста  с опорой на зрительную наглядность</w:t>
            </w:r>
            <w:r>
              <w:t>. Рассказывать о своём отношении к школе</w:t>
            </w:r>
            <w:r w:rsidRPr="009E15E7">
              <w:t>.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</w:pPr>
          </w:p>
        </w:tc>
        <w:tc>
          <w:tcPr>
            <w:tcW w:w="3303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</w:pPr>
            <w:proofErr w:type="gramStart"/>
            <w:r w:rsidRPr="009E15E7">
              <w:lastRenderedPageBreak/>
              <w:t>Р</w:t>
            </w:r>
            <w:proofErr w:type="gramEnd"/>
            <w:r w:rsidRPr="009E15E7">
              <w:t>: адекватно использовать речь для планирования и регуляции своей деятельности.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</w:pPr>
            <w:proofErr w:type="gramStart"/>
            <w:r w:rsidRPr="009E15E7">
              <w:t>П</w:t>
            </w:r>
            <w:proofErr w:type="gramEnd"/>
            <w:r w:rsidRPr="009E15E7">
              <w:t>: ставить и формулировать проблемы.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</w:pPr>
            <w:proofErr w:type="gramStart"/>
            <w:r w:rsidRPr="009E15E7">
              <w:t>К</w:t>
            </w:r>
            <w:proofErr w:type="gramEnd"/>
            <w:r w:rsidRPr="009E15E7">
              <w:t>: формулировать собственное мнение и позицию.</w:t>
            </w:r>
          </w:p>
        </w:tc>
        <w:tc>
          <w:tcPr>
            <w:tcW w:w="1717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</w:pPr>
            <w:r w:rsidRPr="009E15E7">
              <w:t xml:space="preserve">экологическая культура: ценностное отношение к природному миру, готовность следовать нормам </w:t>
            </w:r>
            <w:r w:rsidRPr="009E15E7">
              <w:lastRenderedPageBreak/>
              <w:t xml:space="preserve">природоохранного, нерасточительного, </w:t>
            </w:r>
            <w:proofErr w:type="spellStart"/>
            <w:r w:rsidRPr="009E15E7">
              <w:t>здоровьесберегающего</w:t>
            </w:r>
            <w:proofErr w:type="spellEnd"/>
            <w:r w:rsidRPr="009E15E7">
              <w:t xml:space="preserve"> поведения.</w:t>
            </w:r>
          </w:p>
        </w:tc>
        <w:tc>
          <w:tcPr>
            <w:tcW w:w="1124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</w:p>
        </w:tc>
      </w:tr>
      <w:tr w:rsidR="00B13F99" w:rsidRPr="009E15E7" w:rsidTr="00853295">
        <w:trPr>
          <w:gridAfter w:val="6"/>
          <w:wAfter w:w="14983" w:type="dxa"/>
          <w:trHeight w:val="174"/>
        </w:trPr>
        <w:tc>
          <w:tcPr>
            <w:tcW w:w="4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</w:pPr>
            <w:r w:rsidRPr="009E15E7">
              <w:lastRenderedPageBreak/>
              <w:t>5</w:t>
            </w:r>
          </w:p>
        </w:tc>
        <w:tc>
          <w:tcPr>
            <w:tcW w:w="853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</w:pPr>
            <w:r>
              <w:t>1</w:t>
            </w:r>
            <w:r>
              <w:rPr>
                <w:lang w:val="en-US"/>
              </w:rPr>
              <w:t>2</w:t>
            </w:r>
            <w:r>
              <w:t>.09</w:t>
            </w:r>
          </w:p>
        </w:tc>
        <w:tc>
          <w:tcPr>
            <w:tcW w:w="597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</w:pPr>
          </w:p>
        </w:tc>
        <w:tc>
          <w:tcPr>
            <w:tcW w:w="1850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Default="00B13F99" w:rsidP="00853295">
            <w:pPr>
              <w:autoSpaceDE w:val="0"/>
              <w:autoSpaceDN w:val="0"/>
              <w:adjustRightInd w:val="0"/>
              <w:rPr>
                <w:color w:val="000000"/>
                <w:spacing w:val="3"/>
              </w:rPr>
            </w:pPr>
            <w:r>
              <w:rPr>
                <w:color w:val="000000"/>
                <w:spacing w:val="3"/>
              </w:rPr>
              <w:t xml:space="preserve">Система образования в России. </w:t>
            </w:r>
          </w:p>
          <w:p w:rsidR="00B13F99" w:rsidRPr="007D1A1C" w:rsidRDefault="00B13F99" w:rsidP="00853295">
            <w:pPr>
              <w:autoSpaceDE w:val="0"/>
              <w:autoSpaceDN w:val="0"/>
              <w:adjustRightInd w:val="0"/>
              <w:rPr>
                <w:color w:val="000000"/>
                <w:spacing w:val="3"/>
              </w:rPr>
            </w:pPr>
            <w:r>
              <w:rPr>
                <w:color w:val="000000"/>
                <w:spacing w:val="3"/>
              </w:rPr>
              <w:t>Чтение.</w:t>
            </w:r>
          </w:p>
        </w:tc>
        <w:tc>
          <w:tcPr>
            <w:tcW w:w="1708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</w:pPr>
            <w:r w:rsidRPr="009E15E7">
              <w:t>А/Ч/Г/</w:t>
            </w:r>
            <w:proofErr w:type="gramStart"/>
            <w:r w:rsidRPr="009E15E7">
              <w:t>П</w:t>
            </w:r>
            <w:proofErr w:type="gramEnd"/>
            <w:r w:rsidRPr="009E15E7">
              <w:t xml:space="preserve">: </w:t>
            </w:r>
            <w:proofErr w:type="spellStart"/>
            <w:r w:rsidRPr="009E15E7">
              <w:t>ауд</w:t>
            </w:r>
            <w:r>
              <w:t>иотекст-</w:t>
            </w:r>
            <w:r w:rsidRPr="009E15E7">
              <w:t>ответы</w:t>
            </w:r>
            <w:proofErr w:type="spellEnd"/>
            <w:r w:rsidRPr="009E15E7">
              <w:t xml:space="preserve"> на вопросы, написать предложения на основе прослушанного и прочитанного текста. Ознакомительное чтение </w:t>
            </w:r>
            <w:proofErr w:type="gramStart"/>
            <w:r w:rsidRPr="009E15E7">
              <w:t>предисловия</w:t>
            </w:r>
            <w:proofErr w:type="gramEnd"/>
            <w:r w:rsidRPr="009E15E7">
              <w:t xml:space="preserve"> изучающее чтение</w:t>
            </w:r>
            <w:r>
              <w:t>.</w:t>
            </w:r>
          </w:p>
        </w:tc>
        <w:tc>
          <w:tcPr>
            <w:tcW w:w="284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</w:pPr>
            <w:r w:rsidRPr="009E15E7">
              <w:t>Вв</w:t>
            </w:r>
            <w:r>
              <w:t xml:space="preserve">едение новых ЛЕ из  текста </w:t>
            </w:r>
            <w:r w:rsidRPr="009E15E7">
              <w:t xml:space="preserve">специальный вопрос в прошедшем простом </w:t>
            </w:r>
            <w:proofErr w:type="spellStart"/>
            <w:r w:rsidRPr="009E15E7">
              <w:t>времени</w:t>
            </w:r>
            <w:proofErr w:type="gramStart"/>
            <w:r w:rsidRPr="009E15E7">
              <w:t>.</w:t>
            </w:r>
            <w:r>
              <w:t>С</w:t>
            </w:r>
            <w:proofErr w:type="gramEnd"/>
            <w:r>
              <w:t>тепени</w:t>
            </w:r>
            <w:proofErr w:type="spellEnd"/>
            <w:r>
              <w:t xml:space="preserve"> сравнения </w:t>
            </w:r>
            <w:proofErr w:type="spellStart"/>
            <w:r>
              <w:t>прательных</w:t>
            </w:r>
            <w:proofErr w:type="spellEnd"/>
            <w:r>
              <w:t>, сравнительные  союзы.</w:t>
            </w:r>
          </w:p>
        </w:tc>
        <w:tc>
          <w:tcPr>
            <w:tcW w:w="2411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</w:pPr>
            <w:r w:rsidRPr="009E15E7">
              <w:t>Воспринимать на слух те</w:t>
            </w:r>
            <w:proofErr w:type="gramStart"/>
            <w:r w:rsidRPr="009E15E7">
              <w:t>кст ст</w:t>
            </w:r>
            <w:proofErr w:type="gramEnd"/>
            <w:r w:rsidRPr="009E15E7">
              <w:t>ихотворения с отдельными новыми словами, понимать его содержание, выполнять называемые в нём инструкции. Читать те</w:t>
            </w:r>
            <w:proofErr w:type="gramStart"/>
            <w:r w:rsidRPr="009E15E7">
              <w:t>кст пр</w:t>
            </w:r>
            <w:proofErr w:type="gramEnd"/>
            <w:r w:rsidRPr="009E15E7">
              <w:t>о себя, понимать его общее содержание и соотносить его с иллюстрацией, кратко пересказывать, отвечать на вопросы.</w:t>
            </w:r>
          </w:p>
        </w:tc>
        <w:tc>
          <w:tcPr>
            <w:tcW w:w="3126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</w:pPr>
            <w:proofErr w:type="gramStart"/>
            <w:r w:rsidRPr="009E15E7">
              <w:t>Р</w:t>
            </w:r>
            <w:proofErr w:type="gramEnd"/>
            <w:r w:rsidRPr="009E15E7">
              <w:t>: выбирать действия в соответствии с поставленной задачей и условиями её реализации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</w:pPr>
            <w:proofErr w:type="gramStart"/>
            <w:r w:rsidRPr="009E15E7">
              <w:t>П</w:t>
            </w:r>
            <w:proofErr w:type="gramEnd"/>
            <w:r w:rsidRPr="009E15E7">
              <w:t>: самостоятельно создавать алгоритмы деятельности при решении проблем различного характера, установление причинно-следственных связей;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</w:pPr>
            <w:proofErr w:type="gramStart"/>
            <w:r w:rsidRPr="009E15E7">
              <w:t>К</w:t>
            </w:r>
            <w:proofErr w:type="gramEnd"/>
            <w:r w:rsidRPr="009E15E7">
              <w:t>: предлагать помощь и сотрудничество</w:t>
            </w:r>
          </w:p>
        </w:tc>
        <w:tc>
          <w:tcPr>
            <w:tcW w:w="1717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</w:pPr>
            <w:r w:rsidRPr="009E15E7">
              <w:t>мотивация учебной деятельности, самостоятельность и личная ответственность за свои поступки</w:t>
            </w:r>
          </w:p>
        </w:tc>
        <w:tc>
          <w:tcPr>
            <w:tcW w:w="1124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proofErr w:type="gramStart"/>
            <w:r>
              <w:t>Р</w:t>
            </w:r>
            <w:proofErr w:type="gramEnd"/>
            <w:r>
              <w:t>, 5.2.3.</w:t>
            </w:r>
            <w:r>
              <w:br/>
              <w:t>2.1.</w:t>
            </w:r>
          </w:p>
        </w:tc>
      </w:tr>
      <w:tr w:rsidR="00B13F99" w:rsidRPr="009E15E7" w:rsidTr="00853295">
        <w:trPr>
          <w:gridAfter w:val="6"/>
          <w:wAfter w:w="14983" w:type="dxa"/>
          <w:trHeight w:val="174"/>
        </w:trPr>
        <w:tc>
          <w:tcPr>
            <w:tcW w:w="4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9E15E7">
              <w:rPr>
                <w:lang w:val="en-US"/>
              </w:rPr>
              <w:t>6</w:t>
            </w:r>
          </w:p>
        </w:tc>
        <w:tc>
          <w:tcPr>
            <w:tcW w:w="853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</w:pPr>
            <w:r>
              <w:t>1</w:t>
            </w:r>
            <w:r>
              <w:rPr>
                <w:lang w:val="en-US"/>
              </w:rPr>
              <w:t>4</w:t>
            </w:r>
            <w:r>
              <w:t>.09</w:t>
            </w:r>
          </w:p>
        </w:tc>
        <w:tc>
          <w:tcPr>
            <w:tcW w:w="597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</w:pPr>
          </w:p>
        </w:tc>
        <w:tc>
          <w:tcPr>
            <w:tcW w:w="1850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7D1A1C" w:rsidRDefault="00B13F99" w:rsidP="00853295">
            <w:pPr>
              <w:autoSpaceDE w:val="0"/>
              <w:autoSpaceDN w:val="0"/>
              <w:adjustRightInd w:val="0"/>
              <w:rPr>
                <w:color w:val="000000"/>
                <w:spacing w:val="3"/>
              </w:rPr>
            </w:pPr>
            <w:r>
              <w:rPr>
                <w:color w:val="000000"/>
                <w:spacing w:val="3"/>
              </w:rPr>
              <w:t>Система образования в Великобритании. Чтение</w:t>
            </w:r>
          </w:p>
        </w:tc>
        <w:tc>
          <w:tcPr>
            <w:tcW w:w="1708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</w:pPr>
            <w:r w:rsidRPr="009E15E7">
              <w:t xml:space="preserve">Ознакомительное и поисковое чтение статей журнала. Дополнение утверждений информацией из прочитанных </w:t>
            </w:r>
            <w:r w:rsidRPr="009E15E7">
              <w:lastRenderedPageBreak/>
              <w:t>текстов.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</w:pPr>
            <w:r w:rsidRPr="009E15E7">
              <w:t>Выразительное чтение вслух</w:t>
            </w:r>
          </w:p>
          <w:p w:rsidR="00B13F99" w:rsidRPr="00C807E5" w:rsidRDefault="00B13F99" w:rsidP="00853295">
            <w:pPr>
              <w:autoSpaceDE w:val="0"/>
              <w:autoSpaceDN w:val="0"/>
              <w:adjustRightInd w:val="0"/>
            </w:pPr>
            <w:r w:rsidRPr="009E15E7">
              <w:t>Стихотворений диалог расспрос о любимой книге.</w:t>
            </w:r>
          </w:p>
        </w:tc>
        <w:tc>
          <w:tcPr>
            <w:tcW w:w="284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706A6F" w:rsidRDefault="00B13F99" w:rsidP="00853295">
            <w:pPr>
              <w:suppressAutoHyphens/>
            </w:pPr>
            <w:r>
              <w:lastRenderedPageBreak/>
              <w:t xml:space="preserve">Степени сравнения прилагательных. </w:t>
            </w:r>
          </w:p>
          <w:p w:rsidR="00B13F99" w:rsidRPr="008D4EF4" w:rsidRDefault="00B13F99" w:rsidP="00853295">
            <w:pPr>
              <w:suppressAutoHyphens/>
            </w:pPr>
            <w:r>
              <w:t xml:space="preserve">Качественные прилагательные, используемые для описания внешности. </w:t>
            </w:r>
          </w:p>
          <w:p w:rsidR="00B13F99" w:rsidRPr="00C47007" w:rsidRDefault="00B13F99" w:rsidP="00853295">
            <w:pPr>
              <w:autoSpaceDE w:val="0"/>
              <w:autoSpaceDN w:val="0"/>
              <w:adjustRightInd w:val="0"/>
            </w:pPr>
          </w:p>
        </w:tc>
        <w:tc>
          <w:tcPr>
            <w:tcW w:w="2411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</w:pPr>
            <w:r w:rsidRPr="009E15E7">
              <w:t>Воспринимать зрительно текст с некоторыми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</w:pPr>
            <w:r w:rsidRPr="009E15E7">
              <w:t>новыми словами и конструкциями, соотносить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</w:pPr>
            <w:r w:rsidRPr="009E15E7">
              <w:t>его содержание с иллюстрациями,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</w:pPr>
            <w:r w:rsidRPr="009E15E7">
              <w:t xml:space="preserve">догадываться о значении новых слов </w:t>
            </w:r>
            <w:proofErr w:type="gramStart"/>
            <w:r w:rsidRPr="009E15E7">
              <w:lastRenderedPageBreak/>
              <w:t>из</w:t>
            </w:r>
            <w:proofErr w:type="gramEnd"/>
          </w:p>
          <w:p w:rsidR="00B13F99" w:rsidRPr="009E15E7" w:rsidRDefault="00B13F99" w:rsidP="00853295">
            <w:pPr>
              <w:autoSpaceDE w:val="0"/>
              <w:autoSpaceDN w:val="0"/>
              <w:adjustRightInd w:val="0"/>
            </w:pPr>
            <w:r w:rsidRPr="009E15E7">
              <w:t>контекста.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</w:pPr>
            <w:r w:rsidRPr="009E15E7">
              <w:t>Извлекать фактическую детальную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</w:pPr>
            <w:r w:rsidRPr="009E15E7">
              <w:t>Информацию</w:t>
            </w:r>
            <w:r>
              <w:t>.</w:t>
            </w:r>
          </w:p>
        </w:tc>
        <w:tc>
          <w:tcPr>
            <w:tcW w:w="3126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</w:pPr>
            <w:proofErr w:type="gramStart"/>
            <w:r w:rsidRPr="009E15E7">
              <w:lastRenderedPageBreak/>
              <w:t>Р</w:t>
            </w:r>
            <w:proofErr w:type="gramEnd"/>
            <w:r w:rsidRPr="009E15E7">
              <w:t>: выбирать действия в соответствии с поставленной задачей и условиями её реализации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</w:pPr>
            <w:proofErr w:type="gramStart"/>
            <w:r w:rsidRPr="009E15E7">
              <w:t>П</w:t>
            </w:r>
            <w:proofErr w:type="gramEnd"/>
            <w:r w:rsidRPr="009E15E7">
              <w:t xml:space="preserve">: самостоятельно создавать алгоритмы деятельности при решении проблем различного характера, установление причинно-следственных </w:t>
            </w:r>
            <w:r w:rsidRPr="009E15E7">
              <w:lastRenderedPageBreak/>
              <w:t>связей;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</w:pPr>
            <w:proofErr w:type="gramStart"/>
            <w:r w:rsidRPr="009E15E7">
              <w:t>К</w:t>
            </w:r>
            <w:proofErr w:type="gramEnd"/>
            <w:r w:rsidRPr="009E15E7">
              <w:t>: предлагать помощь и сотрудничество</w:t>
            </w:r>
          </w:p>
        </w:tc>
        <w:tc>
          <w:tcPr>
            <w:tcW w:w="1717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</w:pPr>
            <w:r w:rsidRPr="009E15E7">
              <w:lastRenderedPageBreak/>
              <w:t>Развитие кругозора и познавательного интереса</w:t>
            </w:r>
          </w:p>
        </w:tc>
        <w:tc>
          <w:tcPr>
            <w:tcW w:w="1124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proofErr w:type="gramStart"/>
            <w:r>
              <w:t>Р</w:t>
            </w:r>
            <w:proofErr w:type="gramEnd"/>
          </w:p>
        </w:tc>
      </w:tr>
      <w:tr w:rsidR="00B13F99" w:rsidRPr="001A1C28" w:rsidTr="00853295">
        <w:trPr>
          <w:gridAfter w:val="6"/>
          <w:wAfter w:w="14983" w:type="dxa"/>
          <w:trHeight w:val="174"/>
        </w:trPr>
        <w:tc>
          <w:tcPr>
            <w:tcW w:w="16697" w:type="dxa"/>
            <w:gridSpan w:val="40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1A1C28" w:rsidRDefault="00B13F99" w:rsidP="0085329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1A1C28">
              <w:rPr>
                <w:rFonts w:ascii="Arial" w:hAnsi="Arial" w:cs="Arial"/>
                <w:sz w:val="21"/>
                <w:szCs w:val="21"/>
                <w:shd w:val="clear" w:color="auto" w:fill="FFFFFF"/>
              </w:rPr>
              <w:lastRenderedPageBreak/>
              <w:t xml:space="preserve"> </w:t>
            </w:r>
            <w:r w:rsidRPr="001A1C28">
              <w:rPr>
                <w:b/>
                <w:shd w:val="clear" w:color="auto" w:fill="FFFFFF"/>
              </w:rPr>
              <w:t>2 Раздел</w:t>
            </w:r>
            <w:r>
              <w:rPr>
                <w:rFonts w:ascii="Arial" w:hAnsi="Arial" w:cs="Arial"/>
                <w:sz w:val="21"/>
                <w:szCs w:val="21"/>
                <w:shd w:val="clear" w:color="auto" w:fill="FFFFFF"/>
              </w:rPr>
              <w:t xml:space="preserve"> </w:t>
            </w:r>
            <w:r w:rsidRPr="001A1C28">
              <w:rPr>
                <w:rFonts w:ascii="Arial" w:hAnsi="Arial" w:cs="Arial"/>
                <w:sz w:val="21"/>
                <w:szCs w:val="21"/>
                <w:shd w:val="clear" w:color="auto" w:fill="FFFFFF"/>
              </w:rPr>
              <w:t> </w:t>
            </w:r>
            <w:r w:rsidRPr="001A1C28">
              <w:rPr>
                <w:b/>
                <w:shd w:val="clear" w:color="auto" w:fill="FFFFFF"/>
              </w:rPr>
              <w:t>Лучший путь в школу. Школьный транспорт</w:t>
            </w:r>
            <w:r>
              <w:rPr>
                <w:b/>
                <w:shd w:val="clear" w:color="auto" w:fill="FFFFFF"/>
              </w:rPr>
              <w:t xml:space="preserve"> 6 часов</w:t>
            </w:r>
          </w:p>
        </w:tc>
      </w:tr>
      <w:tr w:rsidR="00B13F99" w:rsidRPr="009E15E7" w:rsidTr="00853295">
        <w:trPr>
          <w:gridAfter w:val="5"/>
          <w:wAfter w:w="14972" w:type="dxa"/>
          <w:trHeight w:val="2870"/>
        </w:trPr>
        <w:tc>
          <w:tcPr>
            <w:tcW w:w="4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BB1F9D" w:rsidRDefault="00B13F99" w:rsidP="00853295">
            <w:pPr>
              <w:autoSpaceDE w:val="0"/>
              <w:autoSpaceDN w:val="0"/>
              <w:adjustRightInd w:val="0"/>
              <w:jc w:val="both"/>
            </w:pPr>
            <w:r>
              <w:t>7</w:t>
            </w:r>
          </w:p>
        </w:tc>
        <w:tc>
          <w:tcPr>
            <w:tcW w:w="870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r>
              <w:t>1</w:t>
            </w:r>
            <w:r>
              <w:rPr>
                <w:lang w:val="en-US"/>
              </w:rPr>
              <w:t>7</w:t>
            </w:r>
            <w:r>
              <w:t>.09</w:t>
            </w:r>
          </w:p>
        </w:tc>
        <w:tc>
          <w:tcPr>
            <w:tcW w:w="55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40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both"/>
            </w:pPr>
            <w:r>
              <w:t>Виды транспорта. Говорение</w:t>
            </w:r>
          </w:p>
        </w:tc>
        <w:tc>
          <w:tcPr>
            <w:tcW w:w="1738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Default="00B13F99" w:rsidP="00853295">
            <w:pPr>
              <w:suppressAutoHyphens/>
              <w:rPr>
                <w:b/>
              </w:rPr>
            </w:pPr>
            <w:r>
              <w:rPr>
                <w:b/>
              </w:rPr>
              <w:t>Просмотровое/ поисковое чтение</w:t>
            </w:r>
          </w:p>
          <w:p w:rsidR="00B13F99" w:rsidRDefault="00B13F99" w:rsidP="00853295">
            <w:pPr>
              <w:suppressAutoHyphens/>
            </w:pPr>
            <w:r>
              <w:t xml:space="preserve">Выбирать необходимую/ интересующую информацию, просмотрев один текст или несколько коротких текстов. Находить значение отдельных незнакомых слов в двуязычно словаре учебника.  </w:t>
            </w:r>
          </w:p>
          <w:p w:rsidR="00B13F99" w:rsidRPr="006D1732" w:rsidRDefault="00B13F99" w:rsidP="00853295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847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FE18BA" w:rsidRDefault="00B13F99" w:rsidP="00853295">
            <w:pPr>
              <w:suppressAutoHyphens/>
              <w:rPr>
                <w:lang w:val="en-US"/>
              </w:rPr>
            </w:pPr>
            <w:r w:rsidRPr="009E15E7">
              <w:t>Лексический и гра</w:t>
            </w:r>
            <w:r>
              <w:t>мматический материал раздела данного раздела. Конструкции</w:t>
            </w:r>
            <w:r w:rsidRPr="00FE18BA">
              <w:rPr>
                <w:lang w:val="en-US"/>
              </w:rPr>
              <w:t xml:space="preserve"> </w:t>
            </w:r>
            <w:r>
              <w:rPr>
                <w:lang w:val="en-US"/>
              </w:rPr>
              <w:t xml:space="preserve">to go/ to get to… by (bus, train, car </w:t>
            </w:r>
            <w:r>
              <w:t>и</w:t>
            </w:r>
            <w:r w:rsidRPr="00FE18BA">
              <w:rPr>
                <w:lang w:val="en-US"/>
              </w:rPr>
              <w:t xml:space="preserve"> </w:t>
            </w:r>
            <w:r>
              <w:t>т</w:t>
            </w:r>
            <w:r w:rsidRPr="00FE18BA">
              <w:rPr>
                <w:lang w:val="en-US"/>
              </w:rPr>
              <w:t>.</w:t>
            </w:r>
            <w:proofErr w:type="spellStart"/>
            <w:r>
              <w:t>д</w:t>
            </w:r>
            <w:proofErr w:type="spellEnd"/>
            <w:r w:rsidRPr="00FE18BA">
              <w:rPr>
                <w:lang w:val="en-US"/>
              </w:rPr>
              <w:t>.</w:t>
            </w:r>
            <w:r>
              <w:rPr>
                <w:lang w:val="en-US"/>
              </w:rPr>
              <w:t>)</w:t>
            </w:r>
            <w:r w:rsidRPr="00FE18BA">
              <w:rPr>
                <w:lang w:val="en-US"/>
              </w:rPr>
              <w:t>.</w:t>
            </w:r>
          </w:p>
          <w:p w:rsidR="00B13F99" w:rsidRPr="00960E5A" w:rsidRDefault="00B13F99" w:rsidP="00853295">
            <w:pPr>
              <w:autoSpaceDE w:val="0"/>
              <w:autoSpaceDN w:val="0"/>
              <w:adjustRightInd w:val="0"/>
              <w:jc w:val="both"/>
              <w:rPr>
                <w:lang w:val="en-US"/>
              </w:rPr>
            </w:pPr>
          </w:p>
        </w:tc>
        <w:tc>
          <w:tcPr>
            <w:tcW w:w="2400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r w:rsidRPr="009E15E7">
              <w:t>Проверка знаний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r w:rsidRPr="009E15E7">
              <w:t>Освоение учащимися лексико-грамматичес</w:t>
            </w:r>
            <w:r>
              <w:t>кого материала раздела</w:t>
            </w:r>
            <w:r w:rsidRPr="009E15E7">
              <w:t>. Овладение иностранным языком как средством общения.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3137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9E15E7">
              <w:t>Р</w:t>
            </w:r>
            <w:proofErr w:type="gramEnd"/>
            <w:r w:rsidRPr="009E15E7">
              <w:t>: выделять и формулировать то, что уже усвоено и что еще нужно усвоить, определять качество и уровня усвоения;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9E15E7">
              <w:t>П</w:t>
            </w:r>
            <w:proofErr w:type="gramEnd"/>
            <w:r w:rsidRPr="009E15E7">
              <w:t>: запись, фиксация информации , в том числе с помощью  ИКТ, заполнение предложенных схем с опорой на прочитанный текст,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9E15E7">
              <w:t>К</w:t>
            </w:r>
            <w:proofErr w:type="gramEnd"/>
            <w:r w:rsidRPr="009E15E7">
              <w:t xml:space="preserve">: задавать </w:t>
            </w:r>
            <w:proofErr w:type="gramStart"/>
            <w:r w:rsidRPr="009E15E7">
              <w:t>вопросы</w:t>
            </w:r>
            <w:proofErr w:type="gramEnd"/>
            <w:r w:rsidRPr="009E15E7">
              <w:t>, необходимые для организации собственной деятельности и сотрудничества с партнёром</w:t>
            </w:r>
          </w:p>
        </w:tc>
        <w:tc>
          <w:tcPr>
            <w:tcW w:w="1751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6D1732" w:rsidRDefault="00B13F99" w:rsidP="00853295">
            <w:pPr>
              <w:autoSpaceDE w:val="0"/>
              <w:autoSpaceDN w:val="0"/>
              <w:adjustRightInd w:val="0"/>
              <w:jc w:val="both"/>
            </w:pPr>
            <w:r w:rsidRPr="009E15E7">
              <w:t>навыки сотрудничества в разных ситуациях</w:t>
            </w:r>
          </w:p>
        </w:tc>
        <w:tc>
          <w:tcPr>
            <w:tcW w:w="1101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r>
              <w:t>5.2.1.</w:t>
            </w:r>
          </w:p>
        </w:tc>
      </w:tr>
      <w:tr w:rsidR="00B13F99" w:rsidRPr="009E15E7" w:rsidTr="00853295">
        <w:trPr>
          <w:gridAfter w:val="5"/>
          <w:wAfter w:w="14972" w:type="dxa"/>
          <w:trHeight w:val="503"/>
        </w:trPr>
        <w:tc>
          <w:tcPr>
            <w:tcW w:w="4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r>
              <w:t>8</w:t>
            </w:r>
          </w:p>
        </w:tc>
        <w:tc>
          <w:tcPr>
            <w:tcW w:w="870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r>
              <w:t>1</w:t>
            </w:r>
            <w:r>
              <w:rPr>
                <w:lang w:val="en-US"/>
              </w:rPr>
              <w:t>9</w:t>
            </w:r>
            <w:r>
              <w:t>.09</w:t>
            </w:r>
          </w:p>
        </w:tc>
        <w:tc>
          <w:tcPr>
            <w:tcW w:w="55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40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r>
              <w:t xml:space="preserve">Лучший способ добраться до </w:t>
            </w:r>
            <w:r>
              <w:lastRenderedPageBreak/>
              <w:t>школы.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r>
              <w:t>Говорение.</w:t>
            </w:r>
          </w:p>
        </w:tc>
        <w:tc>
          <w:tcPr>
            <w:tcW w:w="1738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Default="00B13F99" w:rsidP="00853295">
            <w:pPr>
              <w:suppressAutoHyphens/>
            </w:pPr>
            <w:r>
              <w:lastRenderedPageBreak/>
              <w:t xml:space="preserve">Превосходная степень </w:t>
            </w:r>
            <w:r>
              <w:lastRenderedPageBreak/>
              <w:t>сравнения прилагательных.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847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r w:rsidRPr="009E15E7">
              <w:lastRenderedPageBreak/>
              <w:t>Лексический и грам</w:t>
            </w:r>
            <w:r>
              <w:t xml:space="preserve">матический </w:t>
            </w:r>
            <w:r>
              <w:lastRenderedPageBreak/>
              <w:t>материал раздела.</w:t>
            </w:r>
          </w:p>
        </w:tc>
        <w:tc>
          <w:tcPr>
            <w:tcW w:w="2400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r w:rsidRPr="009E15E7">
              <w:lastRenderedPageBreak/>
              <w:t>Освоение учащимися лексико-</w:t>
            </w:r>
            <w:r w:rsidRPr="009E15E7">
              <w:lastRenderedPageBreak/>
              <w:t>грамматическо</w:t>
            </w:r>
            <w:r>
              <w:t xml:space="preserve">го материала раздела </w:t>
            </w:r>
            <w:r w:rsidRPr="009E15E7">
              <w:t>Овладение иностранным языком как средством общения.</w:t>
            </w:r>
          </w:p>
        </w:tc>
        <w:tc>
          <w:tcPr>
            <w:tcW w:w="3137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9E15E7">
              <w:lastRenderedPageBreak/>
              <w:t>Р</w:t>
            </w:r>
            <w:proofErr w:type="gramEnd"/>
            <w:r w:rsidRPr="009E15E7">
              <w:t xml:space="preserve">: сличать способ действия и его результат с заданным </w:t>
            </w:r>
            <w:r w:rsidRPr="009E15E7">
              <w:lastRenderedPageBreak/>
              <w:t>эталоном с целью обнаружения отклонений и отличий от эталона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9E15E7">
              <w:t>П</w:t>
            </w:r>
            <w:proofErr w:type="gramEnd"/>
            <w:r w:rsidRPr="009E15E7">
              <w:t>: сличать способ действия и его результат с заданным эталоном с целью обнаружения отклонений и отличий от эталона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lang w:val="en-US"/>
              </w:rPr>
            </w:pPr>
            <w:proofErr w:type="gramStart"/>
            <w:r w:rsidRPr="009E15E7">
              <w:t>К</w:t>
            </w:r>
            <w:proofErr w:type="gramEnd"/>
            <w:r w:rsidRPr="009E15E7">
              <w:t>: осуществлять взаимный контроль</w:t>
            </w:r>
          </w:p>
        </w:tc>
        <w:tc>
          <w:tcPr>
            <w:tcW w:w="1751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r w:rsidRPr="009E15E7">
              <w:lastRenderedPageBreak/>
              <w:t xml:space="preserve">гуманистические и </w:t>
            </w:r>
            <w:r w:rsidRPr="009E15E7">
              <w:lastRenderedPageBreak/>
              <w:t>демократические ценности  многонационального российского общества</w:t>
            </w:r>
          </w:p>
        </w:tc>
        <w:tc>
          <w:tcPr>
            <w:tcW w:w="1101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r>
              <w:lastRenderedPageBreak/>
              <w:t>5.2.3.</w:t>
            </w:r>
          </w:p>
        </w:tc>
      </w:tr>
      <w:tr w:rsidR="00B13F99" w:rsidRPr="009E15E7" w:rsidTr="00853295">
        <w:trPr>
          <w:gridAfter w:val="5"/>
          <w:wAfter w:w="14972" w:type="dxa"/>
          <w:trHeight w:val="174"/>
        </w:trPr>
        <w:tc>
          <w:tcPr>
            <w:tcW w:w="4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r>
              <w:lastRenderedPageBreak/>
              <w:t>9</w:t>
            </w:r>
          </w:p>
        </w:tc>
        <w:tc>
          <w:tcPr>
            <w:tcW w:w="870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r>
              <w:t>2</w:t>
            </w:r>
            <w:r>
              <w:rPr>
                <w:lang w:val="en-US"/>
              </w:rPr>
              <w:t>1</w:t>
            </w:r>
            <w:r>
              <w:t>.09</w:t>
            </w:r>
          </w:p>
        </w:tc>
        <w:tc>
          <w:tcPr>
            <w:tcW w:w="55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40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CA6342" w:rsidRDefault="00B13F99" w:rsidP="00853295">
            <w:pPr>
              <w:pStyle w:val="aa"/>
              <w:shd w:val="clear" w:color="auto" w:fill="auto"/>
              <w:spacing w:before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2174">
              <w:rPr>
                <w:rFonts w:ascii="Times New Roman" w:hAnsi="Times New Roman"/>
                <w:sz w:val="24"/>
                <w:szCs w:val="24"/>
              </w:rPr>
              <w:t xml:space="preserve">Сложные предложения с </w:t>
            </w:r>
            <w:proofErr w:type="gramStart"/>
            <w:r w:rsidRPr="00B22174">
              <w:rPr>
                <w:rFonts w:ascii="Times New Roman" w:hAnsi="Times New Roman"/>
                <w:sz w:val="24"/>
                <w:szCs w:val="24"/>
              </w:rPr>
              <w:t>условными</w:t>
            </w:r>
            <w:proofErr w:type="gramEnd"/>
            <w:r w:rsidRPr="00B22174">
              <w:rPr>
                <w:rFonts w:ascii="Times New Roman" w:hAnsi="Times New Roman"/>
                <w:sz w:val="24"/>
                <w:szCs w:val="24"/>
              </w:rPr>
              <w:t xml:space="preserve"> придаточными</w:t>
            </w:r>
            <w:r>
              <w:rPr>
                <w:rFonts w:ascii="Times New Roman" w:hAnsi="Times New Roman"/>
                <w:sz w:val="24"/>
                <w:szCs w:val="24"/>
              </w:rPr>
              <w:t>. Грамматика.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738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t xml:space="preserve">Г: </w:t>
            </w:r>
            <w:r w:rsidRPr="009E15E7">
              <w:rPr>
                <w:rFonts w:eastAsia="TimesNewRomanPSMT"/>
              </w:rPr>
              <w:t>диалог-расспрос о предполагаемых событиях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-ItalicMT"/>
              </w:rPr>
            </w:pPr>
            <w:r w:rsidRPr="009E15E7">
              <w:rPr>
                <w:rFonts w:eastAsia="TimesNewRomanPSMT"/>
              </w:rPr>
              <w:t xml:space="preserve">в будущем с использованием глаголов в </w:t>
            </w:r>
            <w:proofErr w:type="spellStart"/>
            <w:r w:rsidRPr="009E15E7">
              <w:rPr>
                <w:rFonts w:eastAsia="TimesNewRomanPS-ItalicMT"/>
              </w:rPr>
              <w:t>Future</w:t>
            </w:r>
            <w:proofErr w:type="spellEnd"/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  <w:lang w:val="en-US"/>
              </w:rPr>
            </w:pPr>
            <w:r w:rsidRPr="009E15E7">
              <w:rPr>
                <w:rFonts w:eastAsia="TimesNewRomanPS-ItalicMT"/>
                <w:lang w:val="en-US"/>
              </w:rPr>
              <w:t>Simple Tense</w:t>
            </w:r>
            <w:r w:rsidRPr="009E15E7">
              <w:rPr>
                <w:rFonts w:eastAsia="TimesNewRomanPSMT"/>
                <w:lang w:val="en-US"/>
              </w:rPr>
              <w:t>.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-ItalicMT"/>
                <w:lang w:val="en-US"/>
              </w:rPr>
            </w:pPr>
            <w:r w:rsidRPr="009E15E7">
              <w:t>А</w:t>
            </w:r>
            <w:r w:rsidRPr="009E15E7">
              <w:rPr>
                <w:lang w:val="en-US"/>
              </w:rPr>
              <w:t>/</w:t>
            </w:r>
            <w:r w:rsidRPr="009E15E7">
              <w:t>Г</w:t>
            </w:r>
            <w:r w:rsidRPr="009E15E7">
              <w:rPr>
                <w:lang w:val="en-US"/>
              </w:rPr>
              <w:t xml:space="preserve">: </w:t>
            </w:r>
            <w:proofErr w:type="spellStart"/>
            <w:r w:rsidRPr="009E15E7">
              <w:rPr>
                <w:rFonts w:eastAsia="TimesNewRomanPSMT"/>
              </w:rPr>
              <w:t>аудиотекст</w:t>
            </w:r>
            <w:proofErr w:type="spellEnd"/>
            <w:r w:rsidRPr="009E15E7">
              <w:rPr>
                <w:rFonts w:eastAsia="TimesNewRomanPSMT"/>
                <w:lang w:val="en-US"/>
              </w:rPr>
              <w:t xml:space="preserve"> </w:t>
            </w:r>
            <w:r w:rsidRPr="009E15E7">
              <w:rPr>
                <w:rFonts w:eastAsia="TimesNewRomanPS-ItalicMT"/>
                <w:lang w:val="en-US"/>
              </w:rPr>
              <w:t>What would they like to do on the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-ItalicMT"/>
                <w:lang w:val="en-US"/>
              </w:rPr>
            </w:pPr>
            <w:proofErr w:type="gramStart"/>
            <w:r w:rsidRPr="009E15E7">
              <w:rPr>
                <w:rFonts w:eastAsia="TimesNewRomanPS-ItalicMT"/>
                <w:lang w:val="en-US"/>
              </w:rPr>
              <w:t>plane</w:t>
            </w:r>
            <w:proofErr w:type="gramEnd"/>
            <w:r w:rsidRPr="009E15E7">
              <w:rPr>
                <w:rFonts w:eastAsia="TimesNewRomanPS-ItalicMT"/>
                <w:lang w:val="en-US"/>
              </w:rPr>
              <w:t>?</w:t>
            </w:r>
          </w:p>
          <w:p w:rsidR="00B13F99" w:rsidRPr="00E669D6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-ItalicMT"/>
              </w:rPr>
            </w:pP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lang w:val="en-US"/>
              </w:rPr>
            </w:pPr>
          </w:p>
        </w:tc>
        <w:tc>
          <w:tcPr>
            <w:tcW w:w="2847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-ItalicMT"/>
                <w:lang w:val="en-US"/>
              </w:rPr>
            </w:pPr>
            <w:r w:rsidRPr="009E15E7">
              <w:t>Речевые</w:t>
            </w:r>
            <w:r w:rsidRPr="009E15E7">
              <w:rPr>
                <w:lang w:val="en-US"/>
              </w:rPr>
              <w:t xml:space="preserve"> </w:t>
            </w:r>
            <w:r w:rsidRPr="009E15E7">
              <w:t>образцы</w:t>
            </w:r>
            <w:r w:rsidRPr="009E15E7">
              <w:rPr>
                <w:lang w:val="en-US"/>
              </w:rPr>
              <w:t xml:space="preserve">: </w:t>
            </w:r>
            <w:r w:rsidRPr="009E15E7">
              <w:rPr>
                <w:rFonts w:eastAsia="TimesNewRomanPS-ItalicMT"/>
                <w:lang w:val="en-US"/>
              </w:rPr>
              <w:t>We’ve got a problem. What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-ItalicMT"/>
                <w:lang w:val="en-US"/>
              </w:rPr>
            </w:pPr>
            <w:proofErr w:type="gramStart"/>
            <w:r w:rsidRPr="009E15E7">
              <w:rPr>
                <w:rFonts w:eastAsia="TimesNewRomanPS-ItalicMT"/>
                <w:lang w:val="en-US"/>
              </w:rPr>
              <w:t>shall</w:t>
            </w:r>
            <w:proofErr w:type="gramEnd"/>
            <w:r w:rsidRPr="009E15E7">
              <w:rPr>
                <w:rFonts w:eastAsia="TimesNewRomanPS-ItalicMT"/>
                <w:lang w:val="en-US"/>
              </w:rPr>
              <w:t xml:space="preserve"> we do? Would you like to …? How would you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-ItalicMT"/>
              </w:rPr>
            </w:pPr>
            <w:proofErr w:type="gramStart"/>
            <w:r w:rsidRPr="009E15E7">
              <w:rPr>
                <w:rFonts w:eastAsia="TimesNewRomanPS-ItalicMT"/>
                <w:lang w:val="en-US"/>
              </w:rPr>
              <w:t>like</w:t>
            </w:r>
            <w:proofErr w:type="gramEnd"/>
            <w:r w:rsidRPr="009E15E7">
              <w:rPr>
                <w:rFonts w:eastAsia="TimesNewRomanPS-ItalicMT"/>
                <w:lang w:val="en-US"/>
              </w:rPr>
              <w:t xml:space="preserve"> to …? What would you like to do …? </w:t>
            </w:r>
            <w:proofErr w:type="spellStart"/>
            <w:r w:rsidRPr="009E15E7">
              <w:rPr>
                <w:rFonts w:eastAsia="TimesNewRomanPS-ItalicMT"/>
              </w:rPr>
              <w:t>Let’s</w:t>
            </w:r>
            <w:proofErr w:type="spellEnd"/>
            <w:r w:rsidRPr="009E15E7">
              <w:rPr>
                <w:rFonts w:eastAsia="TimesNewRomanPS-ItalicMT"/>
              </w:rPr>
              <w:t xml:space="preserve"> … .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proofErr w:type="gramStart"/>
            <w:r w:rsidRPr="009E15E7">
              <w:t xml:space="preserve">Активная лексика: </w:t>
            </w:r>
            <w:proofErr w:type="spellStart"/>
            <w:r w:rsidRPr="009E15E7">
              <w:rPr>
                <w:rFonts w:eastAsia="TimesNewRomanPS-ItalicMT"/>
              </w:rPr>
              <w:t>institute</w:t>
            </w:r>
            <w:proofErr w:type="spellEnd"/>
            <w:r w:rsidRPr="009E15E7">
              <w:rPr>
                <w:rFonts w:eastAsia="TimesNewRomanPSMT"/>
              </w:rPr>
              <w:t>; (прилагательные</w:t>
            </w:r>
            <w:proofErr w:type="gramEnd"/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для описания настроения и эмоционального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-ItalicMT"/>
                <w:lang w:val="en-US"/>
              </w:rPr>
            </w:pPr>
            <w:r w:rsidRPr="009E15E7">
              <w:rPr>
                <w:rFonts w:eastAsia="TimesNewRomanPSMT"/>
              </w:rPr>
              <w:t>состояния</w:t>
            </w:r>
            <w:r w:rsidRPr="009E15E7">
              <w:rPr>
                <w:rFonts w:eastAsia="TimesNewRomanPSMT"/>
                <w:lang w:val="en-US"/>
              </w:rPr>
              <w:t xml:space="preserve">) </w:t>
            </w:r>
            <w:r w:rsidRPr="009E15E7">
              <w:rPr>
                <w:rFonts w:eastAsia="TimesNewRomanPS-ItalicMT"/>
                <w:lang w:val="en-US"/>
              </w:rPr>
              <w:t>happy, angry, bored, sad, nervous,</w:t>
            </w:r>
          </w:p>
          <w:p w:rsidR="00B13F99" w:rsidRPr="009E15E7" w:rsidRDefault="00B13F99" w:rsidP="0085329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eastAsia="TimesNewRomanPSMT"/>
              </w:rPr>
            </w:pPr>
            <w:proofErr w:type="spellStart"/>
            <w:r w:rsidRPr="009E15E7">
              <w:rPr>
                <w:rFonts w:eastAsia="TimesNewRomanPS-ItalicMT"/>
              </w:rPr>
              <w:t>frightened</w:t>
            </w:r>
            <w:proofErr w:type="spellEnd"/>
            <w:r w:rsidRPr="009E15E7">
              <w:rPr>
                <w:rFonts w:eastAsia="TimesNewRomanPSMT"/>
              </w:rPr>
              <w:t>. Грамматика модальные глаголы</w:t>
            </w:r>
          </w:p>
          <w:p w:rsidR="00B13F99" w:rsidRPr="00E73DF1" w:rsidRDefault="00B13F99" w:rsidP="0085329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120"/>
              <w:jc w:val="both"/>
            </w:pPr>
            <w:r w:rsidRPr="009E15E7">
              <w:rPr>
                <w:rFonts w:eastAsia="TimesNewRomanPSMT"/>
              </w:rPr>
              <w:t>Будущее простое время конструкции</w:t>
            </w:r>
          </w:p>
        </w:tc>
        <w:tc>
          <w:tcPr>
            <w:tcW w:w="2400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r w:rsidRPr="009E15E7">
              <w:t>Воспринимать на слух и зрительно текст с некоторыми новыми словами и конструкциями, понимать его содержание, пользоваться словарём. Вести диалог-расспрос и участвовать в нем, оперируя конструкциями  и лексикой</w:t>
            </w:r>
            <w:proofErr w:type="gramStart"/>
            <w:r w:rsidRPr="009E15E7">
              <w:t xml:space="preserve">., </w:t>
            </w:r>
            <w:proofErr w:type="gramEnd"/>
            <w:r w:rsidRPr="009E15E7">
              <w:t>отвечать на вопросы.</w:t>
            </w:r>
          </w:p>
        </w:tc>
        <w:tc>
          <w:tcPr>
            <w:tcW w:w="3137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9E15E7">
              <w:t>Р</w:t>
            </w:r>
            <w:proofErr w:type="gramEnd"/>
            <w:r w:rsidRPr="009E15E7">
              <w:t>: вносить необходимые коррективы в действие после его завершения на основе его оценки и учёта сделанных ошибок;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r w:rsidRPr="009E15E7">
              <w:t>П</w:t>
            </w:r>
            <w:proofErr w:type="gramStart"/>
            <w:r w:rsidRPr="009E15E7">
              <w:t>:р</w:t>
            </w:r>
            <w:proofErr w:type="gramEnd"/>
            <w:r w:rsidRPr="009E15E7">
              <w:t>азвитие смыслового чтения, включая умение определять тему;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9E15E7">
              <w:t>К</w:t>
            </w:r>
            <w:proofErr w:type="gramEnd"/>
            <w:r w:rsidRPr="009E15E7">
              <w:t>: оказывать в сотрудничестве взаимопомощь.</w:t>
            </w:r>
          </w:p>
        </w:tc>
        <w:tc>
          <w:tcPr>
            <w:tcW w:w="1751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spacing w:before="100" w:after="100"/>
              <w:jc w:val="both"/>
            </w:pPr>
            <w:r w:rsidRPr="009E15E7">
              <w:t>начальные навыки адаптации в динамично изменяющемся  мире</w:t>
            </w:r>
          </w:p>
        </w:tc>
        <w:tc>
          <w:tcPr>
            <w:tcW w:w="1101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spacing w:before="100" w:after="100"/>
              <w:jc w:val="both"/>
            </w:pPr>
            <w:r>
              <w:t>5.1.3</w:t>
            </w:r>
          </w:p>
        </w:tc>
      </w:tr>
      <w:tr w:rsidR="00B13F99" w:rsidRPr="00A1039E" w:rsidTr="00853295">
        <w:trPr>
          <w:gridAfter w:val="5"/>
          <w:wAfter w:w="14972" w:type="dxa"/>
          <w:trHeight w:val="174"/>
        </w:trPr>
        <w:tc>
          <w:tcPr>
            <w:tcW w:w="4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r>
              <w:t>10</w:t>
            </w:r>
          </w:p>
        </w:tc>
        <w:tc>
          <w:tcPr>
            <w:tcW w:w="870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r>
              <w:t>2</w:t>
            </w:r>
            <w:r>
              <w:rPr>
                <w:lang w:val="en-US"/>
              </w:rPr>
              <w:t>4</w:t>
            </w:r>
            <w:r>
              <w:t>.09</w:t>
            </w:r>
          </w:p>
        </w:tc>
        <w:tc>
          <w:tcPr>
            <w:tcW w:w="55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40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Default="00B13F99" w:rsidP="00853295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  <w:spacing w:val="3"/>
              </w:rPr>
            </w:pPr>
            <w:r>
              <w:t>История транспорта Лондона</w:t>
            </w:r>
          </w:p>
          <w:p w:rsidR="00B13F99" w:rsidRPr="00A1039E" w:rsidRDefault="00B13F99" w:rsidP="00853295">
            <w:r>
              <w:t>Чтение</w:t>
            </w:r>
          </w:p>
        </w:tc>
        <w:tc>
          <w:tcPr>
            <w:tcW w:w="1738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t>Г</w:t>
            </w:r>
            <w:r w:rsidRPr="009E15E7">
              <w:rPr>
                <w:rFonts w:eastAsia="TimesNewRomanPSMT"/>
              </w:rPr>
              <w:t>: диалог-расспрос по образцу о предпочтениях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в выбор</w:t>
            </w:r>
            <w:r>
              <w:rPr>
                <w:rFonts w:eastAsia="TimesNewRomanPSMT"/>
              </w:rPr>
              <w:t xml:space="preserve">е </w:t>
            </w:r>
            <w:r>
              <w:rPr>
                <w:rFonts w:eastAsia="TimesNewRomanPSMT"/>
              </w:rPr>
              <w:lastRenderedPageBreak/>
              <w:t>транспорта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proofErr w:type="gramStart"/>
            <w:r w:rsidRPr="009E15E7">
              <w:t>П</w:t>
            </w:r>
            <w:proofErr w:type="gramEnd"/>
            <w:r w:rsidRPr="009E15E7">
              <w:rPr>
                <w:rFonts w:eastAsia="TimesNewRomanPSMT"/>
              </w:rPr>
              <w:t>: составление списка любимых развлечений.</w:t>
            </w:r>
          </w:p>
          <w:p w:rsidR="00B13F99" w:rsidRPr="00C322C6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</w:p>
          <w:p w:rsidR="00B13F99" w:rsidRPr="00E73DF1" w:rsidRDefault="00B13F99" w:rsidP="00853295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847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-ItalicMT"/>
                <w:lang w:val="en-US"/>
              </w:rPr>
            </w:pPr>
            <w:r w:rsidRPr="009E15E7">
              <w:lastRenderedPageBreak/>
              <w:t>Речевые</w:t>
            </w:r>
            <w:r w:rsidRPr="009E15E7">
              <w:rPr>
                <w:lang w:val="en-US"/>
              </w:rPr>
              <w:t xml:space="preserve"> </w:t>
            </w:r>
            <w:r w:rsidRPr="009E15E7">
              <w:t>образцы</w:t>
            </w:r>
            <w:r w:rsidRPr="009E15E7">
              <w:rPr>
                <w:lang w:val="en-US"/>
              </w:rPr>
              <w:t xml:space="preserve">: </w:t>
            </w:r>
            <w:r w:rsidRPr="009E15E7">
              <w:rPr>
                <w:rFonts w:eastAsia="TimesNewRomanPS-ItalicMT"/>
                <w:lang w:val="en-US"/>
              </w:rPr>
              <w:t xml:space="preserve">Would you like to </w:t>
            </w:r>
            <w:proofErr w:type="gramStart"/>
            <w:r w:rsidRPr="009E15E7">
              <w:rPr>
                <w:rFonts w:eastAsia="TimesNewRomanPS-ItalicMT"/>
                <w:lang w:val="en-US"/>
              </w:rPr>
              <w:t>… ?</w:t>
            </w:r>
            <w:proofErr w:type="gramEnd"/>
            <w:r w:rsidRPr="009E15E7">
              <w:rPr>
                <w:rFonts w:eastAsia="TimesNewRomanPS-ItalicMT"/>
                <w:lang w:val="en-US"/>
              </w:rPr>
              <w:t xml:space="preserve"> What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-ItalicMT"/>
                <w:lang w:val="en-US"/>
              </w:rPr>
            </w:pPr>
            <w:proofErr w:type="gramStart"/>
            <w:r w:rsidRPr="009E15E7">
              <w:rPr>
                <w:rFonts w:eastAsia="TimesNewRomanPS-ItalicMT"/>
                <w:lang w:val="en-US"/>
              </w:rPr>
              <w:t>shall</w:t>
            </w:r>
            <w:proofErr w:type="gramEnd"/>
            <w:r w:rsidRPr="009E15E7">
              <w:rPr>
                <w:rFonts w:eastAsia="TimesNewRomanPS-ItalicMT"/>
                <w:lang w:val="en-US"/>
              </w:rPr>
              <w:t xml:space="preserve"> we do? I’d like to…</w:t>
            </w:r>
            <w:proofErr w:type="gramStart"/>
            <w:r>
              <w:rPr>
                <w:rFonts w:eastAsia="TimesNewRomanPS-ItalicMT"/>
                <w:lang w:val="en-US"/>
              </w:rPr>
              <w:t>go</w:t>
            </w:r>
            <w:r w:rsidRPr="009E15E7">
              <w:rPr>
                <w:rFonts w:eastAsia="TimesNewRomanPS-ItalicMT"/>
                <w:lang w:val="en-US"/>
              </w:rPr>
              <w:t xml:space="preserve"> .</w:t>
            </w:r>
            <w:proofErr w:type="gramEnd"/>
          </w:p>
          <w:p w:rsidR="00B13F99" w:rsidRPr="00E73DF1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-ItalicMT"/>
              </w:rPr>
            </w:pPr>
            <w:r w:rsidRPr="009E15E7">
              <w:rPr>
                <w:rFonts w:eastAsia="TimesNewRomanPSMT"/>
              </w:rPr>
              <w:t>модальный</w:t>
            </w:r>
            <w:r w:rsidRPr="00E73DF1">
              <w:rPr>
                <w:rFonts w:eastAsia="TimesNewRomanPSMT"/>
              </w:rPr>
              <w:t xml:space="preserve"> </w:t>
            </w:r>
            <w:r w:rsidRPr="009E15E7">
              <w:rPr>
                <w:rFonts w:eastAsia="TimesNewRomanPSMT"/>
              </w:rPr>
              <w:t>глагол</w:t>
            </w:r>
          </w:p>
          <w:p w:rsidR="00B13F99" w:rsidRPr="00FE18BA" w:rsidRDefault="00B13F99" w:rsidP="00853295">
            <w:pPr>
              <w:suppressAutoHyphens/>
            </w:pPr>
            <w:r>
              <w:t xml:space="preserve">Сложноподчиненные </w:t>
            </w:r>
            <w:r>
              <w:lastRenderedPageBreak/>
              <w:t xml:space="preserve">предложения с союзом </w:t>
            </w:r>
            <w:r>
              <w:rPr>
                <w:lang w:val="en-US"/>
              </w:rPr>
              <w:t>if</w:t>
            </w:r>
            <w:r w:rsidRPr="00FE18BA">
              <w:t xml:space="preserve">: </w:t>
            </w:r>
            <w:r>
              <w:rPr>
                <w:lang w:val="en-US"/>
              </w:rPr>
              <w:t>If</w:t>
            </w:r>
            <w:r w:rsidRPr="00FE18BA">
              <w:t xml:space="preserve"> </w:t>
            </w:r>
            <w:r>
              <w:rPr>
                <w:lang w:val="en-US"/>
              </w:rPr>
              <w:t>you</w:t>
            </w:r>
            <w:r w:rsidRPr="00FE18BA">
              <w:t xml:space="preserve"> </w:t>
            </w:r>
            <w:r>
              <w:rPr>
                <w:lang w:val="en-US"/>
              </w:rPr>
              <w:t>go</w:t>
            </w:r>
            <w:r w:rsidRPr="00FE18BA">
              <w:t xml:space="preserve">… </w:t>
            </w:r>
            <w:r>
              <w:rPr>
                <w:lang w:val="en-US"/>
              </w:rPr>
              <w:t>it</w:t>
            </w:r>
            <w:r w:rsidRPr="00FE18BA">
              <w:t>’</w:t>
            </w:r>
            <w:r>
              <w:rPr>
                <w:lang w:val="en-US"/>
              </w:rPr>
              <w:t>s</w:t>
            </w:r>
            <w:r w:rsidRPr="00FE18BA">
              <w:t xml:space="preserve">… </w:t>
            </w:r>
          </w:p>
          <w:p w:rsidR="00B13F99" w:rsidRPr="00FE18BA" w:rsidRDefault="00B13F99" w:rsidP="00853295">
            <w:pPr>
              <w:suppressAutoHyphens/>
            </w:pPr>
          </w:p>
          <w:p w:rsidR="00B13F99" w:rsidRPr="00FB3009" w:rsidRDefault="00B13F99" w:rsidP="00853295">
            <w:pPr>
              <w:rPr>
                <w:rFonts w:eastAsia="TimesNewRomanPS-ItalicMT"/>
              </w:rPr>
            </w:pPr>
          </w:p>
        </w:tc>
        <w:tc>
          <w:tcPr>
            <w:tcW w:w="2400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r w:rsidRPr="009E15E7">
              <w:lastRenderedPageBreak/>
              <w:t xml:space="preserve">Воспринимать на слух и полностью понимать  речь учителя, одноклассников. Рассказывать о </w:t>
            </w:r>
            <w:r w:rsidRPr="009E15E7">
              <w:lastRenderedPageBreak/>
              <w:t>своих интересах. Расспрашивать собеседника и отвечать на его вопросы в переделах изученной тематики и усвоенного лексического материала.</w:t>
            </w:r>
          </w:p>
        </w:tc>
        <w:tc>
          <w:tcPr>
            <w:tcW w:w="3137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9E15E7">
              <w:lastRenderedPageBreak/>
              <w:t>Р</w:t>
            </w:r>
            <w:proofErr w:type="gramEnd"/>
            <w:r w:rsidRPr="009E15E7">
              <w:t xml:space="preserve">: адекватно воспринимать предложения учителей, товарищей по исправлению допущенных ошибок, стабилизация эмоционального состояния </w:t>
            </w:r>
            <w:r w:rsidRPr="009E15E7">
              <w:lastRenderedPageBreak/>
              <w:t>для решения различных задач.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9E15E7">
              <w:t>П</w:t>
            </w:r>
            <w:proofErr w:type="gramEnd"/>
            <w:r w:rsidRPr="009E15E7">
              <w:t>: узнавать, называть и определять объекты и явления окружающей действительности в соответствии с содержанием учебных предметов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9E15E7">
              <w:t>К</w:t>
            </w:r>
            <w:proofErr w:type="gramEnd"/>
            <w:r w:rsidRPr="009E15E7">
              <w:t>: оказывать в сотрудничестве взаимопомощь.</w:t>
            </w:r>
          </w:p>
        </w:tc>
        <w:tc>
          <w:tcPr>
            <w:tcW w:w="1751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spacing w:before="100" w:after="100"/>
              <w:jc w:val="both"/>
              <w:rPr>
                <w:lang w:val="en-US"/>
              </w:rPr>
            </w:pPr>
            <w:r w:rsidRPr="009E15E7">
              <w:lastRenderedPageBreak/>
              <w:t xml:space="preserve">Приобщение к природному  миру </w:t>
            </w:r>
          </w:p>
        </w:tc>
        <w:tc>
          <w:tcPr>
            <w:tcW w:w="1101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Default="00B13F99" w:rsidP="00853295">
            <w:pPr>
              <w:autoSpaceDE w:val="0"/>
              <w:autoSpaceDN w:val="0"/>
              <w:adjustRightInd w:val="0"/>
              <w:spacing w:before="100" w:after="100"/>
              <w:jc w:val="both"/>
            </w:pPr>
            <w:r>
              <w:t>5.1.6.</w:t>
            </w:r>
          </w:p>
          <w:p w:rsidR="00B13F99" w:rsidRPr="00A1039E" w:rsidRDefault="00B13F99" w:rsidP="00853295">
            <w:proofErr w:type="gramStart"/>
            <w:r>
              <w:t>З</w:t>
            </w:r>
            <w:proofErr w:type="gramEnd"/>
          </w:p>
        </w:tc>
      </w:tr>
      <w:tr w:rsidR="00B13F99" w:rsidRPr="009E15E7" w:rsidTr="00853295">
        <w:trPr>
          <w:gridAfter w:val="5"/>
          <w:wAfter w:w="14972" w:type="dxa"/>
          <w:trHeight w:val="5878"/>
        </w:trPr>
        <w:tc>
          <w:tcPr>
            <w:tcW w:w="4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r>
              <w:lastRenderedPageBreak/>
              <w:t>11</w:t>
            </w:r>
          </w:p>
        </w:tc>
        <w:tc>
          <w:tcPr>
            <w:tcW w:w="870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r>
              <w:t>2</w:t>
            </w:r>
            <w:r>
              <w:rPr>
                <w:lang w:val="en-US"/>
              </w:rPr>
              <w:t>6</w:t>
            </w:r>
            <w:r>
              <w:t>.09</w:t>
            </w:r>
          </w:p>
        </w:tc>
        <w:tc>
          <w:tcPr>
            <w:tcW w:w="55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40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r>
              <w:t>Ездить на велосипеде или нет?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r w:rsidRPr="009E15E7">
              <w:t>Говорение.</w:t>
            </w:r>
          </w:p>
        </w:tc>
        <w:tc>
          <w:tcPr>
            <w:tcW w:w="1738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BD43DD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t>Ч</w:t>
            </w:r>
            <w:r w:rsidRPr="00BD43DD">
              <w:t>/</w:t>
            </w:r>
            <w:r w:rsidRPr="009E15E7">
              <w:t>Г</w:t>
            </w:r>
            <w:r w:rsidRPr="00BD43DD">
              <w:rPr>
                <w:rFonts w:eastAsia="TimesNewRomanPSMT"/>
              </w:rPr>
              <w:t xml:space="preserve">: </w:t>
            </w:r>
            <w:r w:rsidRPr="009E15E7">
              <w:rPr>
                <w:rFonts w:eastAsia="TimesNewRomanPSMT"/>
              </w:rPr>
              <w:t>текст</w:t>
            </w:r>
            <w:r w:rsidRPr="00BD43DD">
              <w:rPr>
                <w:rFonts w:eastAsia="TimesNewRomanPSMT"/>
              </w:rPr>
              <w:t xml:space="preserve"> </w:t>
            </w:r>
            <w:r w:rsidRPr="00BD43DD">
              <w:rPr>
                <w:rFonts w:eastAsia="TimesNewRomanPS-ItalicMT"/>
              </w:rPr>
              <w:t xml:space="preserve"> </w:t>
            </w:r>
            <w:r w:rsidRPr="00BD43DD">
              <w:rPr>
                <w:rFonts w:eastAsia="TimesNewRomanPSMT"/>
              </w:rPr>
              <w:t>(</w:t>
            </w:r>
            <w:r w:rsidRPr="009E15E7">
              <w:rPr>
                <w:rFonts w:eastAsia="TimesNewRomanPSMT"/>
              </w:rPr>
              <w:t>часть</w:t>
            </w:r>
            <w:r w:rsidRPr="00BD43DD">
              <w:rPr>
                <w:rFonts w:eastAsia="TimesNewRomanPSMT"/>
              </w:rPr>
              <w:t xml:space="preserve"> </w:t>
            </w:r>
            <w:r w:rsidRPr="009E15E7">
              <w:rPr>
                <w:rFonts w:eastAsia="TimesNewRomanPSMT"/>
                <w:lang w:val="en-US"/>
              </w:rPr>
              <w:t>I</w:t>
            </w:r>
            <w:r w:rsidRPr="00BD43DD">
              <w:rPr>
                <w:rFonts w:eastAsia="TimesNewRomanPSMT"/>
              </w:rPr>
              <w:t>).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Описание иллюстраций с использованием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 xml:space="preserve">глаголов в </w:t>
            </w:r>
            <w:proofErr w:type="spellStart"/>
            <w:r w:rsidRPr="009E15E7">
              <w:rPr>
                <w:rFonts w:eastAsia="TimesNewRomanPS-ItalicMT"/>
              </w:rPr>
              <w:t>Past</w:t>
            </w:r>
            <w:proofErr w:type="spellEnd"/>
            <w:r w:rsidRPr="009E15E7">
              <w:rPr>
                <w:rFonts w:eastAsia="TimesNewRomanPS-ItalicMT"/>
              </w:rPr>
              <w:t xml:space="preserve"> </w:t>
            </w:r>
            <w:proofErr w:type="spellStart"/>
            <w:r w:rsidRPr="009E15E7">
              <w:rPr>
                <w:rFonts w:eastAsia="TimesNewRomanPS-ItalicMT"/>
              </w:rPr>
              <w:t>Simple</w:t>
            </w:r>
            <w:proofErr w:type="spellEnd"/>
            <w:r w:rsidRPr="009E15E7">
              <w:rPr>
                <w:rFonts w:eastAsia="TimesNewRomanPS-ItalicMT"/>
              </w:rPr>
              <w:t xml:space="preserve"> </w:t>
            </w:r>
            <w:proofErr w:type="spellStart"/>
            <w:r w:rsidRPr="009E15E7">
              <w:rPr>
                <w:rFonts w:eastAsia="TimesNewRomanPS-ItalicMT"/>
              </w:rPr>
              <w:t>Tense</w:t>
            </w:r>
            <w:proofErr w:type="spellEnd"/>
            <w:r w:rsidRPr="009E15E7">
              <w:rPr>
                <w:rFonts w:eastAsia="TimesNewRomanPSMT"/>
              </w:rPr>
              <w:t>.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Составление предложений на основе понимания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основного содержания текста.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Соотнесение иллюстраций с текстом и описание</w:t>
            </w:r>
          </w:p>
          <w:p w:rsidR="00B13F99" w:rsidRPr="00597CEF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иллюстраций</w:t>
            </w:r>
            <w:r w:rsidRPr="009E15E7">
              <w:rPr>
                <w:rFonts w:eastAsia="TimesNewRomanPSMT"/>
                <w:lang w:val="en-US"/>
              </w:rPr>
              <w:t>.</w:t>
            </w:r>
          </w:p>
        </w:tc>
        <w:tc>
          <w:tcPr>
            <w:tcW w:w="2847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-ItalicMT"/>
                <w:lang w:val="en-US"/>
              </w:rPr>
            </w:pPr>
            <w:r w:rsidRPr="009E15E7">
              <w:t>Активная</w:t>
            </w:r>
            <w:r w:rsidRPr="009E15E7">
              <w:rPr>
                <w:lang w:val="en-US"/>
              </w:rPr>
              <w:t xml:space="preserve"> </w:t>
            </w:r>
            <w:r w:rsidRPr="009E15E7">
              <w:t>лексика</w:t>
            </w:r>
            <w:r w:rsidRPr="009E15E7">
              <w:rPr>
                <w:lang w:val="en-US"/>
              </w:rPr>
              <w:t xml:space="preserve">: </w:t>
            </w:r>
            <w:r w:rsidRPr="009E15E7">
              <w:rPr>
                <w:rFonts w:eastAsia="TimesNewRomanPS-ItalicMT"/>
                <w:lang w:val="en-US"/>
              </w:rPr>
              <w:t xml:space="preserve">storm, </w:t>
            </w:r>
            <w:r w:rsidRPr="00C0612A">
              <w:rPr>
                <w:rFonts w:eastAsia="TimesNewRomanPS-ItalicMT"/>
                <w:lang w:val="en-US"/>
              </w:rPr>
              <w:t xml:space="preserve"> </w:t>
            </w:r>
            <w:r>
              <w:rPr>
                <w:rFonts w:eastAsia="TimesNewRomanPS-ItalicMT"/>
                <w:lang w:val="en-US"/>
              </w:rPr>
              <w:t>a bike</w:t>
            </w:r>
            <w:r w:rsidRPr="00C0612A">
              <w:rPr>
                <w:rFonts w:eastAsia="TimesNewRomanPS-ItalicMT"/>
                <w:lang w:val="en-US"/>
              </w:rPr>
              <w:t xml:space="preserve">, </w:t>
            </w:r>
            <w:r w:rsidRPr="009E15E7">
              <w:rPr>
                <w:rFonts w:eastAsia="TimesNewRomanPS-ItalicMT"/>
                <w:lang w:val="en-US"/>
              </w:rPr>
              <w:t>to crash, boat, to fall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-ItalicMT"/>
                <w:lang w:val="en-US"/>
              </w:rPr>
            </w:pPr>
            <w:r w:rsidRPr="009E15E7">
              <w:rPr>
                <w:rFonts w:eastAsia="TimesNewRomanPS-ItalicMT"/>
                <w:lang w:val="en-US"/>
              </w:rPr>
              <w:t>into the sea, to get tired, to fall asleep, to fall – fell;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-ItalicMT"/>
              </w:rPr>
            </w:pPr>
            <w:proofErr w:type="spellStart"/>
            <w:r w:rsidRPr="009E15E7">
              <w:rPr>
                <w:rFonts w:eastAsia="TimesNewRomanPS-ItalicMT"/>
              </w:rPr>
              <w:t>fill</w:t>
            </w:r>
            <w:proofErr w:type="spellEnd"/>
            <w:r w:rsidRPr="009E15E7">
              <w:rPr>
                <w:rFonts w:eastAsia="TimesNewRomanPS-ItalicMT"/>
              </w:rPr>
              <w:t xml:space="preserve">, </w:t>
            </w:r>
            <w:proofErr w:type="spellStart"/>
            <w:r w:rsidRPr="009E15E7">
              <w:rPr>
                <w:rFonts w:eastAsia="TimesNewRomanPS-ItalicMT"/>
              </w:rPr>
              <w:t>cut</w:t>
            </w:r>
            <w:proofErr w:type="spellEnd"/>
            <w:r w:rsidRPr="009E15E7">
              <w:rPr>
                <w:rFonts w:eastAsia="TimesNewRomanPS-ItalicMT"/>
              </w:rPr>
              <w:t xml:space="preserve">, </w:t>
            </w:r>
            <w:proofErr w:type="spellStart"/>
            <w:r w:rsidRPr="009E15E7">
              <w:rPr>
                <w:rFonts w:eastAsia="TimesNewRomanPS-ItalicMT"/>
              </w:rPr>
              <w:t>put</w:t>
            </w:r>
            <w:proofErr w:type="spellEnd"/>
            <w:r w:rsidRPr="009E15E7">
              <w:rPr>
                <w:rFonts w:eastAsia="TimesNewRomanPS-ItalicMT"/>
              </w:rPr>
              <w:t>. Грамматика прошедшее простое время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r w:rsidRPr="009E15E7">
              <w:rPr>
                <w:rFonts w:eastAsia="TimesNewRomanPS-ItalicMT"/>
              </w:rPr>
              <w:t>повелительное наклонение.</w:t>
            </w:r>
          </w:p>
        </w:tc>
        <w:tc>
          <w:tcPr>
            <w:tcW w:w="2400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Читать про себя адаптированный текст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 xml:space="preserve">художественного произведения </w:t>
            </w:r>
            <w:proofErr w:type="gramStart"/>
            <w:r w:rsidRPr="009E15E7">
              <w:rPr>
                <w:rFonts w:eastAsia="TimesNewRomanPSMT"/>
              </w:rPr>
              <w:t>на</w:t>
            </w:r>
            <w:proofErr w:type="gramEnd"/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proofErr w:type="gramStart"/>
            <w:r w:rsidRPr="009E15E7">
              <w:rPr>
                <w:rFonts w:eastAsia="TimesNewRomanPSMT"/>
              </w:rPr>
              <w:t>английском</w:t>
            </w:r>
            <w:proofErr w:type="gramEnd"/>
            <w:r w:rsidRPr="009E15E7">
              <w:rPr>
                <w:rFonts w:eastAsia="TimesNewRomanPSMT"/>
              </w:rPr>
              <w:t xml:space="preserve"> языке с некоторыми новыми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словами и конструкциями, соотносить их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содержание с иллюстрациями,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 xml:space="preserve">догадываться о значении новых слов </w:t>
            </w:r>
            <w:proofErr w:type="spellStart"/>
            <w:r w:rsidRPr="009E15E7">
              <w:rPr>
                <w:rFonts w:eastAsia="TimesNewRomanPSMT"/>
              </w:rPr>
              <w:t>изконтекста</w:t>
            </w:r>
            <w:proofErr w:type="spellEnd"/>
            <w:r w:rsidRPr="009E15E7">
              <w:rPr>
                <w:rFonts w:eastAsia="TimesNewRomanPSMT"/>
              </w:rPr>
              <w:t>.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Выборочно понимать необходимую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информацию (названия, даты)</w:t>
            </w:r>
            <w:r>
              <w:rPr>
                <w:rFonts w:eastAsia="TimesNewRomanPSMT"/>
              </w:rPr>
              <w:t>.</w:t>
            </w:r>
          </w:p>
        </w:tc>
        <w:tc>
          <w:tcPr>
            <w:tcW w:w="3137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9E15E7">
              <w:t>Р</w:t>
            </w:r>
            <w:proofErr w:type="gramEnd"/>
            <w:r w:rsidRPr="009E15E7">
              <w:t>: выделять и формулировать то, что уже усвоено и что еще нужно усвоить, определять качество и уровня усвоения;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9E15E7">
              <w:t>П</w:t>
            </w:r>
            <w:proofErr w:type="gramEnd"/>
            <w:r w:rsidRPr="009E15E7">
              <w:t>: запись, фиксация информации , в том числе с помощью  ИКТ, заполнение предложенных схем с опорой на прочитанный текст,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9E15E7">
              <w:t>К</w:t>
            </w:r>
            <w:proofErr w:type="gramEnd"/>
            <w:r w:rsidRPr="009E15E7">
              <w:t xml:space="preserve">: задавать </w:t>
            </w:r>
            <w:proofErr w:type="gramStart"/>
            <w:r w:rsidRPr="009E15E7">
              <w:t>вопросы</w:t>
            </w:r>
            <w:proofErr w:type="gramEnd"/>
            <w:r w:rsidRPr="009E15E7">
              <w:t>, необходимые для организации собственной деятельности и сотрудничества с партнёром</w:t>
            </w:r>
          </w:p>
        </w:tc>
        <w:tc>
          <w:tcPr>
            <w:tcW w:w="1751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spacing w:before="100" w:after="100"/>
              <w:jc w:val="both"/>
            </w:pPr>
            <w:r w:rsidRPr="009E15E7">
              <w:t xml:space="preserve">готовность следовать нормам природоохранного, нерасточительного, </w:t>
            </w:r>
            <w:proofErr w:type="spellStart"/>
            <w:r w:rsidRPr="009E15E7">
              <w:t>здоровьесберегающего</w:t>
            </w:r>
            <w:proofErr w:type="spellEnd"/>
            <w:r w:rsidRPr="009E15E7">
              <w:t xml:space="preserve"> поведения</w:t>
            </w:r>
          </w:p>
        </w:tc>
        <w:tc>
          <w:tcPr>
            <w:tcW w:w="1101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spacing w:before="100" w:after="100"/>
              <w:jc w:val="both"/>
            </w:pPr>
            <w:proofErr w:type="gramStart"/>
            <w:r>
              <w:t>З</w:t>
            </w:r>
            <w:proofErr w:type="gramEnd"/>
          </w:p>
        </w:tc>
      </w:tr>
      <w:tr w:rsidR="00B13F99" w:rsidRPr="009E15E7" w:rsidTr="00853295">
        <w:trPr>
          <w:gridAfter w:val="5"/>
          <w:wAfter w:w="14972" w:type="dxa"/>
          <w:trHeight w:val="5878"/>
        </w:trPr>
        <w:tc>
          <w:tcPr>
            <w:tcW w:w="4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Default="00B13F99" w:rsidP="00853295">
            <w:pPr>
              <w:autoSpaceDE w:val="0"/>
              <w:autoSpaceDN w:val="0"/>
              <w:adjustRightInd w:val="0"/>
              <w:jc w:val="both"/>
            </w:pPr>
            <w:r>
              <w:lastRenderedPageBreak/>
              <w:t>12</w:t>
            </w:r>
          </w:p>
        </w:tc>
        <w:tc>
          <w:tcPr>
            <w:tcW w:w="870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r>
              <w:t>2</w:t>
            </w:r>
            <w:r>
              <w:rPr>
                <w:lang w:val="en-US"/>
              </w:rPr>
              <w:t>8</w:t>
            </w:r>
            <w:r>
              <w:t>.09</w:t>
            </w:r>
          </w:p>
        </w:tc>
        <w:tc>
          <w:tcPr>
            <w:tcW w:w="55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40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Default="00B13F99" w:rsidP="00853295">
            <w:pPr>
              <w:autoSpaceDE w:val="0"/>
              <w:autoSpaceDN w:val="0"/>
              <w:adjustRightInd w:val="0"/>
              <w:jc w:val="both"/>
            </w:pPr>
            <w:r>
              <w:t>Превосходная степень прилагательных. Грамматика</w:t>
            </w:r>
          </w:p>
        </w:tc>
        <w:tc>
          <w:tcPr>
            <w:tcW w:w="1738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Default="00B13F99" w:rsidP="00853295">
            <w:pPr>
              <w:suppressAutoHyphens/>
              <w:rPr>
                <w:b/>
              </w:rPr>
            </w:pPr>
            <w:r>
              <w:rPr>
                <w:b/>
              </w:rPr>
              <w:t>Диалог-расспрос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r>
              <w:t>Сообщать информацию, отвечая на вопросы разных видов. Самостоятельно запрашивать информацию. Выражать свое мнение/ отношение.</w:t>
            </w:r>
          </w:p>
        </w:tc>
        <w:tc>
          <w:tcPr>
            <w:tcW w:w="2847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A64188" w:rsidRDefault="00B13F99" w:rsidP="00853295">
            <w:pPr>
              <w:autoSpaceDE w:val="0"/>
              <w:autoSpaceDN w:val="0"/>
              <w:adjustRightInd w:val="0"/>
              <w:jc w:val="both"/>
            </w:pPr>
            <w:r w:rsidRPr="00A64188">
              <w:rPr>
                <w:shd w:val="clear" w:color="auto" w:fill="FFFFFF"/>
              </w:rPr>
              <w:t>Степени сравнения прилагательных.</w:t>
            </w:r>
            <w:r w:rsidRPr="00A64188">
              <w:br/>
            </w:r>
            <w:r w:rsidRPr="00A64188">
              <w:rPr>
                <w:shd w:val="clear" w:color="auto" w:fill="FFFFFF"/>
              </w:rPr>
              <w:t>Качественные прилагательные, используемые для описания внешности</w:t>
            </w:r>
          </w:p>
        </w:tc>
        <w:tc>
          <w:tcPr>
            <w:tcW w:w="2400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r w:rsidRPr="009E15E7">
              <w:t>Воспринимать на слух и полностью понимать  речь учителя, одноклассников. Рассказывать о своих интересах. Расспрашивать собеседника и отвечать на его вопросы в переделах изученной тематики и усвоенного лексического материала.</w:t>
            </w:r>
          </w:p>
        </w:tc>
        <w:tc>
          <w:tcPr>
            <w:tcW w:w="3137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9E15E7">
              <w:t>Р</w:t>
            </w:r>
            <w:proofErr w:type="gramEnd"/>
            <w:r w:rsidRPr="009E15E7">
              <w:t>: адекватно воспринимать предложения учителей, товарищей по исправлению допущенных ошибок, стабилизация эмоционального состояния для решения различных задач.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9E15E7">
              <w:t>П</w:t>
            </w:r>
            <w:proofErr w:type="gramEnd"/>
            <w:r w:rsidRPr="009E15E7">
              <w:t>: узнавать, называть и определять объекты и явления окружающей действительности в соответствии с содержанием учебных предметов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9E15E7">
              <w:t>К</w:t>
            </w:r>
            <w:proofErr w:type="gramEnd"/>
            <w:r w:rsidRPr="009E15E7">
              <w:t>: оказывать в сотрудничестве взаимопомощь.</w:t>
            </w:r>
          </w:p>
        </w:tc>
        <w:tc>
          <w:tcPr>
            <w:tcW w:w="1751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spacing w:before="100" w:after="100"/>
              <w:jc w:val="both"/>
              <w:rPr>
                <w:lang w:val="en-US"/>
              </w:rPr>
            </w:pPr>
            <w:r w:rsidRPr="009E15E7">
              <w:t xml:space="preserve">Приобщение к природному  миру </w:t>
            </w:r>
          </w:p>
        </w:tc>
        <w:tc>
          <w:tcPr>
            <w:tcW w:w="1101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Default="00B13F99" w:rsidP="00853295">
            <w:pPr>
              <w:autoSpaceDE w:val="0"/>
              <w:autoSpaceDN w:val="0"/>
              <w:adjustRightInd w:val="0"/>
              <w:spacing w:before="100" w:after="100"/>
              <w:jc w:val="both"/>
            </w:pPr>
            <w:r>
              <w:t>5.1.6.</w:t>
            </w:r>
          </w:p>
          <w:p w:rsidR="00B13F99" w:rsidRPr="00A1039E" w:rsidRDefault="00B13F99" w:rsidP="00853295">
            <w:proofErr w:type="gramStart"/>
            <w:r>
              <w:t>З</w:t>
            </w:r>
            <w:proofErr w:type="gramEnd"/>
          </w:p>
        </w:tc>
      </w:tr>
      <w:tr w:rsidR="00B13F99" w:rsidRPr="009E15E7" w:rsidTr="00853295">
        <w:trPr>
          <w:gridAfter w:val="5"/>
          <w:wAfter w:w="14972" w:type="dxa"/>
          <w:trHeight w:val="349"/>
        </w:trPr>
        <w:tc>
          <w:tcPr>
            <w:tcW w:w="16708" w:type="dxa"/>
            <w:gridSpan w:val="41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BA06FC" w:rsidRDefault="00B13F99" w:rsidP="00853295">
            <w:pPr>
              <w:tabs>
                <w:tab w:val="left" w:pos="6885"/>
              </w:tabs>
              <w:jc w:val="center"/>
            </w:pPr>
            <w:r>
              <w:t xml:space="preserve">Раздел 3 </w:t>
            </w:r>
            <w:r>
              <w:rPr>
                <w:rFonts w:ascii="Arial" w:hAnsi="Arial" w:cs="Arial"/>
                <w:color w:val="767676"/>
                <w:sz w:val="21"/>
                <w:szCs w:val="21"/>
                <w:shd w:val="clear" w:color="auto" w:fill="FFFFFF"/>
              </w:rPr>
              <w:t> </w:t>
            </w:r>
            <w:r w:rsidRPr="00AE4A0F">
              <w:rPr>
                <w:b/>
                <w:color w:val="000000" w:themeColor="text1"/>
                <w:shd w:val="clear" w:color="auto" w:fill="FFFFFF"/>
              </w:rPr>
              <w:t>Разговор о былых временах</w:t>
            </w:r>
            <w:r>
              <w:rPr>
                <w:b/>
                <w:color w:val="000000" w:themeColor="text1"/>
                <w:shd w:val="clear" w:color="auto" w:fill="FFFFFF"/>
              </w:rPr>
              <w:t xml:space="preserve"> 5 часов</w:t>
            </w:r>
          </w:p>
        </w:tc>
      </w:tr>
      <w:tr w:rsidR="00B13F99" w:rsidRPr="009E15E7" w:rsidTr="00853295">
        <w:trPr>
          <w:gridAfter w:val="4"/>
          <w:wAfter w:w="14689" w:type="dxa"/>
          <w:trHeight w:val="174"/>
        </w:trPr>
        <w:tc>
          <w:tcPr>
            <w:tcW w:w="4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r>
              <w:t>13</w:t>
            </w:r>
          </w:p>
        </w:tc>
        <w:tc>
          <w:tcPr>
            <w:tcW w:w="870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CA162A" w:rsidRDefault="00B13F99" w:rsidP="00853295">
            <w:pPr>
              <w:autoSpaceDE w:val="0"/>
              <w:autoSpaceDN w:val="0"/>
              <w:adjustRightInd w:val="0"/>
              <w:jc w:val="both"/>
              <w:rPr>
                <w:lang w:val="en-US"/>
              </w:rPr>
            </w:pPr>
            <w:r>
              <w:rPr>
                <w:lang w:val="en-US"/>
              </w:rPr>
              <w:t>01</w:t>
            </w:r>
            <w:r>
              <w:t>.</w:t>
            </w:r>
            <w:r>
              <w:rPr>
                <w:lang w:val="en-US"/>
              </w:rPr>
              <w:t>10</w:t>
            </w:r>
          </w:p>
        </w:tc>
        <w:tc>
          <w:tcPr>
            <w:tcW w:w="55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76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Default="00B13F99" w:rsidP="00853295">
            <w:pPr>
              <w:autoSpaceDE w:val="0"/>
              <w:autoSpaceDN w:val="0"/>
              <w:adjustRightInd w:val="0"/>
              <w:jc w:val="both"/>
            </w:pPr>
            <w:r>
              <w:t>Что было раньше?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r>
              <w:t>Говорение.</w:t>
            </w:r>
          </w:p>
        </w:tc>
        <w:tc>
          <w:tcPr>
            <w:tcW w:w="1708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r w:rsidRPr="009E15E7">
              <w:t xml:space="preserve">А/Г/Ч: </w:t>
            </w:r>
            <w:proofErr w:type="spellStart"/>
            <w:r w:rsidRPr="009E15E7">
              <w:t>аудиотек</w:t>
            </w:r>
            <w:r>
              <w:t>ст-история</w:t>
            </w:r>
            <w:proofErr w:type="spellEnd"/>
            <w:r>
              <w:t xml:space="preserve"> </w:t>
            </w:r>
            <w:r w:rsidRPr="009E15E7">
              <w:t>Ч/Г: ответы на вопросы диало</w:t>
            </w:r>
            <w:proofErr w:type="gramStart"/>
            <w:r w:rsidRPr="009E15E7">
              <w:t>г-</w:t>
            </w:r>
            <w:proofErr w:type="gramEnd"/>
            <w:r w:rsidRPr="009E15E7">
              <w:t xml:space="preserve"> расспрос о картинках.  А/Ч: этикетный диал</w:t>
            </w:r>
            <w:r>
              <w:t xml:space="preserve">ог. </w:t>
            </w:r>
            <w:r w:rsidRPr="009E15E7">
              <w:t xml:space="preserve">Г: </w:t>
            </w:r>
            <w:r w:rsidRPr="009E15E7">
              <w:lastRenderedPageBreak/>
              <w:t xml:space="preserve">описание картинки. Изучающее чтение </w:t>
            </w:r>
            <w:proofErr w:type="spellStart"/>
            <w:proofErr w:type="gramStart"/>
            <w:r w:rsidRPr="009E15E7">
              <w:t>чтение</w:t>
            </w:r>
            <w:proofErr w:type="spellEnd"/>
            <w:proofErr w:type="gramEnd"/>
            <w:r w:rsidRPr="009E15E7">
              <w:t xml:space="preserve"> диалогов. Дополнение предложений подходящими по смыслу словами.</w:t>
            </w:r>
          </w:p>
        </w:tc>
        <w:tc>
          <w:tcPr>
            <w:tcW w:w="284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Default="00B13F99" w:rsidP="00853295">
            <w:pPr>
              <w:autoSpaceDE w:val="0"/>
              <w:autoSpaceDN w:val="0"/>
              <w:adjustRightInd w:val="0"/>
              <w:jc w:val="both"/>
            </w:pPr>
            <w:r w:rsidRPr="00C63178">
              <w:lastRenderedPageBreak/>
              <w:t xml:space="preserve"> </w:t>
            </w:r>
            <w:r>
              <w:t xml:space="preserve">Конструкция </w:t>
            </w:r>
            <w:r>
              <w:rPr>
                <w:lang w:val="en-US"/>
              </w:rPr>
              <w:t>used</w:t>
            </w:r>
            <w:r w:rsidRPr="00FD1D00">
              <w:t xml:space="preserve"> </w:t>
            </w:r>
            <w:r>
              <w:rPr>
                <w:lang w:val="en-US"/>
              </w:rPr>
              <w:t>to</w:t>
            </w:r>
            <w:r>
              <w:t xml:space="preserve"> для выражения привычных, повторяющихся в прошлом действий и состояний. </w:t>
            </w:r>
          </w:p>
          <w:p w:rsidR="00B13F99" w:rsidRPr="00C63178" w:rsidRDefault="00B13F99" w:rsidP="00853295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411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r w:rsidRPr="009E15E7">
              <w:t xml:space="preserve">Воспринимать на слух и зрительно текст с некоторыми новыми словами и конструкциями, понимать общее содержание, догадываться о значении новых слов и конструкций из контекста.  Вести </w:t>
            </w:r>
            <w:r w:rsidRPr="009E15E7">
              <w:lastRenderedPageBreak/>
              <w:t xml:space="preserve">диалог-расспрос с опорой на текст и иллюстрации.  Узнавать и употреблять в </w:t>
            </w:r>
            <w:proofErr w:type="gramStart"/>
            <w:r w:rsidRPr="009E15E7">
              <w:t>речи</w:t>
            </w:r>
            <w:proofErr w:type="gramEnd"/>
            <w:r w:rsidRPr="009E15E7">
              <w:t xml:space="preserve"> изученные лексические едини</w:t>
            </w:r>
            <w:r>
              <w:t>цы.</w:t>
            </w:r>
          </w:p>
        </w:tc>
        <w:tc>
          <w:tcPr>
            <w:tcW w:w="3126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9E15E7">
              <w:lastRenderedPageBreak/>
              <w:t>Р</w:t>
            </w:r>
            <w:proofErr w:type="gramEnd"/>
            <w:r w:rsidRPr="009E15E7">
              <w:t>: формулировать и удерживать учебную задачу.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9E15E7">
              <w:t>П</w:t>
            </w:r>
            <w:proofErr w:type="gramEnd"/>
            <w:r w:rsidRPr="009E15E7">
              <w:t>: формулировать и удерживать учебную задачу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9E15E7">
              <w:t>К</w:t>
            </w:r>
            <w:proofErr w:type="gramEnd"/>
            <w:r w:rsidRPr="009E15E7">
              <w:t>: проявлять активность во взаимодействии для решения коммуникативных и познавательных задач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r w:rsidRPr="009E15E7">
              <w:t>ИКТ: находить ответы на вопросы в интернете</w:t>
            </w:r>
          </w:p>
        </w:tc>
        <w:tc>
          <w:tcPr>
            <w:tcW w:w="1843" w:type="dxa"/>
            <w:gridSpan w:val="8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r w:rsidRPr="009E15E7">
              <w:t xml:space="preserve">Формирование </w:t>
            </w:r>
            <w:r>
              <w:t xml:space="preserve"> </w:t>
            </w:r>
            <w:r w:rsidRPr="009E15E7">
              <w:t>эстетического вкуса, формирование круга интересов</w:t>
            </w:r>
          </w:p>
        </w:tc>
        <w:tc>
          <w:tcPr>
            <w:tcW w:w="998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r>
              <w:t>5.2.8</w:t>
            </w:r>
          </w:p>
        </w:tc>
        <w:tc>
          <w:tcPr>
            <w:tcW w:w="29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</w:p>
        </w:tc>
      </w:tr>
      <w:tr w:rsidR="00B13F99" w:rsidRPr="009E15E7" w:rsidTr="00853295">
        <w:trPr>
          <w:gridAfter w:val="4"/>
          <w:wAfter w:w="14689" w:type="dxa"/>
          <w:trHeight w:val="174"/>
        </w:trPr>
        <w:tc>
          <w:tcPr>
            <w:tcW w:w="4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r>
              <w:lastRenderedPageBreak/>
              <w:t>14</w:t>
            </w:r>
          </w:p>
        </w:tc>
        <w:tc>
          <w:tcPr>
            <w:tcW w:w="870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r>
              <w:t>0</w:t>
            </w:r>
            <w:r>
              <w:rPr>
                <w:lang w:val="en-US"/>
              </w:rPr>
              <w:t>3</w:t>
            </w:r>
            <w:r>
              <w:t>.10</w:t>
            </w:r>
          </w:p>
        </w:tc>
        <w:tc>
          <w:tcPr>
            <w:tcW w:w="55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76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r>
              <w:t>Старые письма. Аудирование.</w:t>
            </w:r>
          </w:p>
        </w:tc>
        <w:tc>
          <w:tcPr>
            <w:tcW w:w="1708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r w:rsidRPr="009E15E7">
              <w:t xml:space="preserve"> Заполнение таблицы. А/Г: прослушивание вопросов и самостоятельно ответить на вопросы. Ч/Грамматика: чтение предложений, настоящее продолженное время (изучение) наречие времени.</w:t>
            </w:r>
          </w:p>
        </w:tc>
        <w:tc>
          <w:tcPr>
            <w:tcW w:w="284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Default="00B13F99" w:rsidP="00853295">
            <w:pPr>
              <w:autoSpaceDE w:val="0"/>
              <w:autoSpaceDN w:val="0"/>
              <w:adjustRightInd w:val="0"/>
              <w:jc w:val="both"/>
            </w:pPr>
            <w:r>
              <w:t>Степени сравнения наречий.</w:t>
            </w:r>
          </w:p>
          <w:p w:rsidR="00B13F99" w:rsidRPr="003B5F72" w:rsidRDefault="00B13F99" w:rsidP="00853295">
            <w:pPr>
              <w:autoSpaceDE w:val="0"/>
              <w:autoSpaceDN w:val="0"/>
              <w:adjustRightInd w:val="0"/>
              <w:jc w:val="both"/>
            </w:pPr>
            <w:r w:rsidRPr="003B5F72">
              <w:t xml:space="preserve">Наречия в </w:t>
            </w:r>
            <w:proofErr w:type="gramStart"/>
            <w:r w:rsidRPr="003B5F72">
              <w:t>сравнительной</w:t>
            </w:r>
            <w:proofErr w:type="gramEnd"/>
            <w:r w:rsidRPr="003B5F72">
              <w:t xml:space="preserve"> и превосходной</w:t>
            </w:r>
          </w:p>
          <w:p w:rsidR="00B13F99" w:rsidRPr="003B5F72" w:rsidRDefault="00B13F99" w:rsidP="00853295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3B5F72">
              <w:t>степенях</w:t>
            </w:r>
            <w:proofErr w:type="gramEnd"/>
            <w:r w:rsidRPr="003B5F72">
              <w:t>, а также наречия, выражающие количество</w:t>
            </w:r>
          </w:p>
          <w:p w:rsidR="00B13F99" w:rsidRPr="003B5F72" w:rsidRDefault="00B13F99" w:rsidP="00853295">
            <w:pPr>
              <w:autoSpaceDE w:val="0"/>
              <w:autoSpaceDN w:val="0"/>
              <w:adjustRightInd w:val="0"/>
              <w:jc w:val="both"/>
              <w:rPr>
                <w:lang w:val="en-US"/>
              </w:rPr>
            </w:pPr>
            <w:r w:rsidRPr="003B5F72">
              <w:rPr>
                <w:lang w:val="en-US"/>
              </w:rPr>
              <w:t>(many/much, few / a few, little / a little)</w:t>
            </w:r>
          </w:p>
        </w:tc>
        <w:tc>
          <w:tcPr>
            <w:tcW w:w="2411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r w:rsidRPr="009E15E7">
              <w:t xml:space="preserve">Читать вслух текст, построенный на изученном материале, соблюдая правила произношения, ударение, ритм английского предложения. Воспринимать зрительно текст, узнавать знакомые слова, грамматические конструкции, полностью понимать его содержание.  </w:t>
            </w:r>
          </w:p>
        </w:tc>
        <w:tc>
          <w:tcPr>
            <w:tcW w:w="3126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r w:rsidRPr="009E15E7">
              <w:t>Р</w:t>
            </w:r>
            <w:proofErr w:type="gramStart"/>
            <w:r w:rsidRPr="009E15E7">
              <w:t>:о</w:t>
            </w:r>
            <w:proofErr w:type="gramEnd"/>
            <w:r w:rsidRPr="009E15E7">
              <w:t>пределять последовательность промежуточных целей и соответствующих им действий с учетом конечного результата.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r w:rsidRPr="009E15E7">
              <w:t>П</w:t>
            </w:r>
            <w:proofErr w:type="gramStart"/>
            <w:r w:rsidRPr="009E15E7">
              <w:t>:с</w:t>
            </w:r>
            <w:proofErr w:type="gramEnd"/>
            <w:r w:rsidRPr="009E15E7">
              <w:t>равнение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9E15E7">
              <w:t>К</w:t>
            </w:r>
            <w:proofErr w:type="gramEnd"/>
            <w:r w:rsidRPr="009E15E7">
              <w:t>: работа в парах</w:t>
            </w:r>
          </w:p>
        </w:tc>
        <w:tc>
          <w:tcPr>
            <w:tcW w:w="1843" w:type="dxa"/>
            <w:gridSpan w:val="8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r w:rsidRPr="009E15E7">
              <w:t xml:space="preserve">начальные навыки планирования своего </w:t>
            </w:r>
            <w:proofErr w:type="spellStart"/>
            <w:r w:rsidRPr="009E15E7">
              <w:t>врмени</w:t>
            </w:r>
            <w:proofErr w:type="spellEnd"/>
          </w:p>
        </w:tc>
        <w:tc>
          <w:tcPr>
            <w:tcW w:w="998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r>
              <w:t>5.2.3.</w:t>
            </w:r>
          </w:p>
        </w:tc>
        <w:tc>
          <w:tcPr>
            <w:tcW w:w="29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</w:p>
        </w:tc>
      </w:tr>
      <w:tr w:rsidR="00B13F99" w:rsidRPr="009E15E7" w:rsidTr="00853295">
        <w:trPr>
          <w:gridAfter w:val="4"/>
          <w:wAfter w:w="14689" w:type="dxa"/>
          <w:trHeight w:val="174"/>
        </w:trPr>
        <w:tc>
          <w:tcPr>
            <w:tcW w:w="4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r>
              <w:t>15</w:t>
            </w:r>
          </w:p>
        </w:tc>
        <w:tc>
          <w:tcPr>
            <w:tcW w:w="870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r>
              <w:t>0</w:t>
            </w:r>
            <w:r>
              <w:rPr>
                <w:lang w:val="en-US"/>
              </w:rPr>
              <w:t>5</w:t>
            </w:r>
            <w:r>
              <w:t>.10</w:t>
            </w:r>
          </w:p>
        </w:tc>
        <w:tc>
          <w:tcPr>
            <w:tcW w:w="55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76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3B5F72" w:rsidRDefault="00B13F99" w:rsidP="00853295">
            <w:pPr>
              <w:autoSpaceDE w:val="0"/>
              <w:autoSpaceDN w:val="0"/>
              <w:adjustRightInd w:val="0"/>
              <w:jc w:val="both"/>
            </w:pPr>
            <w:r w:rsidRPr="003B5F72">
              <w:t>Развлечения прошлого и настоящего.</w:t>
            </w:r>
          </w:p>
          <w:p w:rsidR="00B13F99" w:rsidRPr="00E35A68" w:rsidRDefault="00B13F99" w:rsidP="00853295">
            <w:pPr>
              <w:autoSpaceDE w:val="0"/>
              <w:autoSpaceDN w:val="0"/>
              <w:adjustRightInd w:val="0"/>
              <w:jc w:val="both"/>
            </w:pPr>
            <w:r>
              <w:t>Говорение.</w:t>
            </w:r>
          </w:p>
        </w:tc>
        <w:tc>
          <w:tcPr>
            <w:tcW w:w="1708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r w:rsidRPr="009E15E7">
              <w:t xml:space="preserve">Ч: текст о распорядке дня </w:t>
            </w:r>
            <w:proofErr w:type="spellStart"/>
            <w:r w:rsidRPr="009E15E7">
              <w:t>Элисон</w:t>
            </w:r>
            <w:proofErr w:type="spellEnd"/>
            <w:r w:rsidRPr="009E15E7">
              <w:t xml:space="preserve">. А/Г: </w:t>
            </w:r>
            <w:proofErr w:type="spellStart"/>
            <w:r w:rsidRPr="009E15E7">
              <w:t>аудиотекст</w:t>
            </w:r>
            <w:proofErr w:type="spellEnd"/>
            <w:r w:rsidRPr="009E15E7">
              <w:t xml:space="preserve"> и заполнение таблиц</w:t>
            </w:r>
            <w:r>
              <w:t xml:space="preserve">ы на </w:t>
            </w:r>
            <w:r>
              <w:lastRenderedPageBreak/>
              <w:t xml:space="preserve">основе </w:t>
            </w:r>
            <w:proofErr w:type="gramStart"/>
            <w:r>
              <w:t>прослушанного</w:t>
            </w:r>
            <w:proofErr w:type="gramEnd"/>
            <w:r>
              <w:t xml:space="preserve"> диалог</w:t>
            </w:r>
            <w:r w:rsidRPr="009E15E7">
              <w:t>. А/Ч/Г:</w:t>
            </w:r>
            <w:r>
              <w:t xml:space="preserve"> </w:t>
            </w:r>
            <w:proofErr w:type="spellStart"/>
            <w:r>
              <w:t>аудиотекст</w:t>
            </w:r>
            <w:proofErr w:type="spellEnd"/>
            <w:r>
              <w:t xml:space="preserve"> </w:t>
            </w:r>
            <w:r w:rsidRPr="009E15E7">
              <w:t xml:space="preserve"> диалог-расспрос о соревновании. </w:t>
            </w:r>
          </w:p>
        </w:tc>
        <w:tc>
          <w:tcPr>
            <w:tcW w:w="284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r>
              <w:lastRenderedPageBreak/>
              <w:t xml:space="preserve">Введение </w:t>
            </w:r>
            <w:r w:rsidRPr="009E15E7">
              <w:t>НЛЕ  сравнительная степень прилагательных и наречий и выражения с ними.</w:t>
            </w:r>
          </w:p>
        </w:tc>
        <w:tc>
          <w:tcPr>
            <w:tcW w:w="2411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r w:rsidRPr="009E15E7">
              <w:t xml:space="preserve">Читать вслух текст, построенный на изученном материале, соблюдая правила произношения, ударение, ритм </w:t>
            </w:r>
            <w:r w:rsidRPr="009E15E7">
              <w:lastRenderedPageBreak/>
              <w:t xml:space="preserve">английского предложения. Воспринимать зрительно текст, узнавать знакомые слова, грамматические конструкции, полностью понимать его содержание. </w:t>
            </w:r>
          </w:p>
        </w:tc>
        <w:tc>
          <w:tcPr>
            <w:tcW w:w="3126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r w:rsidRPr="009E15E7">
              <w:lastRenderedPageBreak/>
              <w:t>Р</w:t>
            </w:r>
            <w:proofErr w:type="gramStart"/>
            <w:r w:rsidRPr="009E15E7">
              <w:t>:п</w:t>
            </w:r>
            <w:proofErr w:type="gramEnd"/>
            <w:r w:rsidRPr="009E15E7">
              <w:t>реобразовывать практическую задачу в познавательную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r w:rsidRPr="009E15E7">
              <w:t>П</w:t>
            </w:r>
            <w:proofErr w:type="gramStart"/>
            <w:r w:rsidRPr="009E15E7">
              <w:t>:п</w:t>
            </w:r>
            <w:proofErr w:type="gramEnd"/>
            <w:r w:rsidRPr="009E15E7">
              <w:t xml:space="preserve">оиск и выделение необходимой информации из различных источников в разных формах (текст, </w:t>
            </w:r>
            <w:r w:rsidRPr="009E15E7">
              <w:lastRenderedPageBreak/>
              <w:t>рисунок, таблица, диаграмма, схема).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9E15E7">
              <w:t>К</w:t>
            </w:r>
            <w:proofErr w:type="gramEnd"/>
            <w:r w:rsidRPr="009E15E7">
              <w:t>: строить диалогическое высказывание, работа в парах</w:t>
            </w:r>
          </w:p>
        </w:tc>
        <w:tc>
          <w:tcPr>
            <w:tcW w:w="1843" w:type="dxa"/>
            <w:gridSpan w:val="8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r w:rsidRPr="009E15E7">
              <w:lastRenderedPageBreak/>
              <w:t xml:space="preserve">гуманистическое сознание, целостный, социально ориентированный взгляд на мир в единстве </w:t>
            </w:r>
            <w:r w:rsidRPr="009E15E7">
              <w:lastRenderedPageBreak/>
              <w:t>и разнообразии природы, народов, культур и религий.</w:t>
            </w:r>
          </w:p>
        </w:tc>
        <w:tc>
          <w:tcPr>
            <w:tcW w:w="998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proofErr w:type="gramStart"/>
            <w:r>
              <w:lastRenderedPageBreak/>
              <w:t>Р</w:t>
            </w:r>
            <w:proofErr w:type="gramEnd"/>
          </w:p>
        </w:tc>
        <w:tc>
          <w:tcPr>
            <w:tcW w:w="29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</w:p>
        </w:tc>
      </w:tr>
      <w:tr w:rsidR="00B13F99" w:rsidRPr="009E15E7" w:rsidTr="00853295">
        <w:trPr>
          <w:gridAfter w:val="5"/>
          <w:wAfter w:w="14972" w:type="dxa"/>
          <w:trHeight w:val="174"/>
        </w:trPr>
        <w:tc>
          <w:tcPr>
            <w:tcW w:w="4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r w:rsidRPr="009E15E7">
              <w:lastRenderedPageBreak/>
              <w:t>1</w:t>
            </w:r>
            <w:r>
              <w:t>6</w:t>
            </w:r>
          </w:p>
        </w:tc>
        <w:tc>
          <w:tcPr>
            <w:tcW w:w="870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r>
              <w:t>0</w:t>
            </w:r>
            <w:r>
              <w:rPr>
                <w:lang w:val="en-US"/>
              </w:rPr>
              <w:t>8</w:t>
            </w:r>
            <w:r>
              <w:t>.10</w:t>
            </w:r>
          </w:p>
        </w:tc>
        <w:tc>
          <w:tcPr>
            <w:tcW w:w="55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55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7D1A1C" w:rsidRDefault="00B13F99" w:rsidP="00853295">
            <w:pPr>
              <w:autoSpaceDE w:val="0"/>
              <w:autoSpaceDN w:val="0"/>
              <w:adjustRightInd w:val="0"/>
              <w:jc w:val="both"/>
            </w:pPr>
            <w:r>
              <w:t>Факты из жизни известных людей. Говорение.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029" w:type="dxa"/>
            <w:gridSpan w:val="8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9E15E7">
              <w:t>А</w:t>
            </w:r>
            <w:r w:rsidRPr="00E91088">
              <w:t>/</w:t>
            </w:r>
            <w:r w:rsidRPr="009E15E7">
              <w:t>Ч</w:t>
            </w:r>
            <w:r w:rsidRPr="00E91088">
              <w:t>/</w:t>
            </w:r>
            <w:r w:rsidRPr="009E15E7">
              <w:t>Г</w:t>
            </w:r>
            <w:r w:rsidRPr="00E91088">
              <w:t xml:space="preserve">: </w:t>
            </w:r>
            <w:proofErr w:type="spellStart"/>
            <w:r w:rsidRPr="009E15E7">
              <w:t>аудиотекст</w:t>
            </w:r>
            <w:proofErr w:type="spellEnd"/>
            <w:r w:rsidRPr="00E91088">
              <w:t xml:space="preserve"> </w:t>
            </w:r>
            <w:r w:rsidRPr="009E15E7">
              <w:t xml:space="preserve">Аудирование с пониманием основной </w:t>
            </w:r>
            <w:proofErr w:type="spellStart"/>
            <w:r w:rsidRPr="009E15E7">
              <w:t>иформации</w:t>
            </w:r>
            <w:proofErr w:type="spellEnd"/>
            <w:r w:rsidRPr="009E15E7">
              <w:t xml:space="preserve">  с опорой на </w:t>
            </w:r>
            <w:proofErr w:type="spellStart"/>
            <w:r w:rsidRPr="009E15E7">
              <w:t>иллюстарции</w:t>
            </w:r>
            <w:proofErr w:type="spellEnd"/>
            <w:r w:rsidRPr="009E15E7">
              <w:t>.</w:t>
            </w:r>
            <w:proofErr w:type="gramEnd"/>
            <w:r w:rsidRPr="009E15E7">
              <w:t xml:space="preserve"> Подбор иллюстраций к отдельным частям т</w:t>
            </w:r>
            <w:r>
              <w:t>екста. Догадка о значении одноко</w:t>
            </w:r>
            <w:r w:rsidRPr="009E15E7">
              <w:t xml:space="preserve">ренных слов. 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84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Default="00B13F99" w:rsidP="00853295">
            <w:pPr>
              <w:suppressAutoHyphens/>
            </w:pPr>
            <w:r>
              <w:t>Придаточные предложения времени.</w:t>
            </w:r>
          </w:p>
          <w:p w:rsidR="00B13F99" w:rsidRPr="00EB5E0B" w:rsidRDefault="00B13F99" w:rsidP="00853295">
            <w:pPr>
              <w:autoSpaceDE w:val="0"/>
              <w:autoSpaceDN w:val="0"/>
              <w:adjustRightInd w:val="0"/>
              <w:rPr>
                <w:rFonts w:eastAsia="TimesNewRoman"/>
                <w:lang w:eastAsia="ru-RU"/>
              </w:rPr>
            </w:pPr>
            <w:r w:rsidRPr="00EB5E0B">
              <w:rPr>
                <w:rFonts w:eastAsia="TimesNewRoman"/>
                <w:lang w:eastAsia="ru-RU"/>
              </w:rPr>
              <w:t>Сложноподчиненные предложения с союзами и союзными</w:t>
            </w:r>
          </w:p>
          <w:p w:rsidR="00B13F99" w:rsidRPr="00EB5E0B" w:rsidRDefault="00B13F99" w:rsidP="00853295">
            <w:pPr>
              <w:autoSpaceDE w:val="0"/>
              <w:autoSpaceDN w:val="0"/>
              <w:adjustRightInd w:val="0"/>
              <w:rPr>
                <w:rFonts w:eastAsia="TimesNewRoman"/>
                <w:i/>
                <w:iCs/>
                <w:lang w:val="en-US" w:eastAsia="ru-RU"/>
              </w:rPr>
            </w:pPr>
            <w:r w:rsidRPr="00EB5E0B">
              <w:rPr>
                <w:rFonts w:eastAsia="TimesNewRoman"/>
                <w:lang w:eastAsia="ru-RU"/>
              </w:rPr>
              <w:t>словами</w:t>
            </w:r>
            <w:r w:rsidRPr="00EB5E0B">
              <w:rPr>
                <w:rFonts w:eastAsia="TimesNewRoman"/>
                <w:lang w:val="en-US" w:eastAsia="ru-RU"/>
              </w:rPr>
              <w:t xml:space="preserve"> </w:t>
            </w:r>
            <w:r w:rsidRPr="00EB5E0B">
              <w:rPr>
                <w:rFonts w:eastAsia="TimesNewRoman"/>
                <w:i/>
                <w:iCs/>
                <w:lang w:val="en-US" w:eastAsia="ru-RU"/>
              </w:rPr>
              <w:t>what, when, why, which, that, who, if, because, that’s</w:t>
            </w:r>
          </w:p>
          <w:p w:rsidR="00B13F99" w:rsidRPr="00EB5E0B" w:rsidRDefault="00B13F99" w:rsidP="00853295">
            <w:pPr>
              <w:autoSpaceDE w:val="0"/>
              <w:autoSpaceDN w:val="0"/>
              <w:adjustRightInd w:val="0"/>
              <w:jc w:val="both"/>
              <w:rPr>
                <w:lang w:val="en-US"/>
              </w:rPr>
            </w:pPr>
            <w:r w:rsidRPr="00EB5E0B">
              <w:rPr>
                <w:rFonts w:eastAsia="TimesNewRoman"/>
                <w:i/>
                <w:iCs/>
                <w:lang w:val="en-US" w:eastAsia="ru-RU"/>
              </w:rPr>
              <w:t xml:space="preserve">why, </w:t>
            </w:r>
            <w:proofErr w:type="spellStart"/>
            <w:r w:rsidRPr="00EB5E0B">
              <w:rPr>
                <w:rFonts w:eastAsia="TimesNewRoman"/>
                <w:i/>
                <w:iCs/>
                <w:lang w:val="en-US" w:eastAsia="ru-RU"/>
              </w:rPr>
              <w:t>than</w:t>
            </w:r>
            <w:proofErr w:type="spellEnd"/>
            <w:r w:rsidRPr="00EB5E0B">
              <w:rPr>
                <w:rFonts w:eastAsia="TimesNewRoman"/>
                <w:i/>
                <w:iCs/>
                <w:lang w:val="en-US" w:eastAsia="ru-RU"/>
              </w:rPr>
              <w:t>, so, for, since, during, so that, unless</w:t>
            </w:r>
          </w:p>
        </w:tc>
        <w:tc>
          <w:tcPr>
            <w:tcW w:w="2411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E91088" w:rsidRDefault="00B13F99" w:rsidP="00853295">
            <w:pPr>
              <w:autoSpaceDE w:val="0"/>
              <w:autoSpaceDN w:val="0"/>
              <w:adjustRightInd w:val="0"/>
              <w:jc w:val="both"/>
            </w:pPr>
            <w:r w:rsidRPr="009E15E7">
              <w:t xml:space="preserve">Воспринимать на слух и зрительно текст с некоторыми новыми словами и конструкциями, понимать общее содержание, догадываться о значении новых слов и конструкций из контекста. Узнавать и употреблять в </w:t>
            </w:r>
            <w:proofErr w:type="gramStart"/>
            <w:r w:rsidRPr="009E15E7">
              <w:t>речи</w:t>
            </w:r>
            <w:proofErr w:type="gramEnd"/>
            <w:r w:rsidRPr="009E15E7">
              <w:t xml:space="preserve"> изученные лексические единицы и грамматические конструкции, составлять предложения по образцу. </w:t>
            </w:r>
          </w:p>
        </w:tc>
        <w:tc>
          <w:tcPr>
            <w:tcW w:w="3126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9E15E7">
              <w:t>Р</w:t>
            </w:r>
            <w:proofErr w:type="gramEnd"/>
            <w:r w:rsidRPr="009E15E7">
              <w:t>: составлять план и последовательность действий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9E15E7">
              <w:t>П</w:t>
            </w:r>
            <w:proofErr w:type="gramEnd"/>
            <w:r w:rsidRPr="009E15E7">
              <w:t>: выбирать вид чтения в зависимости от цели, синтез;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r w:rsidRPr="009E15E7">
              <w:t>К: определять цели, функции участников, способы взаимодействия</w:t>
            </w:r>
          </w:p>
        </w:tc>
        <w:tc>
          <w:tcPr>
            <w:tcW w:w="1843" w:type="dxa"/>
            <w:gridSpan w:val="8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r w:rsidRPr="009E15E7">
              <w:t>понимание чу</w:t>
            </w:r>
            <w:proofErr w:type="gramStart"/>
            <w:r w:rsidRPr="009E15E7">
              <w:t>вств др</w:t>
            </w:r>
            <w:proofErr w:type="gramEnd"/>
            <w:r w:rsidRPr="009E15E7">
              <w:t>угих людей и сопереживание им,</w:t>
            </w:r>
          </w:p>
        </w:tc>
        <w:tc>
          <w:tcPr>
            <w:tcW w:w="1009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r>
              <w:t>У, 5.1.3.</w:t>
            </w:r>
          </w:p>
        </w:tc>
      </w:tr>
      <w:tr w:rsidR="00B13F99" w:rsidRPr="009E15E7" w:rsidTr="00853295">
        <w:trPr>
          <w:gridAfter w:val="4"/>
          <w:wAfter w:w="14689" w:type="dxa"/>
          <w:trHeight w:val="174"/>
        </w:trPr>
        <w:tc>
          <w:tcPr>
            <w:tcW w:w="4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r>
              <w:t>17</w:t>
            </w:r>
          </w:p>
        </w:tc>
        <w:tc>
          <w:tcPr>
            <w:tcW w:w="870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r>
              <w:rPr>
                <w:lang w:val="en-US"/>
              </w:rPr>
              <w:t>10</w:t>
            </w:r>
            <w:r>
              <w:t>.10</w:t>
            </w:r>
          </w:p>
        </w:tc>
        <w:tc>
          <w:tcPr>
            <w:tcW w:w="55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55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2F6A08" w:rsidRDefault="00B13F99" w:rsidP="00853295">
            <w:pPr>
              <w:autoSpaceDE w:val="0"/>
              <w:autoSpaceDN w:val="0"/>
              <w:adjustRightInd w:val="0"/>
              <w:jc w:val="both"/>
              <w:rPr>
                <w:rStyle w:val="a9"/>
                <w:color w:val="000000"/>
              </w:rPr>
            </w:pPr>
            <w:r w:rsidRPr="002F6A08">
              <w:rPr>
                <w:rStyle w:val="a9"/>
                <w:color w:val="000000"/>
              </w:rPr>
              <w:t>Тогда и сейчас.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r w:rsidRPr="002F6A08">
              <w:rPr>
                <w:rStyle w:val="a9"/>
                <w:color w:val="000000"/>
              </w:rPr>
              <w:t>Аудирование</w:t>
            </w:r>
          </w:p>
        </w:tc>
        <w:tc>
          <w:tcPr>
            <w:tcW w:w="2029" w:type="dxa"/>
            <w:gridSpan w:val="8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А/Г/Ч: </w:t>
            </w:r>
            <w:proofErr w:type="spellStart"/>
            <w:r>
              <w:rPr>
                <w:color w:val="000000"/>
              </w:rPr>
              <w:t>аудиотекс</w:t>
            </w:r>
            <w:proofErr w:type="spellEnd"/>
            <w:r>
              <w:rPr>
                <w:color w:val="000000"/>
              </w:rPr>
              <w:t xml:space="preserve"> понимание к</w:t>
            </w:r>
            <w:r w:rsidRPr="009E15E7">
              <w:rPr>
                <w:color w:val="000000"/>
              </w:rPr>
              <w:t>раткой инструкции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E15E7">
              <w:rPr>
                <w:color w:val="000000"/>
              </w:rPr>
              <w:lastRenderedPageBreak/>
              <w:t>ознакомительное и поисковое чтение;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E15E7">
              <w:rPr>
                <w:color w:val="000000"/>
              </w:rPr>
              <w:t>работа со схемой.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proofErr w:type="gramStart"/>
            <w:r w:rsidRPr="009E15E7">
              <w:rPr>
                <w:color w:val="000000"/>
              </w:rPr>
              <w:t>П</w:t>
            </w:r>
            <w:proofErr w:type="gramEnd"/>
            <w:r w:rsidRPr="009E15E7">
              <w:rPr>
                <w:color w:val="000000"/>
              </w:rPr>
              <w:t>: дописывание предложений на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E15E7">
              <w:rPr>
                <w:color w:val="000000"/>
              </w:rPr>
              <w:t>основе понимания основного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E15E7">
              <w:rPr>
                <w:color w:val="000000"/>
              </w:rPr>
              <w:t>содержания текста. Определение расположения предметов с опорой на иллюстрации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E15E7">
              <w:rPr>
                <w:color w:val="000000"/>
              </w:rPr>
              <w:t>Формирование языковой компетенции</w:t>
            </w:r>
            <w:r>
              <w:rPr>
                <w:color w:val="000000"/>
              </w:rPr>
              <w:t>.</w:t>
            </w:r>
          </w:p>
        </w:tc>
        <w:tc>
          <w:tcPr>
            <w:tcW w:w="284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Default="00B13F99" w:rsidP="00853295">
            <w:pPr>
              <w:suppressAutoHyphens/>
            </w:pPr>
            <w:r>
              <w:lastRenderedPageBreak/>
              <w:t>Согласование времен в плане настоящего и будущего.</w:t>
            </w:r>
          </w:p>
          <w:p w:rsidR="00B13F99" w:rsidRPr="004A1330" w:rsidRDefault="00B13F99" w:rsidP="00853295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  <w:tc>
          <w:tcPr>
            <w:tcW w:w="2411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r w:rsidRPr="009E15E7">
              <w:t xml:space="preserve">Соотносить звучащий </w:t>
            </w:r>
            <w:proofErr w:type="spellStart"/>
            <w:r w:rsidRPr="009E15E7">
              <w:t>аудиотекст</w:t>
            </w:r>
            <w:proofErr w:type="spellEnd"/>
            <w:r w:rsidRPr="009E15E7">
              <w:t xml:space="preserve"> с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r w:rsidRPr="009E15E7">
              <w:t xml:space="preserve">иллюстрациями, </w:t>
            </w:r>
            <w:r w:rsidRPr="009E15E7">
              <w:lastRenderedPageBreak/>
              <w:t>пересказывать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r w:rsidRPr="009E15E7">
              <w:t>услышанную/прочитанную информацию.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r w:rsidRPr="009E15E7">
              <w:t>Догадываться о значении однокоренных слов.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r w:rsidRPr="009E15E7">
              <w:t>Описывать события прошлого из жизни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r w:rsidRPr="009E15E7">
              <w:t>персонажа учебника, вести диалог расспрос,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r w:rsidRPr="009E15E7">
              <w:t>используя зрительные опоры.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r w:rsidRPr="009E15E7">
              <w:t>Вести диалог-расспрос по рисунку с опорой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r w:rsidRPr="009E15E7">
              <w:t>на образец.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r w:rsidRPr="009E15E7">
              <w:t>Воспроизводить диалог-образец</w:t>
            </w:r>
            <w:r>
              <w:t>.</w:t>
            </w:r>
          </w:p>
        </w:tc>
        <w:tc>
          <w:tcPr>
            <w:tcW w:w="3126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r w:rsidRPr="009E15E7">
              <w:lastRenderedPageBreak/>
              <w:t>Р</w:t>
            </w:r>
            <w:proofErr w:type="gramStart"/>
            <w:r w:rsidRPr="009E15E7">
              <w:t>:в</w:t>
            </w:r>
            <w:proofErr w:type="gramEnd"/>
            <w:r w:rsidRPr="009E15E7">
              <w:t>ыполнять учебные действия в различных формах</w:t>
            </w:r>
          </w:p>
          <w:p w:rsidR="00B13F99" w:rsidRPr="009E15E7" w:rsidRDefault="00B13F99" w:rsidP="00853295">
            <w:pPr>
              <w:tabs>
                <w:tab w:val="left" w:pos="426"/>
              </w:tabs>
              <w:autoSpaceDE w:val="0"/>
              <w:autoSpaceDN w:val="0"/>
              <w:adjustRightInd w:val="0"/>
              <w:ind w:right="-1759"/>
              <w:jc w:val="both"/>
            </w:pPr>
            <w:proofErr w:type="gramStart"/>
            <w:r w:rsidRPr="009E15E7">
              <w:t>П</w:t>
            </w:r>
            <w:proofErr w:type="gramEnd"/>
            <w:r w:rsidRPr="009E15E7">
              <w:t xml:space="preserve">: построение рассуждения, 26обобщение, </w:t>
            </w:r>
            <w:r w:rsidRPr="009E15E7">
              <w:lastRenderedPageBreak/>
              <w:t>подведение под понятие на основе распознавания объектов, выделения существенных признаков.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r w:rsidRPr="009E15E7">
              <w:t>К: вести  устный и письменный диалог в соответствии с грамматическими и синтаксическими нормами родного языка</w:t>
            </w:r>
          </w:p>
        </w:tc>
        <w:tc>
          <w:tcPr>
            <w:tcW w:w="1843" w:type="dxa"/>
            <w:gridSpan w:val="8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r w:rsidRPr="009E15E7">
              <w:lastRenderedPageBreak/>
              <w:t>Расширение кругозора, развитие познавательны</w:t>
            </w:r>
            <w:r w:rsidRPr="009E15E7">
              <w:lastRenderedPageBreak/>
              <w:t>х интересов</w:t>
            </w:r>
          </w:p>
        </w:tc>
        <w:tc>
          <w:tcPr>
            <w:tcW w:w="1009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r>
              <w:lastRenderedPageBreak/>
              <w:t>5.1.4</w:t>
            </w:r>
          </w:p>
        </w:tc>
        <w:tc>
          <w:tcPr>
            <w:tcW w:w="28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</w:p>
        </w:tc>
      </w:tr>
      <w:tr w:rsidR="00B13F99" w:rsidRPr="009E15E7" w:rsidTr="00853295">
        <w:trPr>
          <w:gridAfter w:val="4"/>
          <w:wAfter w:w="14689" w:type="dxa"/>
          <w:trHeight w:val="174"/>
        </w:trPr>
        <w:tc>
          <w:tcPr>
            <w:tcW w:w="16991" w:type="dxa"/>
            <w:gridSpan w:val="4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DC702C" w:rsidRDefault="00B13F99" w:rsidP="00853295">
            <w:pPr>
              <w:tabs>
                <w:tab w:val="left" w:pos="6960"/>
              </w:tabs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</w:rPr>
            </w:pPr>
            <w:r w:rsidRPr="00DC702C">
              <w:rPr>
                <w:b/>
                <w:color w:val="000000" w:themeColor="text1"/>
              </w:rPr>
              <w:lastRenderedPageBreak/>
              <w:t xml:space="preserve">Раздел 4 </w:t>
            </w:r>
            <w:r w:rsidRPr="00DC702C">
              <w:rPr>
                <w:b/>
                <w:color w:val="000000" w:themeColor="text1"/>
                <w:shd w:val="clear" w:color="auto" w:fill="FFFFFF"/>
              </w:rPr>
              <w:t>Мир животных. Дикие животные</w:t>
            </w:r>
            <w:r>
              <w:rPr>
                <w:b/>
                <w:color w:val="000000" w:themeColor="text1"/>
                <w:shd w:val="clear" w:color="auto" w:fill="FFFFFF"/>
              </w:rPr>
              <w:t xml:space="preserve"> 8 часов</w:t>
            </w:r>
          </w:p>
        </w:tc>
      </w:tr>
      <w:tr w:rsidR="00B13F99" w:rsidRPr="009E15E7" w:rsidTr="00853295">
        <w:trPr>
          <w:gridAfter w:val="4"/>
          <w:wAfter w:w="14689" w:type="dxa"/>
          <w:trHeight w:val="174"/>
        </w:trPr>
        <w:tc>
          <w:tcPr>
            <w:tcW w:w="4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r w:rsidRPr="004B0247">
              <w:t>1</w:t>
            </w:r>
            <w:r>
              <w:t>8</w:t>
            </w:r>
          </w:p>
        </w:tc>
        <w:tc>
          <w:tcPr>
            <w:tcW w:w="870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r>
              <w:t>1</w:t>
            </w:r>
            <w:r>
              <w:rPr>
                <w:lang w:val="en-US"/>
              </w:rPr>
              <w:t>2</w:t>
            </w:r>
            <w:r>
              <w:t>.10</w:t>
            </w:r>
          </w:p>
        </w:tc>
        <w:tc>
          <w:tcPr>
            <w:tcW w:w="55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55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4B0247" w:rsidRDefault="00B13F99" w:rsidP="00853295">
            <w:pPr>
              <w:autoSpaceDE w:val="0"/>
              <w:autoSpaceDN w:val="0"/>
              <w:adjustRightInd w:val="0"/>
              <w:jc w:val="both"/>
              <w:rPr>
                <w:color w:val="000000"/>
                <w:spacing w:val="3"/>
                <w:shd w:val="clear" w:color="auto" w:fill="FFFFFF"/>
              </w:rPr>
            </w:pPr>
            <w:r w:rsidRPr="004B0247">
              <w:rPr>
                <w:color w:val="000000"/>
                <w:spacing w:val="3"/>
                <w:shd w:val="clear" w:color="auto" w:fill="FFFFFF"/>
              </w:rPr>
              <w:t>Что ты знаешь о диких животных?</w:t>
            </w:r>
          </w:p>
          <w:p w:rsidR="00B13F99" w:rsidRPr="004B0247" w:rsidRDefault="00B13F99" w:rsidP="00853295">
            <w:pPr>
              <w:autoSpaceDE w:val="0"/>
              <w:autoSpaceDN w:val="0"/>
              <w:adjustRightInd w:val="0"/>
              <w:jc w:val="both"/>
              <w:rPr>
                <w:color w:val="000000"/>
                <w:spacing w:val="3"/>
                <w:shd w:val="clear" w:color="auto" w:fill="FFFFFF"/>
              </w:rPr>
            </w:pPr>
            <w:r w:rsidRPr="004B0247">
              <w:rPr>
                <w:color w:val="000000"/>
                <w:spacing w:val="3"/>
                <w:shd w:val="clear" w:color="auto" w:fill="FFFFFF"/>
              </w:rPr>
              <w:t>Говорение</w:t>
            </w:r>
          </w:p>
        </w:tc>
        <w:tc>
          <w:tcPr>
            <w:tcW w:w="2029" w:type="dxa"/>
            <w:gridSpan w:val="8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4B0247" w:rsidRDefault="00B13F99" w:rsidP="00853295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4B0247">
              <w:rPr>
                <w:color w:val="000000"/>
              </w:rPr>
              <w:t>Ч/</w:t>
            </w:r>
            <w:proofErr w:type="spellStart"/>
            <w:r w:rsidRPr="004B0247">
              <w:rPr>
                <w:color w:val="000000"/>
              </w:rPr>
              <w:t>Г</w:t>
            </w:r>
            <w:proofErr w:type="gramStart"/>
            <w:r w:rsidRPr="004B0247">
              <w:rPr>
                <w:color w:val="000000"/>
              </w:rPr>
              <w:t>:д</w:t>
            </w:r>
            <w:proofErr w:type="gramEnd"/>
            <w:r w:rsidRPr="004B0247">
              <w:rPr>
                <w:color w:val="000000"/>
              </w:rPr>
              <w:t>иалог-расспрос</w:t>
            </w:r>
            <w:proofErr w:type="spellEnd"/>
            <w:r w:rsidRPr="004B0247">
              <w:rPr>
                <w:color w:val="000000"/>
              </w:rPr>
              <w:t xml:space="preserve"> о животных А/Г: </w:t>
            </w:r>
            <w:proofErr w:type="spellStart"/>
            <w:r w:rsidRPr="004B0247">
              <w:rPr>
                <w:color w:val="000000"/>
              </w:rPr>
              <w:t>аудиотекст,ответы</w:t>
            </w:r>
            <w:proofErr w:type="spellEnd"/>
            <w:r w:rsidRPr="004B0247">
              <w:rPr>
                <w:color w:val="000000"/>
              </w:rPr>
              <w:t xml:space="preserve"> на вопросы, диалог-расспрос о животных. Описание фото и ситуативный диалог подбор иллюстраций к содержанию</w:t>
            </w:r>
          </w:p>
        </w:tc>
        <w:tc>
          <w:tcPr>
            <w:tcW w:w="284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E73DF1" w:rsidRDefault="00B13F99" w:rsidP="00853295">
            <w:pPr>
              <w:suppressAutoHyphens/>
            </w:pPr>
            <w:r w:rsidRPr="009E15E7">
              <w:t>Специальные</w:t>
            </w:r>
            <w:r w:rsidRPr="00E73DF1">
              <w:t xml:space="preserve"> </w:t>
            </w:r>
            <w:r w:rsidRPr="009E15E7">
              <w:t>вопросы</w:t>
            </w:r>
            <w:r w:rsidRPr="00E73DF1">
              <w:t>.</w:t>
            </w:r>
          </w:p>
          <w:p w:rsidR="00B13F99" w:rsidRPr="00FD1D00" w:rsidRDefault="00B13F99" w:rsidP="00853295">
            <w:pPr>
              <w:suppressAutoHyphens/>
            </w:pPr>
            <w:r>
              <w:t>Личные и притяжательные местоимения</w:t>
            </w:r>
          </w:p>
          <w:p w:rsidR="00B13F99" w:rsidRPr="00A55E85" w:rsidRDefault="00B13F99" w:rsidP="00853295">
            <w:pPr>
              <w:suppressAutoHyphens/>
            </w:pPr>
          </w:p>
        </w:tc>
        <w:tc>
          <w:tcPr>
            <w:tcW w:w="2411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r w:rsidRPr="009E15E7">
              <w:t xml:space="preserve">Воспринимать на слух и полностью понимать  речь учителя, одноклассников. Рассказывать о своих интересах. Расспрашивать собеседника и отвечать на его вопросы в переделах изученной тематики и усвоенного </w:t>
            </w:r>
            <w:r w:rsidRPr="009E15E7">
              <w:lastRenderedPageBreak/>
              <w:t>лексического материала.</w:t>
            </w:r>
          </w:p>
        </w:tc>
        <w:tc>
          <w:tcPr>
            <w:tcW w:w="3126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9E15E7">
              <w:lastRenderedPageBreak/>
              <w:t>Р</w:t>
            </w:r>
            <w:proofErr w:type="gramEnd"/>
            <w:r w:rsidRPr="009E15E7">
              <w:t>: преобразовывать практическую задачу в познавательную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9E15E7">
              <w:t>П</w:t>
            </w:r>
            <w:proofErr w:type="gramEnd"/>
            <w:r w:rsidRPr="009E15E7">
              <w:t>: поиск и выделение необходимой информации из различных источников в разных формах (текст, рисунок, таблица, диаграмма, схема).</w:t>
            </w:r>
          </w:p>
          <w:p w:rsidR="00B13F99" w:rsidRPr="004B0247" w:rsidRDefault="00B13F99" w:rsidP="00853295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9E15E7">
              <w:t>К</w:t>
            </w:r>
            <w:proofErr w:type="gramEnd"/>
            <w:r w:rsidRPr="009E15E7">
              <w:t>: строить монологическое высказывание.</w:t>
            </w:r>
          </w:p>
        </w:tc>
        <w:tc>
          <w:tcPr>
            <w:tcW w:w="1843" w:type="dxa"/>
            <w:gridSpan w:val="8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r w:rsidRPr="009E15E7">
              <w:t>Осознание возможностей самореализации средствами иностранного языка.</w:t>
            </w:r>
          </w:p>
        </w:tc>
        <w:tc>
          <w:tcPr>
            <w:tcW w:w="1009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r>
              <w:t>5.2.2.</w:t>
            </w:r>
          </w:p>
        </w:tc>
        <w:tc>
          <w:tcPr>
            <w:tcW w:w="28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</w:p>
        </w:tc>
      </w:tr>
      <w:tr w:rsidR="00B13F99" w:rsidRPr="009E15E7" w:rsidTr="00853295">
        <w:trPr>
          <w:gridAfter w:val="5"/>
          <w:wAfter w:w="14972" w:type="dxa"/>
          <w:trHeight w:val="174"/>
        </w:trPr>
        <w:tc>
          <w:tcPr>
            <w:tcW w:w="4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r>
              <w:lastRenderedPageBreak/>
              <w:t>19</w:t>
            </w:r>
          </w:p>
        </w:tc>
        <w:tc>
          <w:tcPr>
            <w:tcW w:w="870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r>
              <w:t>1</w:t>
            </w:r>
            <w:r>
              <w:rPr>
                <w:lang w:val="en-US"/>
              </w:rPr>
              <w:t>5</w:t>
            </w:r>
            <w:r>
              <w:t>.10</w:t>
            </w:r>
          </w:p>
        </w:tc>
        <w:tc>
          <w:tcPr>
            <w:tcW w:w="55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599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r>
              <w:t>Специальный вопрос в настоящем и прошедшем времени.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r w:rsidRPr="009E15E7">
              <w:t>Говорение</w:t>
            </w:r>
          </w:p>
        </w:tc>
        <w:tc>
          <w:tcPr>
            <w:tcW w:w="1985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r w:rsidRPr="009E15E7">
              <w:t xml:space="preserve">А/Г/Ч: </w:t>
            </w:r>
            <w:proofErr w:type="spellStart"/>
            <w:r w:rsidRPr="009E15E7">
              <w:t>ауд</w:t>
            </w:r>
            <w:r>
              <w:t>иотекс</w:t>
            </w:r>
            <w:proofErr w:type="gramStart"/>
            <w:r>
              <w:t>т</w:t>
            </w:r>
            <w:proofErr w:type="spellEnd"/>
            <w:r>
              <w:t>-</w:t>
            </w:r>
            <w:proofErr w:type="gramEnd"/>
            <w:r>
              <w:t xml:space="preserve"> история </w:t>
            </w:r>
            <w:r w:rsidRPr="009E15E7">
              <w:t xml:space="preserve"> ответы на вопросы,  </w:t>
            </w:r>
            <w:proofErr w:type="spellStart"/>
            <w:r w:rsidRPr="009E15E7">
              <w:t>аудиотекст</w:t>
            </w:r>
            <w:proofErr w:type="spellEnd"/>
            <w:r w:rsidRPr="009E15E7">
              <w:t>- беседа. Г: диало</w:t>
            </w:r>
            <w:proofErr w:type="gramStart"/>
            <w:r w:rsidRPr="009E15E7">
              <w:t>г-</w:t>
            </w:r>
            <w:proofErr w:type="gramEnd"/>
            <w:r w:rsidRPr="009E15E7">
              <w:t xml:space="preserve"> расспрос о </w:t>
            </w:r>
            <w:proofErr w:type="spellStart"/>
            <w:r w:rsidRPr="009E15E7">
              <w:t>Джози</w:t>
            </w:r>
            <w:proofErr w:type="spellEnd"/>
            <w:r w:rsidRPr="009E15E7">
              <w:t xml:space="preserve">. Описание павильона киностудии диалог об опыте работы </w:t>
            </w:r>
            <w:proofErr w:type="spellStart"/>
            <w:r w:rsidRPr="009E15E7">
              <w:t>каскадеравыражения</w:t>
            </w:r>
            <w:proofErr w:type="spellEnd"/>
            <w:r w:rsidRPr="009E15E7">
              <w:t xml:space="preserve"> предупреждения ролевая игра.</w:t>
            </w:r>
          </w:p>
        </w:tc>
        <w:tc>
          <w:tcPr>
            <w:tcW w:w="284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336F5A" w:rsidRDefault="00B13F99" w:rsidP="00853295">
            <w:pPr>
              <w:autoSpaceDE w:val="0"/>
              <w:autoSpaceDN w:val="0"/>
              <w:adjustRightInd w:val="0"/>
              <w:jc w:val="both"/>
            </w:pPr>
            <w:r w:rsidRPr="00336F5A">
              <w:t xml:space="preserve"> </w:t>
            </w:r>
            <w:r w:rsidRPr="009E15E7">
              <w:t>специальный</w:t>
            </w:r>
            <w:r w:rsidRPr="00336F5A">
              <w:t xml:space="preserve"> </w:t>
            </w:r>
            <w:r w:rsidRPr="009E15E7">
              <w:t>вопрос</w:t>
            </w:r>
            <w:r w:rsidRPr="00336F5A">
              <w:t>.</w:t>
            </w:r>
          </w:p>
          <w:p w:rsidR="00B13F99" w:rsidRDefault="00B13F99" w:rsidP="00853295">
            <w:pPr>
              <w:suppressAutoHyphens/>
            </w:pPr>
            <w:r>
              <w:t xml:space="preserve">Специальный вопрос с </w:t>
            </w:r>
            <w:r>
              <w:rPr>
                <w:lang w:val="en-US"/>
              </w:rPr>
              <w:t>how</w:t>
            </w:r>
            <w:r w:rsidRPr="000C4A14">
              <w:t xml:space="preserve"> </w:t>
            </w:r>
            <w:r>
              <w:t xml:space="preserve">в форме </w:t>
            </w:r>
            <w:r>
              <w:rPr>
                <w:lang w:val="en-US"/>
              </w:rPr>
              <w:t>Present</w:t>
            </w:r>
            <w:r w:rsidRPr="000C4A14">
              <w:t xml:space="preserve"> </w:t>
            </w:r>
            <w:r>
              <w:rPr>
                <w:lang w:val="en-US"/>
              </w:rPr>
              <w:t>Simple</w:t>
            </w:r>
            <w:r w:rsidRPr="000C4A14">
              <w:t xml:space="preserve"> </w:t>
            </w:r>
            <w:r>
              <w:rPr>
                <w:lang w:val="en-US"/>
              </w:rPr>
              <w:t>Tense</w:t>
            </w:r>
            <w:r w:rsidRPr="000C4A14">
              <w:t xml:space="preserve"> </w:t>
            </w:r>
            <w:r>
              <w:t>в действительном и страдательном залоге.</w:t>
            </w:r>
          </w:p>
          <w:p w:rsidR="00B13F99" w:rsidRPr="00336F5A" w:rsidRDefault="00B13F99" w:rsidP="00853295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411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r w:rsidRPr="009E15E7">
              <w:t>Воспринимать на слух и зрительно текст с некоторыми новыми словами и конструкциями, понимать общее содержание, догадываться о значении новых слов и конструкций из контекста</w:t>
            </w:r>
            <w:proofErr w:type="gramStart"/>
            <w:r w:rsidRPr="009E15E7">
              <w:t>.</w:t>
            </w:r>
            <w:proofErr w:type="gramEnd"/>
            <w:r w:rsidRPr="009E15E7">
              <w:t xml:space="preserve"> </w:t>
            </w:r>
            <w:proofErr w:type="gramStart"/>
            <w:r w:rsidRPr="009E15E7">
              <w:t>о</w:t>
            </w:r>
            <w:proofErr w:type="gramEnd"/>
            <w:r w:rsidRPr="009E15E7">
              <w:t xml:space="preserve">твечать на вопросы  Вести диалог-расспрос с опорой на прослушанный текст.  Узнавать и употреблять в </w:t>
            </w:r>
            <w:proofErr w:type="gramStart"/>
            <w:r w:rsidRPr="009E15E7">
              <w:t>речи</w:t>
            </w:r>
            <w:proofErr w:type="gramEnd"/>
            <w:r w:rsidRPr="009E15E7">
              <w:t xml:space="preserve"> изученные лексические единицы и грамматические конструкции.  Пользоваться словарём</w:t>
            </w:r>
            <w:proofErr w:type="gramStart"/>
            <w:r w:rsidRPr="009E15E7">
              <w:t xml:space="preserve">.. </w:t>
            </w:r>
            <w:proofErr w:type="gramEnd"/>
          </w:p>
        </w:tc>
        <w:tc>
          <w:tcPr>
            <w:tcW w:w="3126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r w:rsidRPr="009E15E7">
              <w:t>Р</w:t>
            </w:r>
            <w:proofErr w:type="gramStart"/>
            <w:r w:rsidRPr="009E15E7">
              <w:t>:в</w:t>
            </w:r>
            <w:proofErr w:type="gramEnd"/>
            <w:r w:rsidRPr="009E15E7">
              <w:t>ыполнять учебные действия в различных формах</w:t>
            </w:r>
          </w:p>
          <w:p w:rsidR="00B13F99" w:rsidRPr="009E15E7" w:rsidRDefault="00B13F99" w:rsidP="00853295">
            <w:pPr>
              <w:tabs>
                <w:tab w:val="left" w:pos="426"/>
              </w:tabs>
              <w:autoSpaceDE w:val="0"/>
              <w:autoSpaceDN w:val="0"/>
              <w:adjustRightInd w:val="0"/>
              <w:ind w:right="-1759"/>
              <w:jc w:val="both"/>
            </w:pPr>
            <w:proofErr w:type="gramStart"/>
            <w:r w:rsidRPr="009E15E7">
              <w:t>П</w:t>
            </w:r>
            <w:proofErr w:type="gramEnd"/>
            <w:r w:rsidRPr="009E15E7">
              <w:t>: построение рассуждения, обобщение, подведение под понятие на основе распознавания объектов, выделения существенных признаков.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r w:rsidRPr="009E15E7">
              <w:t>К: вести  устный и письменный диалог в соответствии с грамматическими и синтаксическими нормами  языка. Работа в парах.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43" w:type="dxa"/>
            <w:gridSpan w:val="8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r w:rsidRPr="009E15E7">
              <w:t>Ра</w:t>
            </w:r>
            <w:r>
              <w:t>звитие интереса к грамматике</w:t>
            </w:r>
          </w:p>
        </w:tc>
        <w:tc>
          <w:tcPr>
            <w:tcW w:w="1009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r>
              <w:t>5.2.10</w:t>
            </w:r>
          </w:p>
        </w:tc>
      </w:tr>
      <w:tr w:rsidR="00B13F99" w:rsidRPr="009E15E7" w:rsidTr="00853295">
        <w:trPr>
          <w:gridAfter w:val="5"/>
          <w:wAfter w:w="14972" w:type="dxa"/>
          <w:trHeight w:val="174"/>
        </w:trPr>
        <w:tc>
          <w:tcPr>
            <w:tcW w:w="4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r>
              <w:t>20</w:t>
            </w:r>
          </w:p>
        </w:tc>
        <w:tc>
          <w:tcPr>
            <w:tcW w:w="870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r>
              <w:t>1</w:t>
            </w:r>
            <w:r>
              <w:rPr>
                <w:lang w:val="en-US"/>
              </w:rPr>
              <w:t>7</w:t>
            </w:r>
            <w:r>
              <w:t>.10</w:t>
            </w:r>
          </w:p>
        </w:tc>
        <w:tc>
          <w:tcPr>
            <w:tcW w:w="55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599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rStyle w:val="a9"/>
                <w:color w:val="000000"/>
              </w:rPr>
            </w:pPr>
            <w:r>
              <w:t>Притяжательный падеж имен существительных</w:t>
            </w:r>
          </w:p>
          <w:p w:rsidR="00B13F99" w:rsidRPr="004B0247" w:rsidRDefault="00B13F99" w:rsidP="00853295">
            <w:pPr>
              <w:autoSpaceDE w:val="0"/>
              <w:autoSpaceDN w:val="0"/>
              <w:adjustRightInd w:val="0"/>
              <w:jc w:val="both"/>
            </w:pPr>
            <w:r w:rsidRPr="004B0247">
              <w:rPr>
                <w:rStyle w:val="a9"/>
                <w:color w:val="000000"/>
              </w:rPr>
              <w:t>Грамматика</w:t>
            </w:r>
          </w:p>
        </w:tc>
        <w:tc>
          <w:tcPr>
            <w:tcW w:w="1985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8E1430" w:rsidRDefault="00B13F99" w:rsidP="00853295">
            <w:pPr>
              <w:autoSpaceDE w:val="0"/>
              <w:autoSpaceDN w:val="0"/>
              <w:adjustRightInd w:val="0"/>
              <w:jc w:val="both"/>
            </w:pPr>
            <w:r w:rsidRPr="009E15E7">
              <w:t>А</w:t>
            </w:r>
            <w:r w:rsidRPr="008E1430">
              <w:t>/</w:t>
            </w:r>
            <w:r w:rsidRPr="009E15E7">
              <w:t>Г</w:t>
            </w:r>
            <w:r w:rsidRPr="008E1430">
              <w:t>/</w:t>
            </w:r>
            <w:r w:rsidRPr="009E15E7">
              <w:t>Ч</w:t>
            </w:r>
            <w:r w:rsidRPr="008E1430">
              <w:t xml:space="preserve">: 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r w:rsidRPr="009E15E7">
              <w:t>диал</w:t>
            </w:r>
            <w:r>
              <w:t xml:space="preserve">ог-расспрос  </w:t>
            </w:r>
            <w:proofErr w:type="gramStart"/>
            <w:r>
              <w:t>с</w:t>
            </w:r>
            <w:proofErr w:type="gramEnd"/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r w:rsidRPr="009E15E7">
              <w:t>опорой на иллюстрации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r w:rsidRPr="009E15E7">
              <w:t xml:space="preserve">совета соотнесение слуховой и </w:t>
            </w:r>
            <w:r w:rsidRPr="009E15E7">
              <w:lastRenderedPageBreak/>
              <w:t>зрительной информации.</w:t>
            </w:r>
          </w:p>
        </w:tc>
        <w:tc>
          <w:tcPr>
            <w:tcW w:w="284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0C4A14" w:rsidRDefault="00B13F99" w:rsidP="00853295">
            <w:pPr>
              <w:suppressAutoHyphens/>
            </w:pPr>
            <w:r>
              <w:lastRenderedPageBreak/>
              <w:t xml:space="preserve">Распространенные предложения с </w:t>
            </w:r>
            <w:proofErr w:type="gramStart"/>
            <w:r>
              <w:t>начальным</w:t>
            </w:r>
            <w:proofErr w:type="gramEnd"/>
            <w:r>
              <w:t xml:space="preserve"> </w:t>
            </w:r>
            <w:r>
              <w:rPr>
                <w:lang w:val="en-US"/>
              </w:rPr>
              <w:t>There</w:t>
            </w:r>
            <w:r w:rsidRPr="000C4A14">
              <w:t xml:space="preserve"> + </w:t>
            </w:r>
            <w:r>
              <w:rPr>
                <w:lang w:val="en-US"/>
              </w:rPr>
              <w:t>to</w:t>
            </w:r>
            <w:r w:rsidRPr="000C4A14">
              <w:t xml:space="preserve"> </w:t>
            </w:r>
            <w:r>
              <w:rPr>
                <w:lang w:val="en-US"/>
              </w:rPr>
              <w:t>be</w:t>
            </w:r>
            <w:r w:rsidRPr="000C4A14">
              <w:t xml:space="preserve"> </w:t>
            </w:r>
            <w:r>
              <w:t xml:space="preserve">в </w:t>
            </w:r>
            <w:r>
              <w:rPr>
                <w:lang w:val="en-US"/>
              </w:rPr>
              <w:t>Present</w:t>
            </w:r>
            <w:r w:rsidRPr="000C4A14">
              <w:t xml:space="preserve"> </w:t>
            </w:r>
            <w:r>
              <w:rPr>
                <w:lang w:val="en-US"/>
              </w:rPr>
              <w:t>Simple</w:t>
            </w:r>
            <w:r w:rsidRPr="000C4A14">
              <w:t xml:space="preserve"> </w:t>
            </w:r>
            <w:r>
              <w:rPr>
                <w:lang w:val="en-US"/>
              </w:rPr>
              <w:t>Tense</w:t>
            </w:r>
            <w:r w:rsidRPr="000C4A14">
              <w:t xml:space="preserve"> </w:t>
            </w:r>
            <w:r>
              <w:t xml:space="preserve">и </w:t>
            </w:r>
            <w:r>
              <w:rPr>
                <w:lang w:val="en-US"/>
              </w:rPr>
              <w:t>Past</w:t>
            </w:r>
            <w:r w:rsidRPr="000C4A14">
              <w:t xml:space="preserve"> </w:t>
            </w:r>
            <w:r>
              <w:rPr>
                <w:lang w:val="en-US"/>
              </w:rPr>
              <w:t>Simple</w:t>
            </w:r>
            <w:r w:rsidRPr="000C4A14">
              <w:t xml:space="preserve"> </w:t>
            </w:r>
            <w:r>
              <w:rPr>
                <w:lang w:val="en-US"/>
              </w:rPr>
              <w:t>Tense</w:t>
            </w:r>
            <w:r w:rsidRPr="000C4A14">
              <w:t>.</w:t>
            </w:r>
          </w:p>
          <w:p w:rsidR="00B13F99" w:rsidRDefault="00B13F99" w:rsidP="00853295">
            <w:pPr>
              <w:suppressAutoHyphens/>
            </w:pPr>
            <w:r>
              <w:t>Существительные в притяжательном падеже.</w:t>
            </w:r>
          </w:p>
          <w:p w:rsidR="00B13F99" w:rsidRPr="00606054" w:rsidRDefault="00B13F99" w:rsidP="00853295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411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4E4EB5" w:rsidRDefault="00B13F99" w:rsidP="00853295">
            <w:pPr>
              <w:autoSpaceDE w:val="0"/>
              <w:autoSpaceDN w:val="0"/>
              <w:adjustRightInd w:val="0"/>
              <w:jc w:val="both"/>
            </w:pPr>
            <w:r w:rsidRPr="009E15E7">
              <w:t xml:space="preserve">Воспринимать на слух и зрительно текст с некоторыми новыми словами и конструкциями, понимать общее содержание, догадываться о </w:t>
            </w:r>
            <w:r w:rsidRPr="009E15E7">
              <w:lastRenderedPageBreak/>
              <w:t>значении новых слов и конструкций из контекста</w:t>
            </w:r>
            <w:proofErr w:type="gramStart"/>
            <w:r w:rsidRPr="009E15E7">
              <w:t>.</w:t>
            </w:r>
            <w:proofErr w:type="gramEnd"/>
            <w:r w:rsidRPr="009E15E7">
              <w:t xml:space="preserve"> </w:t>
            </w:r>
            <w:proofErr w:type="gramStart"/>
            <w:r w:rsidRPr="009E15E7">
              <w:t>о</w:t>
            </w:r>
            <w:proofErr w:type="gramEnd"/>
            <w:r w:rsidRPr="009E15E7">
              <w:t xml:space="preserve">твечать на вопросы  Вести диалог-расспрос с опорой на прослушанный текст.  </w:t>
            </w:r>
          </w:p>
        </w:tc>
        <w:tc>
          <w:tcPr>
            <w:tcW w:w="3126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9E15E7">
              <w:lastRenderedPageBreak/>
              <w:t>Р</w:t>
            </w:r>
            <w:proofErr w:type="gramEnd"/>
            <w:r w:rsidRPr="009E15E7">
              <w:t>: предвосхищать результата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9E15E7">
              <w:t>П</w:t>
            </w:r>
            <w:proofErr w:type="gramEnd"/>
            <w:r w:rsidRPr="009E15E7">
              <w:t>: использовать  общие приёмы решения задач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9E15E7">
              <w:t>К</w:t>
            </w:r>
            <w:proofErr w:type="gramEnd"/>
            <w:r w:rsidRPr="009E15E7">
              <w:t xml:space="preserve">: задавать </w:t>
            </w:r>
            <w:proofErr w:type="gramStart"/>
            <w:r w:rsidRPr="009E15E7">
              <w:t>вопросы</w:t>
            </w:r>
            <w:proofErr w:type="gramEnd"/>
            <w:r w:rsidRPr="009E15E7">
              <w:t xml:space="preserve">, необходимые для организации собственной деятельности и </w:t>
            </w:r>
            <w:r w:rsidRPr="009E15E7">
              <w:lastRenderedPageBreak/>
              <w:t>сотрудничества с партнёром</w:t>
            </w:r>
          </w:p>
        </w:tc>
        <w:tc>
          <w:tcPr>
            <w:tcW w:w="1843" w:type="dxa"/>
            <w:gridSpan w:val="8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r w:rsidRPr="009E15E7">
              <w:lastRenderedPageBreak/>
              <w:t xml:space="preserve">навыки сотрудничества в разных ситуациях, умение не создавать конфликтов и находить </w:t>
            </w:r>
            <w:r w:rsidRPr="009E15E7">
              <w:lastRenderedPageBreak/>
              <w:t>выходы из спорных ситуаций</w:t>
            </w:r>
          </w:p>
        </w:tc>
        <w:tc>
          <w:tcPr>
            <w:tcW w:w="1009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r>
              <w:lastRenderedPageBreak/>
              <w:t>5.2.1.</w:t>
            </w:r>
          </w:p>
        </w:tc>
      </w:tr>
      <w:tr w:rsidR="00B13F99" w:rsidRPr="009E15E7" w:rsidTr="00853295">
        <w:trPr>
          <w:gridAfter w:val="5"/>
          <w:wAfter w:w="14972" w:type="dxa"/>
          <w:trHeight w:val="4405"/>
        </w:trPr>
        <w:tc>
          <w:tcPr>
            <w:tcW w:w="4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295BC0" w:rsidRDefault="00B13F99" w:rsidP="00853295">
            <w:pPr>
              <w:autoSpaceDE w:val="0"/>
              <w:autoSpaceDN w:val="0"/>
              <w:adjustRightInd w:val="0"/>
              <w:jc w:val="both"/>
            </w:pPr>
            <w:r>
              <w:lastRenderedPageBreak/>
              <w:t>21</w:t>
            </w:r>
          </w:p>
        </w:tc>
        <w:tc>
          <w:tcPr>
            <w:tcW w:w="870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r>
              <w:t>1</w:t>
            </w:r>
            <w:r>
              <w:rPr>
                <w:lang w:val="en-US"/>
              </w:rPr>
              <w:t>9</w:t>
            </w:r>
            <w:r>
              <w:t>.10</w:t>
            </w:r>
          </w:p>
        </w:tc>
        <w:tc>
          <w:tcPr>
            <w:tcW w:w="55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599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Default="00B13F99" w:rsidP="00853295">
            <w:pPr>
              <w:suppressAutoHyphens/>
            </w:pPr>
            <w:r w:rsidRPr="009E15E7">
              <w:t xml:space="preserve"> </w:t>
            </w:r>
            <w:r>
              <w:t>Редкие, вымирающие и исчезнувшие животные. Говорение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985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Default="00B13F99" w:rsidP="00853295">
            <w:pPr>
              <w:autoSpaceDE w:val="0"/>
              <w:autoSpaceDN w:val="0"/>
              <w:adjustRightInd w:val="0"/>
              <w:jc w:val="both"/>
            </w:pPr>
            <w:r w:rsidRPr="009E15E7">
              <w:t xml:space="preserve">А/Г/Ч: </w:t>
            </w:r>
            <w:proofErr w:type="spellStart"/>
            <w:r w:rsidRPr="009E15E7">
              <w:t>аудиотекст</w:t>
            </w:r>
            <w:proofErr w:type="spellEnd"/>
            <w:r w:rsidRPr="009E15E7">
              <w:t xml:space="preserve"> Конструкц</w:t>
            </w:r>
            <w:r>
              <w:t>ия</w:t>
            </w:r>
            <w:r w:rsidRPr="009E15E7">
              <w:t xml:space="preserve"> Г: заполнение таблицы, р</w:t>
            </w:r>
            <w:r>
              <w:t xml:space="preserve">олевая игра: </w:t>
            </w:r>
            <w:proofErr w:type="spellStart"/>
            <w:r w:rsidRPr="009E15E7">
              <w:t>Аудиотекст</w:t>
            </w:r>
            <w:proofErr w:type="spellEnd"/>
            <w:r w:rsidRPr="009E15E7">
              <w:t xml:space="preserve"> написание вопросов для интервью выражение совета и побуждения к действию.</w:t>
            </w:r>
          </w:p>
          <w:p w:rsidR="00B13F99" w:rsidRPr="00295BC0" w:rsidRDefault="00B13F99" w:rsidP="00853295"/>
          <w:p w:rsidR="00B13F99" w:rsidRPr="00295BC0" w:rsidRDefault="00B13F99" w:rsidP="00853295"/>
        </w:tc>
        <w:tc>
          <w:tcPr>
            <w:tcW w:w="284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Default="00B13F99" w:rsidP="00853295">
            <w:pPr>
              <w:suppressAutoHyphens/>
            </w:pPr>
            <w:r>
              <w:t>Числительные для обозначения больших чисел.</w:t>
            </w:r>
          </w:p>
          <w:p w:rsidR="00B13F99" w:rsidRDefault="00B13F99" w:rsidP="00853295">
            <w:pPr>
              <w:suppressAutoHyphens/>
            </w:pPr>
            <w:r>
              <w:t xml:space="preserve">Образование формы </w:t>
            </w:r>
            <w:r>
              <w:rPr>
                <w:lang w:val="en-US"/>
              </w:rPr>
              <w:t>Past</w:t>
            </w:r>
            <w:r w:rsidRPr="000C4A14">
              <w:t xml:space="preserve"> </w:t>
            </w:r>
            <w:r>
              <w:rPr>
                <w:lang w:val="en-US"/>
              </w:rPr>
              <w:t>Simple</w:t>
            </w:r>
            <w:r w:rsidRPr="000C4A14">
              <w:t xml:space="preserve"> </w:t>
            </w:r>
            <w:r>
              <w:rPr>
                <w:lang w:val="en-US"/>
              </w:rPr>
              <w:t>Tense</w:t>
            </w:r>
            <w:r w:rsidRPr="000C4A14">
              <w:t xml:space="preserve"> </w:t>
            </w:r>
            <w:r>
              <w:t>правильных глаголов.</w:t>
            </w:r>
          </w:p>
          <w:p w:rsidR="00B13F99" w:rsidRPr="00DB4872" w:rsidRDefault="00B13F99" w:rsidP="00853295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411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3E2E37" w:rsidRDefault="00B13F99" w:rsidP="00853295">
            <w:pPr>
              <w:autoSpaceDE w:val="0"/>
              <w:autoSpaceDN w:val="0"/>
              <w:adjustRightInd w:val="0"/>
              <w:jc w:val="both"/>
            </w:pPr>
            <w:r>
              <w:t xml:space="preserve">Изучить  правила образования прошедшего времени. </w:t>
            </w:r>
            <w:r w:rsidRPr="009E15E7">
              <w:t>Вести диалог-бесе</w:t>
            </w:r>
            <w:r>
              <w:t xml:space="preserve">ду и диалог-расспрос, используя </w:t>
            </w:r>
            <w:r w:rsidRPr="009E15E7">
              <w:t>изученные грамматические конструкции и формы глаголов.  Воспринимать на слух текст с изученными словами и конструкциями, понимать его общее содержание</w:t>
            </w:r>
            <w:r>
              <w:t>.</w:t>
            </w:r>
          </w:p>
        </w:tc>
        <w:tc>
          <w:tcPr>
            <w:tcW w:w="3126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9E15E7">
              <w:t>Р</w:t>
            </w:r>
            <w:proofErr w:type="gramEnd"/>
            <w:r w:rsidRPr="009E15E7">
              <w:t>: предвидеть уровня усвоения знаний, его временных характеристик;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9E15E7">
              <w:t>П</w:t>
            </w:r>
            <w:proofErr w:type="gramEnd"/>
            <w:r w:rsidRPr="009E15E7">
              <w:t>: сбор информации (извлечение необходимой информации из различных источников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lang w:val="en-US"/>
              </w:rPr>
            </w:pPr>
            <w:proofErr w:type="gramStart"/>
            <w:r w:rsidRPr="009E15E7">
              <w:t>К</w:t>
            </w:r>
            <w:proofErr w:type="gramEnd"/>
            <w:r w:rsidRPr="009E15E7">
              <w:t>: слушать собеседника.</w:t>
            </w:r>
          </w:p>
        </w:tc>
        <w:tc>
          <w:tcPr>
            <w:tcW w:w="1843" w:type="dxa"/>
            <w:gridSpan w:val="8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r w:rsidRPr="009E15E7">
              <w:t>эстетические потребности, ценности и чувства</w:t>
            </w:r>
          </w:p>
        </w:tc>
        <w:tc>
          <w:tcPr>
            <w:tcW w:w="1009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r>
              <w:t>5.2.4.</w:t>
            </w:r>
          </w:p>
        </w:tc>
      </w:tr>
      <w:tr w:rsidR="00B13F99" w:rsidRPr="009E15E7" w:rsidTr="00853295">
        <w:trPr>
          <w:gridAfter w:val="5"/>
          <w:wAfter w:w="14972" w:type="dxa"/>
          <w:trHeight w:val="840"/>
        </w:trPr>
        <w:tc>
          <w:tcPr>
            <w:tcW w:w="49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295BC0" w:rsidRDefault="00B13F99" w:rsidP="00853295">
            <w:pPr>
              <w:autoSpaceDE w:val="0"/>
              <w:autoSpaceDN w:val="0"/>
              <w:adjustRightInd w:val="0"/>
              <w:jc w:val="both"/>
            </w:pPr>
            <w:r>
              <w:t>22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848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r>
              <w:lastRenderedPageBreak/>
              <w:t>2</w:t>
            </w:r>
            <w:proofErr w:type="spellStart"/>
            <w:r>
              <w:rPr>
                <w:lang w:val="en-US"/>
              </w:rPr>
              <w:t>2</w:t>
            </w:r>
            <w:proofErr w:type="spellEnd"/>
            <w:r>
              <w:t>.10</w:t>
            </w:r>
          </w:p>
        </w:tc>
        <w:tc>
          <w:tcPr>
            <w:tcW w:w="580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57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</w:pPr>
            <w:r>
              <w:t>Московский зоопарк.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</w:pPr>
            <w:r w:rsidRPr="009E15E7">
              <w:t>Чтение</w:t>
            </w:r>
          </w:p>
        </w:tc>
        <w:tc>
          <w:tcPr>
            <w:tcW w:w="1985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r w:rsidRPr="009E15E7">
              <w:t>Ч/Г:</w:t>
            </w:r>
            <w:r>
              <w:t xml:space="preserve"> описание любимого животного описание иллюстраций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r w:rsidRPr="009E15E7">
              <w:t>Г/</w:t>
            </w:r>
            <w:proofErr w:type="gramStart"/>
            <w:r w:rsidRPr="009E15E7">
              <w:t>П</w:t>
            </w:r>
            <w:proofErr w:type="gramEnd"/>
            <w:r w:rsidRPr="009E15E7">
              <w:t>: диа</w:t>
            </w:r>
            <w:r>
              <w:t>лог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r w:rsidRPr="009E15E7">
              <w:t>Ч/Г: краткий пересказ сценария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r>
              <w:t xml:space="preserve">фильма с </w:t>
            </w:r>
            <w:proofErr w:type="spellStart"/>
            <w:r>
              <w:lastRenderedPageBreak/>
              <w:t>животным-</w:t>
            </w:r>
            <w:r w:rsidRPr="009E15E7">
              <w:t>работа</w:t>
            </w:r>
            <w:proofErr w:type="spellEnd"/>
            <w:r w:rsidRPr="009E15E7">
              <w:t xml:space="preserve"> </w:t>
            </w:r>
            <w:proofErr w:type="gramStart"/>
            <w:r w:rsidRPr="009E15E7">
              <w:t>с</w:t>
            </w:r>
            <w:proofErr w:type="gramEnd"/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r w:rsidRPr="009E15E7">
              <w:t>таблицей</w:t>
            </w:r>
            <w:proofErr w:type="gramStart"/>
            <w:r w:rsidRPr="009E15E7">
              <w:t>.</w:t>
            </w:r>
            <w:proofErr w:type="gramEnd"/>
            <w:r w:rsidRPr="009E15E7">
              <w:t xml:space="preserve"> </w:t>
            </w:r>
            <w:proofErr w:type="spellStart"/>
            <w:proofErr w:type="gramStart"/>
            <w:r w:rsidRPr="009E15E7">
              <w:t>а</w:t>
            </w:r>
            <w:proofErr w:type="gramEnd"/>
            <w:r w:rsidRPr="009E15E7">
              <w:t>у</w:t>
            </w:r>
            <w:r>
              <w:t>диотекст</w:t>
            </w:r>
            <w:proofErr w:type="spellEnd"/>
            <w:r>
              <w:t xml:space="preserve"> </w:t>
            </w:r>
            <w:r w:rsidRPr="009E15E7">
              <w:t xml:space="preserve"> </w:t>
            </w:r>
          </w:p>
          <w:p w:rsidR="00B13F99" w:rsidRPr="00CC7A48" w:rsidRDefault="00B13F99" w:rsidP="00853295">
            <w:pPr>
              <w:autoSpaceDE w:val="0"/>
              <w:autoSpaceDN w:val="0"/>
              <w:adjustRightInd w:val="0"/>
              <w:jc w:val="both"/>
            </w:pPr>
            <w:r w:rsidRPr="009E15E7">
              <w:t xml:space="preserve">Г: ролевая игра </w:t>
            </w:r>
            <w:r w:rsidRPr="009E15E7">
              <w:rPr>
                <w:lang w:val="en-US"/>
              </w:rPr>
              <w:t>Animal</w:t>
            </w:r>
            <w:r w:rsidRPr="009E15E7">
              <w:t xml:space="preserve"> </w:t>
            </w:r>
            <w:r w:rsidRPr="009E15E7">
              <w:rPr>
                <w:lang w:val="en-US"/>
              </w:rPr>
              <w:t>Stars</w:t>
            </w:r>
            <w:r>
              <w:t>. П</w:t>
            </w:r>
            <w:r w:rsidRPr="009E15E7">
              <w:t xml:space="preserve">одбор иллюстраций к содержанию </w:t>
            </w:r>
            <w:proofErr w:type="gramStart"/>
            <w:r w:rsidRPr="009E15E7">
              <w:t>прочитанного</w:t>
            </w:r>
            <w:proofErr w:type="gramEnd"/>
            <w:r w:rsidRPr="009E15E7">
              <w:t>.</w:t>
            </w:r>
          </w:p>
        </w:tc>
        <w:tc>
          <w:tcPr>
            <w:tcW w:w="284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r w:rsidRPr="009E15E7">
              <w:lastRenderedPageBreak/>
              <w:t xml:space="preserve">Грамматика: конструкция </w:t>
            </w:r>
            <w:r w:rsidRPr="009E15E7">
              <w:rPr>
                <w:lang w:val="en-US"/>
              </w:rPr>
              <w:t>to</w:t>
            </w:r>
            <w:r w:rsidRPr="009E15E7">
              <w:t xml:space="preserve"> </w:t>
            </w:r>
            <w:r w:rsidRPr="009E15E7">
              <w:rPr>
                <w:lang w:val="en-US"/>
              </w:rPr>
              <w:t>be</w:t>
            </w:r>
            <w:r w:rsidRPr="009E15E7">
              <w:t xml:space="preserve"> </w:t>
            </w:r>
            <w:r w:rsidRPr="009E15E7">
              <w:rPr>
                <w:lang w:val="en-US"/>
              </w:rPr>
              <w:t>going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r w:rsidRPr="009E15E7">
              <w:rPr>
                <w:lang w:val="en-US"/>
              </w:rPr>
              <w:t>to</w:t>
            </w:r>
            <w:r w:rsidRPr="009E15E7">
              <w:t>; повторение выражений просьбы,</w:t>
            </w:r>
          </w:p>
          <w:p w:rsidR="00B13F99" w:rsidRPr="005C33E9" w:rsidRDefault="00B13F99" w:rsidP="00853295">
            <w:pPr>
              <w:autoSpaceDE w:val="0"/>
              <w:autoSpaceDN w:val="0"/>
              <w:adjustRightInd w:val="0"/>
              <w:jc w:val="both"/>
            </w:pPr>
            <w:r w:rsidRPr="009E15E7">
              <w:t>совета, побужде</w:t>
            </w:r>
            <w:r>
              <w:t>ния к действию.</w:t>
            </w:r>
          </w:p>
        </w:tc>
        <w:tc>
          <w:tcPr>
            <w:tcW w:w="2411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r w:rsidRPr="009E15E7">
              <w:t>Зрительно воспринимать и понимать общее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r w:rsidRPr="009E15E7">
              <w:t>содержание текста, выбирать верные и неверные утверждения на основе понимания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r w:rsidRPr="009E15E7">
              <w:t>информации текста.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r w:rsidRPr="009E15E7">
              <w:t xml:space="preserve">Участвовать в </w:t>
            </w:r>
            <w:r w:rsidRPr="009E15E7">
              <w:lastRenderedPageBreak/>
              <w:t xml:space="preserve">диалоге-расспросе на </w:t>
            </w:r>
            <w:proofErr w:type="gramStart"/>
            <w:r w:rsidRPr="009E15E7">
              <w:t>заданную</w:t>
            </w:r>
            <w:proofErr w:type="gramEnd"/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r w:rsidRPr="009E15E7">
              <w:t>тему.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r w:rsidRPr="009E15E7">
              <w:t xml:space="preserve">Находить и описывать иллюстрацию </w:t>
            </w:r>
            <w:proofErr w:type="gramStart"/>
            <w:r w:rsidRPr="009E15E7">
              <w:t>на</w:t>
            </w:r>
            <w:proofErr w:type="gramEnd"/>
          </w:p>
          <w:p w:rsidR="00B13F99" w:rsidRDefault="00B13F99" w:rsidP="00853295">
            <w:pPr>
              <w:autoSpaceDE w:val="0"/>
              <w:autoSpaceDN w:val="0"/>
              <w:adjustRightInd w:val="0"/>
              <w:jc w:val="both"/>
            </w:pPr>
            <w:r w:rsidRPr="009E15E7">
              <w:t>основе понимания содержания прочитанного текста.</w:t>
            </w:r>
          </w:p>
          <w:p w:rsidR="00B13F99" w:rsidRPr="00CC7A48" w:rsidRDefault="00B13F99" w:rsidP="00853295"/>
        </w:tc>
        <w:tc>
          <w:tcPr>
            <w:tcW w:w="3126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9E15E7">
              <w:lastRenderedPageBreak/>
              <w:t>Р</w:t>
            </w:r>
            <w:proofErr w:type="gramEnd"/>
            <w:r w:rsidRPr="009E15E7">
              <w:t>: предвосхищать результата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9E15E7">
              <w:t>П</w:t>
            </w:r>
            <w:proofErr w:type="gramEnd"/>
            <w:r w:rsidRPr="009E15E7">
              <w:t>: использовать  общие приёмы решения задач</w:t>
            </w:r>
          </w:p>
          <w:p w:rsidR="00B13F99" w:rsidRDefault="00B13F99" w:rsidP="00853295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9E15E7">
              <w:t>К</w:t>
            </w:r>
            <w:proofErr w:type="gramEnd"/>
            <w:r w:rsidRPr="009E15E7">
              <w:t xml:space="preserve">: задавать </w:t>
            </w:r>
            <w:proofErr w:type="gramStart"/>
            <w:r w:rsidRPr="009E15E7">
              <w:t>вопросы</w:t>
            </w:r>
            <w:proofErr w:type="gramEnd"/>
            <w:r w:rsidRPr="009E15E7">
              <w:t>, необходимые для организации собственной деятельности и сотрудничества с партнёром</w:t>
            </w:r>
          </w:p>
          <w:p w:rsidR="00B13F99" w:rsidRPr="00596651" w:rsidRDefault="00B13F99" w:rsidP="00853295"/>
          <w:p w:rsidR="00B13F99" w:rsidRPr="00596651" w:rsidRDefault="00B13F99" w:rsidP="00853295"/>
          <w:p w:rsidR="00B13F99" w:rsidRPr="00596651" w:rsidRDefault="00B13F99" w:rsidP="00853295"/>
          <w:p w:rsidR="00B13F99" w:rsidRPr="00596651" w:rsidRDefault="00B13F99" w:rsidP="00853295"/>
          <w:p w:rsidR="00B13F99" w:rsidRPr="00596651" w:rsidRDefault="00B13F99" w:rsidP="00853295"/>
          <w:p w:rsidR="00B13F99" w:rsidRPr="00596651" w:rsidRDefault="00B13F99" w:rsidP="00853295"/>
          <w:p w:rsidR="00B13F99" w:rsidRPr="00596651" w:rsidRDefault="00B13F99" w:rsidP="00853295"/>
        </w:tc>
        <w:tc>
          <w:tcPr>
            <w:tcW w:w="1843" w:type="dxa"/>
            <w:gridSpan w:val="8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Default="00B13F99" w:rsidP="00853295">
            <w:pPr>
              <w:autoSpaceDE w:val="0"/>
              <w:autoSpaceDN w:val="0"/>
              <w:adjustRightInd w:val="0"/>
              <w:jc w:val="both"/>
            </w:pPr>
            <w:r w:rsidRPr="009E15E7">
              <w:lastRenderedPageBreak/>
              <w:t xml:space="preserve">навыки сотрудничества в разных ситуациях, умение не создавать конфликтов и находить выходы из спорных </w:t>
            </w:r>
            <w:r w:rsidRPr="009E15E7">
              <w:lastRenderedPageBreak/>
              <w:t>ситуаций</w:t>
            </w:r>
          </w:p>
          <w:p w:rsidR="00B13F99" w:rsidRPr="00596651" w:rsidRDefault="00B13F99" w:rsidP="00853295"/>
          <w:p w:rsidR="00B13F99" w:rsidRPr="00596651" w:rsidRDefault="00B13F99" w:rsidP="00853295"/>
          <w:p w:rsidR="00B13F99" w:rsidRPr="00596651" w:rsidRDefault="00B13F99" w:rsidP="00853295"/>
          <w:p w:rsidR="00B13F99" w:rsidRPr="00596651" w:rsidRDefault="00B13F99" w:rsidP="00853295"/>
          <w:p w:rsidR="00B13F99" w:rsidRPr="00596651" w:rsidRDefault="00B13F99" w:rsidP="00853295"/>
          <w:p w:rsidR="00B13F99" w:rsidRPr="00596651" w:rsidRDefault="00B13F99" w:rsidP="00853295"/>
        </w:tc>
        <w:tc>
          <w:tcPr>
            <w:tcW w:w="1009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</w:p>
        </w:tc>
      </w:tr>
      <w:tr w:rsidR="00B13F99" w:rsidRPr="009E15E7" w:rsidTr="00853295">
        <w:trPr>
          <w:gridAfter w:val="5"/>
          <w:wAfter w:w="14972" w:type="dxa"/>
          <w:trHeight w:val="840"/>
        </w:trPr>
        <w:tc>
          <w:tcPr>
            <w:tcW w:w="49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r>
              <w:lastRenderedPageBreak/>
              <w:t>23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848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r>
              <w:t>2</w:t>
            </w:r>
            <w:r>
              <w:rPr>
                <w:lang w:val="en-US"/>
              </w:rPr>
              <w:t>4</w:t>
            </w:r>
            <w:r>
              <w:t>.10</w:t>
            </w:r>
          </w:p>
        </w:tc>
        <w:tc>
          <w:tcPr>
            <w:tcW w:w="580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57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1D1735" w:rsidRDefault="00B13F99" w:rsidP="00853295">
            <w:pPr>
              <w:autoSpaceDE w:val="0"/>
              <w:autoSpaceDN w:val="0"/>
              <w:adjustRightInd w:val="0"/>
              <w:rPr>
                <w:rStyle w:val="a9"/>
              </w:rPr>
            </w:pPr>
            <w:r w:rsidRPr="001D1735">
              <w:rPr>
                <w:rStyle w:val="ab"/>
              </w:rPr>
              <w:t>Повторени</w:t>
            </w:r>
            <w:r>
              <w:rPr>
                <w:rStyle w:val="ab"/>
              </w:rPr>
              <w:t>е по теме: «Животные</w:t>
            </w:r>
            <w:r w:rsidRPr="001D1735">
              <w:rPr>
                <w:rStyle w:val="ab"/>
              </w:rPr>
              <w:t>»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</w:pPr>
            <w:r w:rsidRPr="001D1735">
              <w:rPr>
                <w:rStyle w:val="a9"/>
              </w:rPr>
              <w:t>Говорение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</w:pPr>
          </w:p>
        </w:tc>
        <w:tc>
          <w:tcPr>
            <w:tcW w:w="1985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r>
              <w:t>Ч/</w:t>
            </w:r>
            <w:proofErr w:type="spellStart"/>
            <w:r>
              <w:t>Г</w:t>
            </w:r>
            <w:proofErr w:type="gramStart"/>
            <w:r>
              <w:t>:</w:t>
            </w:r>
            <w:r w:rsidRPr="009E15E7">
              <w:t>п</w:t>
            </w:r>
            <w:proofErr w:type="gramEnd"/>
            <w:r w:rsidRPr="009E15E7">
              <w:t>оисковое</w:t>
            </w:r>
            <w:proofErr w:type="spellEnd"/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r w:rsidRPr="009E15E7">
              <w:t>чтение с опорой на иллюстрации.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r w:rsidRPr="009E15E7">
              <w:t>Г/</w:t>
            </w:r>
            <w:proofErr w:type="gramStart"/>
            <w:r w:rsidRPr="009E15E7">
              <w:t>П</w:t>
            </w:r>
            <w:proofErr w:type="gramEnd"/>
            <w:r w:rsidRPr="009E15E7">
              <w:t>: диалог-расспрос</w:t>
            </w:r>
            <w:r>
              <w:t xml:space="preserve"> </w:t>
            </w:r>
            <w:r w:rsidRPr="009E15E7">
              <w:t>с опорой на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r w:rsidRPr="009E15E7">
              <w:t>иллюстрации; аргуме</w:t>
            </w:r>
            <w:r>
              <w:t>нтированное объяснение названия</w:t>
            </w:r>
            <w:r w:rsidRPr="009E15E7">
              <w:t xml:space="preserve"> устно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r w:rsidRPr="009E15E7">
              <w:t>и письменно.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r>
              <w:t xml:space="preserve">Ч/Г: </w:t>
            </w:r>
            <w:proofErr w:type="spellStart"/>
            <w:r>
              <w:t>Go</w:t>
            </w:r>
            <w:proofErr w:type="spellEnd"/>
            <w:r w:rsidRPr="009E15E7">
              <w:t xml:space="preserve"> чтение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r w:rsidRPr="009E15E7">
              <w:t xml:space="preserve">инструкций игры с опорой </w:t>
            </w:r>
            <w:proofErr w:type="gramStart"/>
            <w:r w:rsidRPr="009E15E7">
              <w:t>на</w:t>
            </w:r>
            <w:proofErr w:type="gramEnd"/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r w:rsidRPr="009E15E7">
              <w:t>контекст, иллюстрации.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r w:rsidRPr="009E15E7">
              <w:t xml:space="preserve">Грамматика: конструкция </w:t>
            </w:r>
            <w:proofErr w:type="spellStart"/>
            <w:r w:rsidRPr="001D1735">
              <w:t>Present</w:t>
            </w:r>
            <w:proofErr w:type="spellEnd"/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proofErr w:type="spellStart"/>
            <w:r w:rsidRPr="001D1735">
              <w:t>passive</w:t>
            </w:r>
            <w:proofErr w:type="spellEnd"/>
            <w:r w:rsidRPr="009E15E7">
              <w:t>; исчисляемые</w:t>
            </w:r>
            <w:proofErr w:type="gramStart"/>
            <w:r w:rsidRPr="009E15E7">
              <w:t xml:space="preserve"> </w:t>
            </w:r>
            <w:r>
              <w:t>.</w:t>
            </w:r>
            <w:proofErr w:type="gramEnd"/>
          </w:p>
        </w:tc>
        <w:tc>
          <w:tcPr>
            <w:tcW w:w="284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r w:rsidRPr="009E15E7">
              <w:t>Конструкция страдательного залога</w:t>
            </w:r>
          </w:p>
        </w:tc>
        <w:tc>
          <w:tcPr>
            <w:tcW w:w="2411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r w:rsidRPr="009E15E7">
              <w:t>Читать те</w:t>
            </w:r>
            <w:proofErr w:type="gramStart"/>
            <w:r w:rsidRPr="009E15E7">
              <w:t>кст пр</w:t>
            </w:r>
            <w:proofErr w:type="gramEnd"/>
            <w:r w:rsidRPr="009E15E7">
              <w:t>о себя, понимать его общее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r w:rsidRPr="009E15E7">
              <w:t>содержание, отвечать на вопросы.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r w:rsidRPr="009E15E7">
              <w:t xml:space="preserve">Воспринимать на слух текст </w:t>
            </w:r>
            <w:proofErr w:type="gramStart"/>
            <w:r w:rsidRPr="009E15E7">
              <w:t>с</w:t>
            </w:r>
            <w:proofErr w:type="gramEnd"/>
            <w:r w:rsidRPr="009E15E7">
              <w:t xml:space="preserve"> отдельными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r w:rsidRPr="009E15E7">
              <w:t>новыми словами, понимать его основное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r w:rsidRPr="009E15E7">
              <w:t xml:space="preserve">содержание, вести диалог-расспрос по прослушанному тексту, оперируя </w:t>
            </w:r>
            <w:proofErr w:type="gramStart"/>
            <w:r w:rsidRPr="009E15E7">
              <w:t>изученными</w:t>
            </w:r>
            <w:proofErr w:type="gramEnd"/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r w:rsidRPr="009E15E7">
              <w:t>конструкциями и лексикой.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r w:rsidRPr="009E15E7">
              <w:t>Соотносить вербальную и графическую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r w:rsidRPr="009E15E7">
              <w:t>Информацию</w:t>
            </w:r>
            <w:r>
              <w:t>.</w:t>
            </w:r>
          </w:p>
        </w:tc>
        <w:tc>
          <w:tcPr>
            <w:tcW w:w="3126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9E15E7">
              <w:t>Р</w:t>
            </w:r>
            <w:proofErr w:type="gramEnd"/>
            <w:r w:rsidRPr="009E15E7">
              <w:t>: осуществлять итоговый и пошаговый контроль по результату , устанавливать соответствие полученного результата поставленной цели;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9E15E7">
              <w:t>П</w:t>
            </w:r>
            <w:proofErr w:type="gramEnd"/>
            <w:r w:rsidRPr="009E15E7">
              <w:t>: смысловое чтение; передача информации (устным, письменным, цифровым способами);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9E15E7">
              <w:t>К</w:t>
            </w:r>
            <w:proofErr w:type="gramEnd"/>
            <w:r w:rsidRPr="009E15E7">
              <w:t>: аргументировать свою позицию и координировать её с позициями партнёров в сотрудничестве при выработке общего решения в совместной деятельности</w:t>
            </w:r>
          </w:p>
        </w:tc>
        <w:tc>
          <w:tcPr>
            <w:tcW w:w="1843" w:type="dxa"/>
            <w:gridSpan w:val="8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r w:rsidRPr="009E15E7">
              <w:t>самооценка на основе критериев успешности учебной деятельности.</w:t>
            </w:r>
          </w:p>
        </w:tc>
        <w:tc>
          <w:tcPr>
            <w:tcW w:w="1009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proofErr w:type="gramStart"/>
            <w:r>
              <w:t>Р</w:t>
            </w:r>
            <w:proofErr w:type="gramEnd"/>
          </w:p>
        </w:tc>
      </w:tr>
      <w:tr w:rsidR="00B13F99" w:rsidRPr="009E15E7" w:rsidTr="00853295">
        <w:trPr>
          <w:gridAfter w:val="5"/>
          <w:wAfter w:w="14972" w:type="dxa"/>
          <w:trHeight w:val="840"/>
        </w:trPr>
        <w:tc>
          <w:tcPr>
            <w:tcW w:w="49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r>
              <w:lastRenderedPageBreak/>
              <w:t>24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848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r>
              <w:t>2</w:t>
            </w:r>
            <w:r>
              <w:rPr>
                <w:lang w:val="en-US"/>
              </w:rPr>
              <w:t>6</w:t>
            </w:r>
            <w:r>
              <w:t>.10</w:t>
            </w:r>
          </w:p>
        </w:tc>
        <w:tc>
          <w:tcPr>
            <w:tcW w:w="580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57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Default="00B13F99" w:rsidP="00853295">
            <w:pPr>
              <w:autoSpaceDE w:val="0"/>
              <w:autoSpaceDN w:val="0"/>
              <w:adjustRightInd w:val="0"/>
            </w:pPr>
            <w:r>
              <w:t>Контрольная работа по теме</w:t>
            </w:r>
            <w:proofErr w:type="gramStart"/>
            <w:r>
              <w:t xml:space="preserve"> :</w:t>
            </w:r>
            <w:proofErr w:type="gramEnd"/>
            <w:r>
              <w:t xml:space="preserve"> «Животные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</w:pPr>
            <w:r>
              <w:t>»</w:t>
            </w:r>
          </w:p>
        </w:tc>
        <w:tc>
          <w:tcPr>
            <w:tcW w:w="1985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1D1735" w:rsidRDefault="00B13F99" w:rsidP="00853295">
            <w:pPr>
              <w:autoSpaceDE w:val="0"/>
              <w:autoSpaceDN w:val="0"/>
              <w:adjustRightInd w:val="0"/>
              <w:jc w:val="both"/>
              <w:rPr>
                <w:lang w:val="en-US"/>
              </w:rPr>
            </w:pPr>
            <w:r w:rsidRPr="009E15E7">
              <w:t>А</w:t>
            </w:r>
            <w:r w:rsidRPr="001D1735">
              <w:rPr>
                <w:lang w:val="en-US"/>
              </w:rPr>
              <w:t>/</w:t>
            </w:r>
            <w:r w:rsidRPr="009E15E7">
              <w:t>Г</w:t>
            </w:r>
            <w:r w:rsidRPr="001D1735">
              <w:rPr>
                <w:lang w:val="en-US"/>
              </w:rPr>
              <w:t xml:space="preserve">: </w:t>
            </w:r>
            <w:proofErr w:type="spellStart"/>
            <w:r w:rsidRPr="009E15E7">
              <w:t>аудиотекст</w:t>
            </w:r>
            <w:proofErr w:type="spellEnd"/>
            <w:r w:rsidRPr="001D1735">
              <w:rPr>
                <w:lang w:val="en-US"/>
              </w:rPr>
              <w:t xml:space="preserve"> A poetry competition. ,</w:t>
            </w:r>
          </w:p>
          <w:p w:rsidR="00B13F99" w:rsidRPr="001D1735" w:rsidRDefault="00B13F99" w:rsidP="00853295">
            <w:pPr>
              <w:autoSpaceDE w:val="0"/>
              <w:autoSpaceDN w:val="0"/>
              <w:adjustRightInd w:val="0"/>
              <w:jc w:val="both"/>
              <w:rPr>
                <w:lang w:val="en-US"/>
              </w:rPr>
            </w:pPr>
          </w:p>
          <w:p w:rsidR="00B13F99" w:rsidRPr="001D1735" w:rsidRDefault="00B13F99" w:rsidP="00853295">
            <w:pPr>
              <w:autoSpaceDE w:val="0"/>
              <w:autoSpaceDN w:val="0"/>
              <w:adjustRightInd w:val="0"/>
              <w:jc w:val="both"/>
              <w:rPr>
                <w:lang w:val="en-US"/>
              </w:rPr>
            </w:pPr>
          </w:p>
        </w:tc>
        <w:tc>
          <w:tcPr>
            <w:tcW w:w="284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r w:rsidRPr="009E15E7">
              <w:t>Повторение изученной лексики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r w:rsidRPr="009E15E7">
              <w:t>Активация пройденной грамматики.</w:t>
            </w:r>
          </w:p>
        </w:tc>
        <w:tc>
          <w:tcPr>
            <w:tcW w:w="2411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r w:rsidRPr="009E15E7">
              <w:t xml:space="preserve">Воспринимать на слух текст </w:t>
            </w:r>
            <w:proofErr w:type="gramStart"/>
            <w:r w:rsidRPr="009E15E7">
              <w:t>с</w:t>
            </w:r>
            <w:proofErr w:type="gramEnd"/>
            <w:r w:rsidRPr="009E15E7">
              <w:t xml:space="preserve"> отдельными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r w:rsidRPr="009E15E7">
              <w:t>новыми словами, понимать его содержание,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r w:rsidRPr="009E15E7">
              <w:t xml:space="preserve">вести диалог-расспрос по </w:t>
            </w:r>
            <w:proofErr w:type="gramStart"/>
            <w:r w:rsidRPr="009E15E7">
              <w:t>прослушанному</w:t>
            </w:r>
            <w:proofErr w:type="gramEnd"/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r w:rsidRPr="009E15E7">
              <w:t>тексту.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r w:rsidRPr="009E15E7">
              <w:t>Читать те</w:t>
            </w:r>
            <w:proofErr w:type="gramStart"/>
            <w:r w:rsidRPr="009E15E7">
              <w:t>кст пр</w:t>
            </w:r>
            <w:proofErr w:type="gramEnd"/>
            <w:r w:rsidRPr="009E15E7">
              <w:t>о себя, понимать его общее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r w:rsidRPr="009E15E7">
              <w:t>содержание, кратко пересказывать, отвечать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r w:rsidRPr="009E15E7">
              <w:t>на вопросы.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r w:rsidRPr="009E15E7">
              <w:t>Устанавливать истинность/ложность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r w:rsidRPr="009E15E7">
              <w:t>высказываний.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r w:rsidRPr="009E15E7">
              <w:t>Вести диалог-расспрос о любимых фильмах.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r w:rsidRPr="009E15E7">
              <w:t>Понимать разницу между исчисляемыми и неисчисляемыми именами</w:t>
            </w:r>
          </w:p>
          <w:p w:rsidR="00B13F99" w:rsidRPr="00CE2798" w:rsidRDefault="00B13F99" w:rsidP="00853295">
            <w:pPr>
              <w:autoSpaceDE w:val="0"/>
              <w:autoSpaceDN w:val="0"/>
              <w:adjustRightInd w:val="0"/>
              <w:jc w:val="both"/>
            </w:pPr>
            <w:r w:rsidRPr="009E15E7">
              <w:t>существительными</w:t>
            </w:r>
          </w:p>
        </w:tc>
        <w:tc>
          <w:tcPr>
            <w:tcW w:w="3126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9E15E7">
              <w:t>Р</w:t>
            </w:r>
            <w:proofErr w:type="gramEnd"/>
            <w:r w:rsidRPr="009E15E7">
              <w:t xml:space="preserve">: осуществлять самоконтроль и </w:t>
            </w:r>
            <w:proofErr w:type="spellStart"/>
            <w:r w:rsidRPr="009E15E7">
              <w:t>взаиомопроверку</w:t>
            </w:r>
            <w:proofErr w:type="spellEnd"/>
            <w:r w:rsidRPr="009E15E7">
              <w:t xml:space="preserve">. Рефлексия. 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9E15E7">
              <w:t>П</w:t>
            </w:r>
            <w:proofErr w:type="gramEnd"/>
            <w:r w:rsidRPr="009E15E7">
              <w:t>: моделировать, анализ информации;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9E15E7">
              <w:t>К</w:t>
            </w:r>
            <w:proofErr w:type="gramEnd"/>
            <w:r w:rsidRPr="009E15E7">
              <w:t>: прогнозировать возникновение конфликтов</w:t>
            </w:r>
          </w:p>
        </w:tc>
        <w:tc>
          <w:tcPr>
            <w:tcW w:w="1843" w:type="dxa"/>
            <w:gridSpan w:val="8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r w:rsidRPr="009E15E7">
              <w:t>самооценка на основе критериев успешности учебной деятельности.</w:t>
            </w:r>
          </w:p>
        </w:tc>
        <w:tc>
          <w:tcPr>
            <w:tcW w:w="1009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proofErr w:type="gramStart"/>
            <w:r>
              <w:t>Р</w:t>
            </w:r>
            <w:proofErr w:type="gramEnd"/>
          </w:p>
        </w:tc>
      </w:tr>
      <w:tr w:rsidR="00B13F99" w:rsidRPr="009E15E7" w:rsidTr="00853295">
        <w:trPr>
          <w:gridAfter w:val="5"/>
          <w:wAfter w:w="14972" w:type="dxa"/>
          <w:trHeight w:val="840"/>
        </w:trPr>
        <w:tc>
          <w:tcPr>
            <w:tcW w:w="49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r>
              <w:t>25</w:t>
            </w:r>
          </w:p>
        </w:tc>
        <w:tc>
          <w:tcPr>
            <w:tcW w:w="848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CA162A" w:rsidRDefault="00B13F99" w:rsidP="00853295">
            <w:pPr>
              <w:autoSpaceDE w:val="0"/>
              <w:autoSpaceDN w:val="0"/>
              <w:adjustRightInd w:val="0"/>
              <w:jc w:val="both"/>
              <w:rPr>
                <w:lang w:val="en-US"/>
              </w:rPr>
            </w:pPr>
            <w:r>
              <w:rPr>
                <w:lang w:val="en-US"/>
              </w:rPr>
              <w:t>07</w:t>
            </w:r>
            <w:r>
              <w:t>.1</w:t>
            </w:r>
            <w:r>
              <w:rPr>
                <w:lang w:val="en-US"/>
              </w:rPr>
              <w:t>1</w:t>
            </w:r>
          </w:p>
        </w:tc>
        <w:tc>
          <w:tcPr>
            <w:tcW w:w="580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57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</w:pPr>
            <w:r>
              <w:t>Диалоги о культуре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</w:pPr>
            <w:r w:rsidRPr="009E15E7">
              <w:t>Говорение</w:t>
            </w:r>
          </w:p>
        </w:tc>
        <w:tc>
          <w:tcPr>
            <w:tcW w:w="1985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r w:rsidRPr="009E15E7">
              <w:t>Г: ди</w:t>
            </w:r>
            <w:r>
              <w:t xml:space="preserve">алог-расспрос о любимых животных, </w:t>
            </w:r>
            <w:r w:rsidRPr="009E15E7">
              <w:t xml:space="preserve"> </w:t>
            </w:r>
            <w:r w:rsidRPr="009E15E7">
              <w:lastRenderedPageBreak/>
              <w:t xml:space="preserve">ролевая игра </w:t>
            </w:r>
            <w:proofErr w:type="spellStart"/>
            <w:r w:rsidRPr="003B196E">
              <w:t>Shopping</w:t>
            </w:r>
            <w:proofErr w:type="spellEnd"/>
            <w:r w:rsidRPr="009E15E7">
              <w:t xml:space="preserve"> .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9E15E7">
              <w:t>П</w:t>
            </w:r>
            <w:proofErr w:type="gramEnd"/>
            <w:r w:rsidRPr="009E15E7">
              <w:t>: выбор правильной грамматической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r w:rsidRPr="009E15E7">
              <w:t>формы, согласно заданной ситуации.</w:t>
            </w:r>
          </w:p>
        </w:tc>
        <w:tc>
          <w:tcPr>
            <w:tcW w:w="284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r w:rsidRPr="009E15E7">
              <w:lastRenderedPageBreak/>
              <w:t>Повторение изученной лексики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r w:rsidRPr="009E15E7">
              <w:t>Активация пройденной грамматики.</w:t>
            </w:r>
          </w:p>
        </w:tc>
        <w:tc>
          <w:tcPr>
            <w:tcW w:w="2411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r w:rsidRPr="009E15E7">
              <w:t xml:space="preserve">Воспринимать на слух текст </w:t>
            </w:r>
            <w:proofErr w:type="gramStart"/>
            <w:r w:rsidRPr="009E15E7">
              <w:t>с</w:t>
            </w:r>
            <w:proofErr w:type="gramEnd"/>
            <w:r w:rsidRPr="009E15E7">
              <w:t xml:space="preserve"> отдельными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r w:rsidRPr="009E15E7">
              <w:t xml:space="preserve">новыми словами, </w:t>
            </w:r>
            <w:r w:rsidRPr="009E15E7">
              <w:lastRenderedPageBreak/>
              <w:t>понимать его содержание,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r w:rsidRPr="009E15E7">
              <w:t xml:space="preserve">вести диалог-расспрос по </w:t>
            </w:r>
            <w:proofErr w:type="gramStart"/>
            <w:r w:rsidRPr="009E15E7">
              <w:t>прослушанному</w:t>
            </w:r>
            <w:proofErr w:type="gramEnd"/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r w:rsidRPr="009E15E7">
              <w:t>тексту.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r w:rsidRPr="009E15E7">
              <w:t>Читать те</w:t>
            </w:r>
            <w:proofErr w:type="gramStart"/>
            <w:r w:rsidRPr="009E15E7">
              <w:t>кст пр</w:t>
            </w:r>
            <w:proofErr w:type="gramEnd"/>
            <w:r w:rsidRPr="009E15E7">
              <w:t>о себя, понимать его общее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r w:rsidRPr="009E15E7">
              <w:t>содержание, кратко пересказывать, отвечать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r w:rsidRPr="009E15E7">
              <w:t>на воп</w:t>
            </w:r>
            <w:r>
              <w:t>росы.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r w:rsidRPr="009E15E7">
              <w:t>Распознавать и употреблять глагольные</w:t>
            </w:r>
          </w:p>
          <w:p w:rsidR="00B13F99" w:rsidRPr="00E73DF1" w:rsidRDefault="00B13F99" w:rsidP="00853295">
            <w:pPr>
              <w:autoSpaceDE w:val="0"/>
              <w:autoSpaceDN w:val="0"/>
              <w:adjustRightInd w:val="0"/>
              <w:jc w:val="both"/>
            </w:pPr>
            <w:r w:rsidRPr="009E15E7">
              <w:t>формы</w:t>
            </w:r>
            <w:r w:rsidRPr="00E73DF1">
              <w:t xml:space="preserve"> </w:t>
            </w:r>
            <w:r w:rsidRPr="009E15E7">
              <w:t>в</w:t>
            </w:r>
            <w:r w:rsidRPr="00E73DF1">
              <w:t xml:space="preserve"> </w:t>
            </w:r>
            <w:proofErr w:type="spellStart"/>
            <w:r w:rsidRPr="003B196E">
              <w:t>Present</w:t>
            </w:r>
            <w:proofErr w:type="spellEnd"/>
            <w:r w:rsidRPr="00E73DF1">
              <w:t xml:space="preserve"> </w:t>
            </w:r>
            <w:proofErr w:type="spellStart"/>
            <w:r w:rsidRPr="003B196E">
              <w:t>Simple</w:t>
            </w:r>
            <w:proofErr w:type="spellEnd"/>
            <w:r w:rsidRPr="00E73DF1">
              <w:t xml:space="preserve"> </w:t>
            </w:r>
            <w:proofErr w:type="spellStart"/>
            <w:r w:rsidRPr="003B196E">
              <w:t>Tense</w:t>
            </w:r>
            <w:proofErr w:type="spellEnd"/>
            <w:r w:rsidRPr="00E73DF1">
              <w:t xml:space="preserve"> </w:t>
            </w:r>
            <w:proofErr w:type="spellStart"/>
            <w:r w:rsidRPr="003B196E">
              <w:t>Present</w:t>
            </w:r>
            <w:proofErr w:type="spellEnd"/>
          </w:p>
          <w:p w:rsidR="00B13F99" w:rsidRPr="00073005" w:rsidRDefault="00B13F99" w:rsidP="00853295">
            <w:pPr>
              <w:autoSpaceDE w:val="0"/>
              <w:autoSpaceDN w:val="0"/>
              <w:adjustRightInd w:val="0"/>
              <w:jc w:val="both"/>
            </w:pPr>
            <w:proofErr w:type="spellStart"/>
            <w:r w:rsidRPr="003B196E">
              <w:t>Continuous</w:t>
            </w:r>
            <w:proofErr w:type="spellEnd"/>
            <w:r w:rsidRPr="003B196E">
              <w:t xml:space="preserve"> </w:t>
            </w:r>
            <w:proofErr w:type="spellStart"/>
            <w:r w:rsidRPr="003B196E">
              <w:t>Tense</w:t>
            </w:r>
            <w:proofErr w:type="spellEnd"/>
            <w:r w:rsidRPr="003B196E">
              <w:t>.</w:t>
            </w:r>
          </w:p>
        </w:tc>
        <w:tc>
          <w:tcPr>
            <w:tcW w:w="3126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9E15E7">
              <w:lastRenderedPageBreak/>
              <w:t>Р</w:t>
            </w:r>
            <w:proofErr w:type="gramEnd"/>
            <w:r w:rsidRPr="009E15E7">
              <w:t xml:space="preserve">: осуществлять самоконтроль и </w:t>
            </w:r>
            <w:proofErr w:type="spellStart"/>
            <w:r w:rsidRPr="009E15E7">
              <w:t>взаиомопроверку</w:t>
            </w:r>
            <w:proofErr w:type="spellEnd"/>
            <w:r w:rsidRPr="009E15E7">
              <w:t xml:space="preserve">. Рефлексия. 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9E15E7">
              <w:lastRenderedPageBreak/>
              <w:t>П</w:t>
            </w:r>
            <w:proofErr w:type="gramEnd"/>
            <w:r w:rsidRPr="009E15E7">
              <w:t>: моделировать, анализ информации;</w:t>
            </w:r>
          </w:p>
          <w:p w:rsidR="00B13F99" w:rsidRPr="003B196E" w:rsidRDefault="00B13F99" w:rsidP="00853295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9E15E7">
              <w:t>К</w:t>
            </w:r>
            <w:proofErr w:type="gramEnd"/>
            <w:r w:rsidRPr="009E15E7">
              <w:t>: прогнозировать возникновение конфликтов</w:t>
            </w:r>
          </w:p>
        </w:tc>
        <w:tc>
          <w:tcPr>
            <w:tcW w:w="1843" w:type="dxa"/>
            <w:gridSpan w:val="8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r w:rsidRPr="009E15E7">
              <w:lastRenderedPageBreak/>
              <w:t xml:space="preserve">самооценка на основе критериев успешности </w:t>
            </w:r>
            <w:r w:rsidRPr="009E15E7">
              <w:lastRenderedPageBreak/>
              <w:t>учебной деятельности.</w:t>
            </w:r>
          </w:p>
        </w:tc>
        <w:tc>
          <w:tcPr>
            <w:tcW w:w="1009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proofErr w:type="gramStart"/>
            <w:r>
              <w:lastRenderedPageBreak/>
              <w:t>Р</w:t>
            </w:r>
            <w:proofErr w:type="gramEnd"/>
          </w:p>
        </w:tc>
      </w:tr>
      <w:tr w:rsidR="00B13F99" w:rsidRPr="009E15E7" w:rsidTr="00853295">
        <w:trPr>
          <w:gridAfter w:val="5"/>
          <w:wAfter w:w="14972" w:type="dxa"/>
          <w:trHeight w:val="415"/>
        </w:trPr>
        <w:tc>
          <w:tcPr>
            <w:tcW w:w="16708" w:type="dxa"/>
            <w:gridSpan w:val="41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CD3638" w:rsidRDefault="00B13F99" w:rsidP="00853295">
            <w:pPr>
              <w:tabs>
                <w:tab w:val="left" w:pos="5535"/>
              </w:tabs>
              <w:autoSpaceDE w:val="0"/>
              <w:autoSpaceDN w:val="0"/>
              <w:adjustRightInd w:val="0"/>
              <w:jc w:val="both"/>
              <w:rPr>
                <w:b/>
              </w:rPr>
            </w:pPr>
            <w:r>
              <w:lastRenderedPageBreak/>
              <w:tab/>
            </w:r>
            <w:r w:rsidRPr="00CD3638">
              <w:rPr>
                <w:b/>
              </w:rPr>
              <w:t xml:space="preserve">Раздел </w:t>
            </w:r>
            <w:proofErr w:type="gramStart"/>
            <w:r w:rsidRPr="00CD3638">
              <w:rPr>
                <w:b/>
              </w:rPr>
              <w:t>5</w:t>
            </w:r>
            <w:proofErr w:type="gramEnd"/>
            <w:r>
              <w:rPr>
                <w:b/>
              </w:rPr>
              <w:t xml:space="preserve"> </w:t>
            </w:r>
            <w:r w:rsidRPr="00CD3638">
              <w:rPr>
                <w:b/>
              </w:rPr>
              <w:t xml:space="preserve"> </w:t>
            </w:r>
            <w:r w:rsidRPr="00CD3638">
              <w:rPr>
                <w:b/>
                <w:shd w:val="clear" w:color="auto" w:fill="FFFFFF"/>
              </w:rPr>
              <w:t>Чем заняться в школе</w:t>
            </w:r>
            <w:r>
              <w:rPr>
                <w:b/>
                <w:shd w:val="clear" w:color="auto" w:fill="FFFFFF"/>
              </w:rPr>
              <w:t xml:space="preserve"> 6 часов</w:t>
            </w:r>
          </w:p>
        </w:tc>
      </w:tr>
      <w:tr w:rsidR="00B13F99" w:rsidRPr="009E15E7" w:rsidTr="00853295">
        <w:trPr>
          <w:gridAfter w:val="5"/>
          <w:wAfter w:w="14972" w:type="dxa"/>
          <w:trHeight w:val="174"/>
        </w:trPr>
        <w:tc>
          <w:tcPr>
            <w:tcW w:w="4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r>
              <w:t>26</w:t>
            </w:r>
          </w:p>
        </w:tc>
        <w:tc>
          <w:tcPr>
            <w:tcW w:w="870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r>
              <w:t>0</w:t>
            </w:r>
            <w:r>
              <w:rPr>
                <w:lang w:val="en-US"/>
              </w:rPr>
              <w:t>9</w:t>
            </w:r>
            <w:r>
              <w:t>.11</w:t>
            </w:r>
          </w:p>
        </w:tc>
        <w:tc>
          <w:tcPr>
            <w:tcW w:w="55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599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r>
              <w:t>Школьные мероприятия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r w:rsidRPr="009E15E7">
              <w:t>Говорение</w:t>
            </w:r>
            <w:r>
              <w:t>.</w:t>
            </w:r>
          </w:p>
        </w:tc>
        <w:tc>
          <w:tcPr>
            <w:tcW w:w="1979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Default="00B13F99" w:rsidP="00853295">
            <w:pPr>
              <w:autoSpaceDE w:val="0"/>
              <w:autoSpaceDN w:val="0"/>
              <w:adjustRightInd w:val="0"/>
              <w:jc w:val="both"/>
            </w:pPr>
            <w:proofErr w:type="spellStart"/>
            <w:r w:rsidRPr="009E15E7">
              <w:t>Аудиотекст</w:t>
            </w:r>
            <w:proofErr w:type="spellEnd"/>
            <w:r w:rsidRPr="009E15E7">
              <w:t xml:space="preserve">  диалог расспрос соотнесение звуков и рису</w:t>
            </w:r>
            <w:r>
              <w:t>нков.</w:t>
            </w:r>
          </w:p>
          <w:p w:rsidR="00B13F99" w:rsidRPr="00351463" w:rsidRDefault="00B13F99" w:rsidP="00853295">
            <w:r w:rsidRPr="00842C11">
              <w:t xml:space="preserve">Зрительно воспринимать </w:t>
            </w:r>
            <w:r>
              <w:t>текст. Узнавать знакомые слова и грамматические явления.</w:t>
            </w:r>
          </w:p>
        </w:tc>
        <w:tc>
          <w:tcPr>
            <w:tcW w:w="2886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Default="00B13F99" w:rsidP="00853295">
            <w:pPr>
              <w:suppressAutoHyphens/>
            </w:pPr>
            <w:r>
              <w:t xml:space="preserve">Модальный глагол </w:t>
            </w:r>
            <w:r>
              <w:rPr>
                <w:lang w:val="en-US"/>
              </w:rPr>
              <w:t>must</w:t>
            </w:r>
            <w:r w:rsidRPr="004D4392">
              <w:t xml:space="preserve"> </w:t>
            </w:r>
            <w:r>
              <w:t xml:space="preserve">для выражения обязательств и форма </w:t>
            </w:r>
            <w:proofErr w:type="spellStart"/>
            <w:r>
              <w:rPr>
                <w:lang w:val="en-US"/>
              </w:rPr>
              <w:t>mustn</w:t>
            </w:r>
            <w:proofErr w:type="spellEnd"/>
            <w:r w:rsidRPr="004D4392">
              <w:t>’</w:t>
            </w:r>
            <w:r>
              <w:rPr>
                <w:lang w:val="en-US"/>
              </w:rPr>
              <w:t>t</w:t>
            </w:r>
            <w:r w:rsidRPr="004D4392">
              <w:t xml:space="preserve"> </w:t>
            </w:r>
            <w:r>
              <w:t>для выражения запрета.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372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r w:rsidRPr="009E15E7">
              <w:t>Зрительно воспринимать и понимать общее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r w:rsidRPr="009E15E7">
              <w:t>содержание текста, выбирать верные и неверные утверждения на основе понимания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r w:rsidRPr="009E15E7">
              <w:t>информации текста.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r w:rsidRPr="009E15E7">
              <w:t xml:space="preserve">Участвовать в диалоге-расспросе на </w:t>
            </w:r>
            <w:proofErr w:type="gramStart"/>
            <w:r w:rsidRPr="009E15E7">
              <w:t>заданную</w:t>
            </w:r>
            <w:proofErr w:type="gramEnd"/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r w:rsidRPr="009E15E7">
              <w:t>тему.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3126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9E15E7">
              <w:lastRenderedPageBreak/>
              <w:t>Р</w:t>
            </w:r>
            <w:proofErr w:type="gramEnd"/>
            <w:r w:rsidRPr="009E15E7">
              <w:t>: предвосхищать результата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9E15E7">
              <w:t>П</w:t>
            </w:r>
            <w:proofErr w:type="gramEnd"/>
            <w:r w:rsidRPr="009E15E7">
              <w:t>: использовать  общие приёмы решения задач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9E15E7">
              <w:t>К</w:t>
            </w:r>
            <w:proofErr w:type="gramEnd"/>
            <w:r w:rsidRPr="009E15E7">
              <w:t xml:space="preserve">: задавать </w:t>
            </w:r>
            <w:proofErr w:type="gramStart"/>
            <w:r w:rsidRPr="009E15E7">
              <w:t>вопросы</w:t>
            </w:r>
            <w:proofErr w:type="gramEnd"/>
            <w:r w:rsidRPr="009E15E7">
              <w:t>, необходимые для организации собственной деятельности и сотрудничества с партнёром</w:t>
            </w:r>
          </w:p>
        </w:tc>
        <w:tc>
          <w:tcPr>
            <w:tcW w:w="1843" w:type="dxa"/>
            <w:gridSpan w:val="8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r w:rsidRPr="009E15E7">
              <w:t>навыки сотрудничества в разных ситуациях, умение не создавать конфликтов и находить выходы из спорных ситуаций</w:t>
            </w:r>
          </w:p>
        </w:tc>
        <w:tc>
          <w:tcPr>
            <w:tcW w:w="1009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</w:p>
        </w:tc>
      </w:tr>
      <w:tr w:rsidR="00B13F99" w:rsidRPr="009E15E7" w:rsidTr="00853295">
        <w:trPr>
          <w:gridAfter w:val="5"/>
          <w:wAfter w:w="14972" w:type="dxa"/>
          <w:trHeight w:val="174"/>
        </w:trPr>
        <w:tc>
          <w:tcPr>
            <w:tcW w:w="4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8D7E37" w:rsidRDefault="00B13F99" w:rsidP="00853295">
            <w:pPr>
              <w:autoSpaceDE w:val="0"/>
              <w:autoSpaceDN w:val="0"/>
              <w:adjustRightInd w:val="0"/>
              <w:jc w:val="both"/>
            </w:pPr>
            <w:r>
              <w:lastRenderedPageBreak/>
              <w:t>27</w:t>
            </w:r>
          </w:p>
        </w:tc>
        <w:tc>
          <w:tcPr>
            <w:tcW w:w="870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r>
              <w:t>1</w:t>
            </w:r>
            <w:r>
              <w:rPr>
                <w:lang w:val="en-US"/>
              </w:rPr>
              <w:t>2</w:t>
            </w:r>
            <w:r>
              <w:t>.11</w:t>
            </w:r>
          </w:p>
        </w:tc>
        <w:tc>
          <w:tcPr>
            <w:tcW w:w="55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599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r>
              <w:t>Школьные кружки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r w:rsidRPr="009E15E7">
              <w:t>Аудирование</w:t>
            </w:r>
          </w:p>
        </w:tc>
        <w:tc>
          <w:tcPr>
            <w:tcW w:w="1979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r w:rsidRPr="009E15E7">
              <w:t xml:space="preserve">А/Г: </w:t>
            </w:r>
            <w:proofErr w:type="spellStart"/>
            <w:r w:rsidRPr="009E15E7">
              <w:t>ауд</w:t>
            </w:r>
            <w:r>
              <w:t>иотекст</w:t>
            </w:r>
            <w:proofErr w:type="spellEnd"/>
            <w:r w:rsidRPr="009E15E7">
              <w:t xml:space="preserve"> ответы на вопросы (работа в парах).  Ч/Г: работа с картинками и расс</w:t>
            </w:r>
            <w:r>
              <w:t>каз</w:t>
            </w:r>
            <w:r w:rsidRPr="009E15E7">
              <w:t>. Диалог расспрос заполнение пропусков</w:t>
            </w:r>
          </w:p>
        </w:tc>
        <w:tc>
          <w:tcPr>
            <w:tcW w:w="2886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Default="00B13F99" w:rsidP="00853295">
            <w:pPr>
              <w:suppressAutoHyphens/>
            </w:pPr>
            <w:r>
              <w:t xml:space="preserve">Специальный вопрос в </w:t>
            </w:r>
            <w:r>
              <w:rPr>
                <w:lang w:val="en-US"/>
              </w:rPr>
              <w:t>Past</w:t>
            </w:r>
            <w:r w:rsidRPr="00013D99">
              <w:t xml:space="preserve"> </w:t>
            </w:r>
            <w:r>
              <w:rPr>
                <w:lang w:val="en-US"/>
              </w:rPr>
              <w:t>Simple</w:t>
            </w:r>
            <w:r w:rsidRPr="00013D99">
              <w:t xml:space="preserve"> </w:t>
            </w:r>
            <w:r>
              <w:rPr>
                <w:lang w:val="en-US"/>
              </w:rPr>
              <w:t>Tense</w:t>
            </w:r>
            <w:r w:rsidRPr="00013D99">
              <w:t xml:space="preserve"> </w:t>
            </w:r>
            <w:r>
              <w:t>в действительном и страдательном залоге.</w:t>
            </w:r>
          </w:p>
          <w:p w:rsidR="00B13F99" w:rsidRDefault="00B13F99" w:rsidP="00853295">
            <w:pPr>
              <w:suppressAutoHyphens/>
            </w:pP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372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r w:rsidRPr="009E15E7">
              <w:t>Воспринимать на слух и зрительно текст с некоторыми новыми словами и конструкциями, понимать общее содержание, сопоставлять текстовую информацию с иллюстрациями.  Пользо</w:t>
            </w:r>
            <w:r>
              <w:t>ваться словариком к тексту</w:t>
            </w:r>
            <w:proofErr w:type="gramStart"/>
            <w:r w:rsidRPr="009E15E7">
              <w:t xml:space="preserve"> .</w:t>
            </w:r>
            <w:proofErr w:type="gramEnd"/>
          </w:p>
        </w:tc>
        <w:tc>
          <w:tcPr>
            <w:tcW w:w="3126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9E15E7">
              <w:t>Р</w:t>
            </w:r>
            <w:proofErr w:type="gramEnd"/>
            <w:r w:rsidRPr="009E15E7">
              <w:t>: сличать способ действия и его результат с заданным эталоном с целью обнаружения отклонений и отличий от эталона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9E15E7">
              <w:t>П</w:t>
            </w:r>
            <w:proofErr w:type="gramEnd"/>
            <w:r w:rsidRPr="009E15E7">
              <w:t>: сличать способ действия и его результат с заданным эталоном с целью обнаружения отклонений и отличий от эталона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lang w:val="en-US"/>
              </w:rPr>
            </w:pPr>
            <w:proofErr w:type="gramStart"/>
            <w:r w:rsidRPr="009E15E7">
              <w:t>К</w:t>
            </w:r>
            <w:proofErr w:type="gramEnd"/>
            <w:r w:rsidRPr="009E15E7">
              <w:t>: осуществлять взаимный контроль</w:t>
            </w:r>
          </w:p>
        </w:tc>
        <w:tc>
          <w:tcPr>
            <w:tcW w:w="1843" w:type="dxa"/>
            <w:gridSpan w:val="8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r w:rsidRPr="009E15E7">
              <w:t xml:space="preserve">Ознакомление с природными ресурсами Росси </w:t>
            </w:r>
          </w:p>
        </w:tc>
        <w:tc>
          <w:tcPr>
            <w:tcW w:w="1009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proofErr w:type="gramStart"/>
            <w:r>
              <w:t>Р</w:t>
            </w:r>
            <w:proofErr w:type="gramEnd"/>
            <w:r>
              <w:t>,  5.2.7.</w:t>
            </w:r>
          </w:p>
        </w:tc>
      </w:tr>
      <w:tr w:rsidR="00B13F99" w:rsidRPr="009E15E7" w:rsidTr="00853295">
        <w:trPr>
          <w:gridAfter w:val="5"/>
          <w:wAfter w:w="14972" w:type="dxa"/>
          <w:trHeight w:val="174"/>
        </w:trPr>
        <w:tc>
          <w:tcPr>
            <w:tcW w:w="4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8D7E37" w:rsidRDefault="00B13F99" w:rsidP="00853295">
            <w:pPr>
              <w:autoSpaceDE w:val="0"/>
              <w:autoSpaceDN w:val="0"/>
              <w:adjustRightInd w:val="0"/>
              <w:jc w:val="both"/>
            </w:pPr>
            <w:r>
              <w:t>28</w:t>
            </w:r>
          </w:p>
        </w:tc>
        <w:tc>
          <w:tcPr>
            <w:tcW w:w="870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r>
              <w:t>1</w:t>
            </w:r>
            <w:r>
              <w:rPr>
                <w:lang w:val="en-US"/>
              </w:rPr>
              <w:t>4</w:t>
            </w:r>
            <w:r>
              <w:t>.11</w:t>
            </w:r>
          </w:p>
        </w:tc>
        <w:tc>
          <w:tcPr>
            <w:tcW w:w="55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599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r>
              <w:t>Великий Новгород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r w:rsidRPr="009E15E7">
              <w:t>Чтение</w:t>
            </w:r>
          </w:p>
        </w:tc>
        <w:tc>
          <w:tcPr>
            <w:tcW w:w="1979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r w:rsidRPr="009E15E7">
              <w:t>Грамматика</w:t>
            </w:r>
            <w:r w:rsidRPr="009E15E7">
              <w:rPr>
                <w:lang w:val="en-US"/>
              </w:rPr>
              <w:t xml:space="preserve">: the Present Simple and the Present Continuous. </w:t>
            </w:r>
            <w:proofErr w:type="gramStart"/>
            <w:r w:rsidRPr="009E15E7">
              <w:t>П</w:t>
            </w:r>
            <w:proofErr w:type="gramEnd"/>
            <w:r w:rsidRPr="009E15E7">
              <w:t>: выполнение упражне</w:t>
            </w:r>
            <w:r>
              <w:t>ния по теме письменно. Ч: текст</w:t>
            </w:r>
            <w:r w:rsidRPr="009E15E7">
              <w:t xml:space="preserve"> А/Г: </w:t>
            </w:r>
            <w:proofErr w:type="spellStart"/>
            <w:r w:rsidRPr="009E15E7">
              <w:t>ау</w:t>
            </w:r>
            <w:r>
              <w:t>диотекст</w:t>
            </w:r>
            <w:proofErr w:type="spellEnd"/>
            <w:r>
              <w:t xml:space="preserve"> история   </w:t>
            </w:r>
            <w:r w:rsidRPr="009E15E7">
              <w:t xml:space="preserve"> диало</w:t>
            </w:r>
            <w:proofErr w:type="gramStart"/>
            <w:r w:rsidRPr="009E15E7">
              <w:t>г-</w:t>
            </w:r>
            <w:proofErr w:type="gramEnd"/>
            <w:r>
              <w:t xml:space="preserve"> Описание </w:t>
            </w:r>
            <w:r w:rsidRPr="009E15E7">
              <w:t xml:space="preserve">рисунка с использованием глагольных форм. Диалог расспрос с опорой на иллюстрации </w:t>
            </w:r>
          </w:p>
        </w:tc>
        <w:tc>
          <w:tcPr>
            <w:tcW w:w="2886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E73DF1" w:rsidRDefault="00B13F99" w:rsidP="00853295">
            <w:pPr>
              <w:autoSpaceDE w:val="0"/>
              <w:autoSpaceDN w:val="0"/>
              <w:adjustRightInd w:val="0"/>
              <w:jc w:val="both"/>
              <w:rPr>
                <w:lang w:val="en-US"/>
              </w:rPr>
            </w:pPr>
            <w:r w:rsidRPr="009E15E7">
              <w:t>Многозначные</w:t>
            </w:r>
            <w:r w:rsidRPr="00E73DF1">
              <w:rPr>
                <w:lang w:val="en-US"/>
              </w:rPr>
              <w:t xml:space="preserve"> </w:t>
            </w:r>
            <w:r w:rsidRPr="009E15E7">
              <w:t>слова</w:t>
            </w:r>
            <w:r w:rsidRPr="00E73DF1">
              <w:rPr>
                <w:lang w:val="en-US"/>
              </w:rPr>
              <w:t xml:space="preserve"> </w:t>
            </w:r>
            <w:r w:rsidRPr="009E15E7">
              <w:t>Грамматика</w:t>
            </w:r>
            <w:r w:rsidRPr="00E73DF1">
              <w:rPr>
                <w:lang w:val="en-US"/>
              </w:rPr>
              <w:t xml:space="preserve">: </w:t>
            </w:r>
            <w:r w:rsidRPr="009E15E7">
              <w:rPr>
                <w:lang w:val="en-US"/>
              </w:rPr>
              <w:t>the</w:t>
            </w:r>
            <w:r w:rsidRPr="00E73DF1">
              <w:rPr>
                <w:lang w:val="en-US"/>
              </w:rPr>
              <w:t xml:space="preserve"> </w:t>
            </w:r>
            <w:r w:rsidRPr="009E15E7">
              <w:rPr>
                <w:lang w:val="en-US"/>
              </w:rPr>
              <w:t>Present</w:t>
            </w:r>
            <w:r w:rsidRPr="00E73DF1">
              <w:rPr>
                <w:lang w:val="en-US"/>
              </w:rPr>
              <w:t xml:space="preserve"> </w:t>
            </w:r>
            <w:r w:rsidRPr="009E15E7">
              <w:rPr>
                <w:lang w:val="en-US"/>
              </w:rPr>
              <w:t>Simple</w:t>
            </w:r>
            <w:r w:rsidRPr="00E73DF1">
              <w:rPr>
                <w:lang w:val="en-US"/>
              </w:rPr>
              <w:t xml:space="preserve"> </w:t>
            </w:r>
            <w:r w:rsidRPr="009E15E7">
              <w:rPr>
                <w:lang w:val="en-US"/>
              </w:rPr>
              <w:t>and</w:t>
            </w:r>
            <w:r w:rsidRPr="00E73DF1">
              <w:rPr>
                <w:lang w:val="en-US"/>
              </w:rPr>
              <w:t xml:space="preserve"> </w:t>
            </w:r>
            <w:r w:rsidRPr="009E15E7">
              <w:rPr>
                <w:lang w:val="en-US"/>
              </w:rPr>
              <w:t>the</w:t>
            </w:r>
            <w:r w:rsidRPr="00E73DF1">
              <w:rPr>
                <w:lang w:val="en-US"/>
              </w:rPr>
              <w:t xml:space="preserve"> </w:t>
            </w:r>
            <w:r w:rsidRPr="009E15E7">
              <w:rPr>
                <w:lang w:val="en-US"/>
              </w:rPr>
              <w:t>Present</w:t>
            </w:r>
            <w:r w:rsidRPr="00E73DF1">
              <w:rPr>
                <w:lang w:val="en-US"/>
              </w:rPr>
              <w:t xml:space="preserve"> </w:t>
            </w:r>
            <w:r w:rsidRPr="009E15E7">
              <w:rPr>
                <w:lang w:val="en-US"/>
              </w:rPr>
              <w:t>Continuous</w:t>
            </w:r>
            <w:r w:rsidRPr="00E73DF1">
              <w:rPr>
                <w:lang w:val="en-US"/>
              </w:rPr>
              <w:t>.</w:t>
            </w:r>
          </w:p>
        </w:tc>
        <w:tc>
          <w:tcPr>
            <w:tcW w:w="2372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r w:rsidRPr="009E15E7">
              <w:t>Читать вслух текст, построенный на изученном материале, соблюдая правила произношения, ударение, ритм английского предложения. Воспринимать зрительно и на слух текст, узнавать знакомые слова, грамматические конструкции, полностью понимать его содержание. Вести диалог-расспрос</w:t>
            </w:r>
            <w:proofErr w:type="gramStart"/>
            <w:r w:rsidRPr="009E15E7">
              <w:t xml:space="preserve"> ,</w:t>
            </w:r>
            <w:proofErr w:type="gramEnd"/>
            <w:r w:rsidRPr="009E15E7">
              <w:t xml:space="preserve"> оперируя </w:t>
            </w:r>
            <w:r w:rsidRPr="009E15E7">
              <w:lastRenderedPageBreak/>
              <w:t>изученными конструкциями и лексикой. Отвечать на вопросы по тексту.</w:t>
            </w:r>
          </w:p>
        </w:tc>
        <w:tc>
          <w:tcPr>
            <w:tcW w:w="3126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9E15E7">
              <w:lastRenderedPageBreak/>
              <w:t>Р</w:t>
            </w:r>
            <w:proofErr w:type="gramEnd"/>
            <w:r w:rsidRPr="009E15E7">
              <w:t>: использовать установленные правила в контроле способа решения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r w:rsidRPr="009E15E7">
              <w:t>П</w:t>
            </w:r>
            <w:proofErr w:type="gramStart"/>
            <w:r w:rsidRPr="009E15E7">
              <w:t>:Р</w:t>
            </w:r>
            <w:proofErr w:type="gramEnd"/>
            <w:r w:rsidRPr="009E15E7">
              <w:t>азвитие коммуникативной компетенции, включая умение взаимодействовать с окружающими, выполняя разные социальные роли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9E15E7">
              <w:t>К</w:t>
            </w:r>
            <w:proofErr w:type="gramEnd"/>
            <w:r w:rsidRPr="009E15E7">
              <w:t>: адекватно оценивать собственное поведение и поведение окружающих</w:t>
            </w:r>
          </w:p>
        </w:tc>
        <w:tc>
          <w:tcPr>
            <w:tcW w:w="1843" w:type="dxa"/>
            <w:gridSpan w:val="8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r w:rsidRPr="009E15E7">
              <w:t>навыки сотрудничества в разных ситуациях</w:t>
            </w:r>
          </w:p>
        </w:tc>
        <w:tc>
          <w:tcPr>
            <w:tcW w:w="1009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r>
              <w:t>К, 5.2.6.</w:t>
            </w:r>
          </w:p>
        </w:tc>
      </w:tr>
      <w:tr w:rsidR="00B13F99" w:rsidRPr="009E15E7" w:rsidTr="00853295">
        <w:trPr>
          <w:gridAfter w:val="5"/>
          <w:wAfter w:w="14972" w:type="dxa"/>
          <w:trHeight w:val="174"/>
        </w:trPr>
        <w:tc>
          <w:tcPr>
            <w:tcW w:w="4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r>
              <w:lastRenderedPageBreak/>
              <w:t>29</w:t>
            </w:r>
          </w:p>
        </w:tc>
        <w:tc>
          <w:tcPr>
            <w:tcW w:w="870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r>
              <w:t>1</w:t>
            </w:r>
            <w:r>
              <w:rPr>
                <w:lang w:val="en-US"/>
              </w:rPr>
              <w:t>6</w:t>
            </w:r>
            <w:r>
              <w:t>.11</w:t>
            </w:r>
          </w:p>
        </w:tc>
        <w:tc>
          <w:tcPr>
            <w:tcW w:w="55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599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A25D67" w:rsidRDefault="00B13F99" w:rsidP="00853295">
            <w:pPr>
              <w:autoSpaceDE w:val="0"/>
              <w:autoSpaceDN w:val="0"/>
              <w:adjustRightInd w:val="0"/>
              <w:jc w:val="both"/>
              <w:rPr>
                <w:rStyle w:val="a9"/>
                <w:color w:val="000000"/>
              </w:rPr>
            </w:pPr>
            <w:r w:rsidRPr="00A25D67">
              <w:rPr>
                <w:rStyle w:val="a9"/>
                <w:color w:val="000000"/>
              </w:rPr>
              <w:t>Выражаем обязанность.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r w:rsidRPr="00A25D67">
              <w:rPr>
                <w:rStyle w:val="a9"/>
                <w:color w:val="000000"/>
              </w:rPr>
              <w:t>Говорение</w:t>
            </w:r>
          </w:p>
        </w:tc>
        <w:tc>
          <w:tcPr>
            <w:tcW w:w="1979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r w:rsidRPr="009E15E7">
              <w:t xml:space="preserve"> ответы на вопросы из прослушанного текста, </w:t>
            </w:r>
            <w:proofErr w:type="spellStart"/>
            <w:r w:rsidRPr="009E15E7">
              <w:t>аудиотекст</w:t>
            </w:r>
            <w:proofErr w:type="spellEnd"/>
            <w:r w:rsidRPr="009E15E7">
              <w:t xml:space="preserve"> об  использовании вещей, диалог-расспрос о природных  сокровищах. Чтение </w:t>
            </w:r>
            <w:proofErr w:type="gramStart"/>
            <w:r w:rsidRPr="009E15E7">
              <w:t>газетных</w:t>
            </w:r>
            <w:proofErr w:type="gramEnd"/>
            <w:r w:rsidRPr="009E15E7">
              <w:t xml:space="preserve"> загол</w:t>
            </w:r>
            <w:r>
              <w:t>овок диалог.</w:t>
            </w:r>
          </w:p>
        </w:tc>
        <w:tc>
          <w:tcPr>
            <w:tcW w:w="2886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Default="00B13F99" w:rsidP="00853295">
            <w:pPr>
              <w:suppressAutoHyphens/>
            </w:pPr>
            <w:r>
              <w:t>Употребление обстоятельств места и времени.</w:t>
            </w:r>
          </w:p>
          <w:p w:rsidR="00B13F99" w:rsidRPr="009E15E7" w:rsidRDefault="00B13F99" w:rsidP="00853295">
            <w:pPr>
              <w:suppressAutoHyphens/>
            </w:pPr>
            <w:r w:rsidRPr="009E15E7">
              <w:t xml:space="preserve">Выражение </w:t>
            </w:r>
            <w:proofErr w:type="spellStart"/>
            <w:r w:rsidRPr="009E15E7">
              <w:t>должествования</w:t>
            </w:r>
            <w:proofErr w:type="spellEnd"/>
            <w:r w:rsidRPr="009E15E7">
              <w:t xml:space="preserve"> с использованием глагола  многозначные слова</w:t>
            </w:r>
            <w:r>
              <w:t>.</w:t>
            </w:r>
          </w:p>
        </w:tc>
        <w:tc>
          <w:tcPr>
            <w:tcW w:w="2372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r w:rsidRPr="009E15E7">
              <w:t>Отвечать на вопросы из прослушанного текста. Вести диалог-расспрос и участвовать в нем, оперируя конструкциями  и лексикой. Воспринимать на слух и зрительно текст с некоторыми новыми словами и констр</w:t>
            </w:r>
            <w:r>
              <w:t>укциями.</w:t>
            </w:r>
          </w:p>
        </w:tc>
        <w:tc>
          <w:tcPr>
            <w:tcW w:w="3126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9E15E7">
              <w:t>Р</w:t>
            </w:r>
            <w:proofErr w:type="gramEnd"/>
            <w:r w:rsidRPr="009E15E7">
              <w:t>: различать способ и результат действия.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9E15E7">
              <w:t>П</w:t>
            </w:r>
            <w:proofErr w:type="gramEnd"/>
            <w:r w:rsidRPr="009E15E7">
              <w:t>: осознанно и произвольно строить сообщения в устной и письменной форме, в том числе творческого и исследовательского характера;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9E15E7">
              <w:t>К</w:t>
            </w:r>
            <w:proofErr w:type="gramEnd"/>
            <w:r w:rsidRPr="009E15E7">
              <w:t xml:space="preserve">: оказывать в сотрудничестве взаимопомощь. 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43" w:type="dxa"/>
            <w:gridSpan w:val="8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r w:rsidRPr="009E15E7">
              <w:t xml:space="preserve">Ознакомление с </w:t>
            </w:r>
            <w:proofErr w:type="spellStart"/>
            <w:r w:rsidRPr="009E15E7">
              <w:t>прородными</w:t>
            </w:r>
            <w:proofErr w:type="spellEnd"/>
            <w:r w:rsidRPr="009E15E7">
              <w:t xml:space="preserve"> сокровищами</w:t>
            </w:r>
          </w:p>
        </w:tc>
        <w:tc>
          <w:tcPr>
            <w:tcW w:w="1009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r>
              <w:t>5.2.9</w:t>
            </w:r>
          </w:p>
        </w:tc>
      </w:tr>
      <w:tr w:rsidR="00B13F99" w:rsidRPr="00351EF1" w:rsidTr="00853295">
        <w:trPr>
          <w:gridAfter w:val="5"/>
          <w:wAfter w:w="14972" w:type="dxa"/>
          <w:trHeight w:val="174"/>
        </w:trPr>
        <w:tc>
          <w:tcPr>
            <w:tcW w:w="4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8D7E37" w:rsidRDefault="00B13F99" w:rsidP="00853295">
            <w:pPr>
              <w:autoSpaceDE w:val="0"/>
              <w:autoSpaceDN w:val="0"/>
              <w:adjustRightInd w:val="0"/>
              <w:jc w:val="both"/>
            </w:pPr>
            <w:r>
              <w:t>30</w:t>
            </w:r>
          </w:p>
        </w:tc>
        <w:tc>
          <w:tcPr>
            <w:tcW w:w="870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2311E7" w:rsidRDefault="00B13F99" w:rsidP="00853295">
            <w:pPr>
              <w:autoSpaceDE w:val="0"/>
              <w:autoSpaceDN w:val="0"/>
              <w:adjustRightInd w:val="0"/>
              <w:jc w:val="both"/>
            </w:pPr>
            <w:r>
              <w:rPr>
                <w:lang w:val="en-US"/>
              </w:rPr>
              <w:t>19</w:t>
            </w:r>
            <w:r>
              <w:t>.11</w:t>
            </w:r>
          </w:p>
        </w:tc>
        <w:tc>
          <w:tcPr>
            <w:tcW w:w="55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599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r>
              <w:t>Моя страна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lang w:val="en-US"/>
              </w:rPr>
            </w:pPr>
            <w:r>
              <w:t>Чтение.</w:t>
            </w:r>
          </w:p>
        </w:tc>
        <w:tc>
          <w:tcPr>
            <w:tcW w:w="1979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r w:rsidRPr="009E15E7">
              <w:t xml:space="preserve">А/Г/Ч: </w:t>
            </w:r>
            <w:proofErr w:type="spellStart"/>
            <w:r w:rsidRPr="009E15E7">
              <w:t>аудиотекст</w:t>
            </w:r>
            <w:proofErr w:type="spellEnd"/>
            <w:r w:rsidRPr="009E15E7">
              <w:t xml:space="preserve"> о природных богатствах д</w:t>
            </w:r>
            <w:r>
              <w:t xml:space="preserve">иалог-расспрос </w:t>
            </w:r>
            <w:r w:rsidRPr="009E15E7">
              <w:t xml:space="preserve"> закончить предложения из текста, ответы на вопросы.  Названия </w:t>
            </w:r>
            <w:proofErr w:type="gramStart"/>
            <w:r w:rsidRPr="009E15E7">
              <w:t>природных</w:t>
            </w:r>
            <w:proofErr w:type="gramEnd"/>
            <w:r w:rsidRPr="009E15E7">
              <w:t xml:space="preserve"> </w:t>
            </w:r>
            <w:proofErr w:type="spellStart"/>
            <w:r w:rsidRPr="009E15E7">
              <w:t>багатств</w:t>
            </w:r>
            <w:proofErr w:type="spellEnd"/>
            <w:r w:rsidRPr="009E15E7">
              <w:t>.</w:t>
            </w:r>
          </w:p>
        </w:tc>
        <w:tc>
          <w:tcPr>
            <w:tcW w:w="2886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suppressAutoHyphens/>
            </w:pPr>
            <w:r>
              <w:t>Употребление артиклей с личными именами.</w:t>
            </w:r>
            <w:r w:rsidRPr="00651201">
              <w:t xml:space="preserve"> </w:t>
            </w:r>
            <w:r w:rsidRPr="009E15E7">
              <w:t>Конструкция страдательного залога.</w:t>
            </w:r>
          </w:p>
        </w:tc>
        <w:tc>
          <w:tcPr>
            <w:tcW w:w="2372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r w:rsidRPr="009E15E7">
              <w:t>Воспринимать на слух и зрительно текст с некоторыми новыми словами и конструкциями, понимать его содержание, пользоваться словарём. Вести диалог-расспрос и участвовать в нем, оперируя конструкциями  и лексикой</w:t>
            </w:r>
            <w:proofErr w:type="gramStart"/>
            <w:r w:rsidRPr="009E15E7">
              <w:t xml:space="preserve">., </w:t>
            </w:r>
            <w:proofErr w:type="gramEnd"/>
            <w:r w:rsidRPr="009E15E7">
              <w:t xml:space="preserve">отвечать на вопросы. </w:t>
            </w:r>
          </w:p>
        </w:tc>
        <w:tc>
          <w:tcPr>
            <w:tcW w:w="3126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9E15E7">
              <w:t>Р</w:t>
            </w:r>
            <w:proofErr w:type="gramEnd"/>
            <w:r w:rsidRPr="009E15E7">
              <w:t>: предвосхищать результата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9E15E7">
              <w:t>П</w:t>
            </w:r>
            <w:proofErr w:type="gramEnd"/>
            <w:r w:rsidRPr="009E15E7">
              <w:t>: использовать  общие приёмы решения задач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9E15E7">
              <w:t>К</w:t>
            </w:r>
            <w:proofErr w:type="gramEnd"/>
            <w:r w:rsidRPr="009E15E7">
              <w:t xml:space="preserve">: задавать </w:t>
            </w:r>
            <w:proofErr w:type="gramStart"/>
            <w:r w:rsidRPr="009E15E7">
              <w:t>вопросы</w:t>
            </w:r>
            <w:proofErr w:type="gramEnd"/>
            <w:r w:rsidRPr="009E15E7">
              <w:t>, необходимые для организации собственной деятельности и сотрудничества с партнёром</w:t>
            </w:r>
          </w:p>
        </w:tc>
        <w:tc>
          <w:tcPr>
            <w:tcW w:w="1843" w:type="dxa"/>
            <w:gridSpan w:val="8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r w:rsidRPr="009E15E7">
              <w:t xml:space="preserve">Ознакомление с </w:t>
            </w:r>
            <w:proofErr w:type="spellStart"/>
            <w:r w:rsidRPr="009E15E7">
              <w:t>прородными</w:t>
            </w:r>
            <w:proofErr w:type="spellEnd"/>
            <w:r w:rsidRPr="009E15E7">
              <w:t xml:space="preserve"> сокровищами мира</w:t>
            </w:r>
          </w:p>
        </w:tc>
        <w:tc>
          <w:tcPr>
            <w:tcW w:w="1009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Default="00B13F99" w:rsidP="00853295">
            <w:pPr>
              <w:autoSpaceDE w:val="0"/>
              <w:autoSpaceDN w:val="0"/>
              <w:adjustRightInd w:val="0"/>
              <w:jc w:val="both"/>
            </w:pPr>
            <w:r>
              <w:t>Ж</w:t>
            </w:r>
          </w:p>
          <w:p w:rsidR="00B13F99" w:rsidRPr="00351EF1" w:rsidRDefault="00B13F99" w:rsidP="00853295">
            <w:r>
              <w:t>5.2.1.</w:t>
            </w:r>
          </w:p>
        </w:tc>
      </w:tr>
      <w:tr w:rsidR="00B13F99" w:rsidRPr="009E15E7" w:rsidTr="00853295">
        <w:trPr>
          <w:gridAfter w:val="5"/>
          <w:wAfter w:w="14972" w:type="dxa"/>
          <w:trHeight w:val="174"/>
        </w:trPr>
        <w:tc>
          <w:tcPr>
            <w:tcW w:w="4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r>
              <w:lastRenderedPageBreak/>
              <w:t>31</w:t>
            </w:r>
          </w:p>
        </w:tc>
        <w:tc>
          <w:tcPr>
            <w:tcW w:w="870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2311E7" w:rsidRDefault="00B13F99" w:rsidP="00853295">
            <w:pPr>
              <w:autoSpaceDE w:val="0"/>
              <w:autoSpaceDN w:val="0"/>
              <w:adjustRightInd w:val="0"/>
              <w:jc w:val="both"/>
            </w:pPr>
            <w:r>
              <w:t>2</w:t>
            </w:r>
            <w:r>
              <w:rPr>
                <w:lang w:val="en-US"/>
              </w:rPr>
              <w:t>1</w:t>
            </w:r>
            <w:r>
              <w:t>.11</w:t>
            </w:r>
          </w:p>
        </w:tc>
        <w:tc>
          <w:tcPr>
            <w:tcW w:w="55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599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r>
              <w:t>Диалоги о культуре.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r>
              <w:t>Чтение.</w:t>
            </w:r>
          </w:p>
        </w:tc>
        <w:tc>
          <w:tcPr>
            <w:tcW w:w="1979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r w:rsidRPr="009E15E7">
              <w:t xml:space="preserve">Тексты и задания для развития умений ознакомительного просмотрового и поискового и поискового чтения и развития языковой </w:t>
            </w:r>
            <w:proofErr w:type="gramStart"/>
            <w:r w:rsidRPr="009E15E7">
              <w:t>догадки</w:t>
            </w:r>
            <w:proofErr w:type="gramEnd"/>
            <w:r w:rsidRPr="009E15E7">
              <w:t xml:space="preserve"> а также формирования </w:t>
            </w:r>
            <w:proofErr w:type="spellStart"/>
            <w:r w:rsidRPr="009E15E7">
              <w:t>социокультурной</w:t>
            </w:r>
            <w:proofErr w:type="spellEnd"/>
            <w:r w:rsidRPr="009E15E7">
              <w:t xml:space="preserve"> компетенции учащихся.</w:t>
            </w:r>
          </w:p>
        </w:tc>
        <w:tc>
          <w:tcPr>
            <w:tcW w:w="2886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suppressAutoHyphens/>
            </w:pPr>
            <w:r w:rsidRPr="009E15E7">
              <w:t>Повторение изученной лексики</w:t>
            </w:r>
          </w:p>
          <w:p w:rsidR="00B13F99" w:rsidRPr="009E15E7" w:rsidRDefault="00B13F99" w:rsidP="00853295">
            <w:pPr>
              <w:suppressAutoHyphens/>
            </w:pPr>
            <w:r w:rsidRPr="009E15E7">
              <w:t>Форм</w:t>
            </w:r>
            <w:r>
              <w:t xml:space="preserve">ы </w:t>
            </w:r>
            <w:proofErr w:type="gramStart"/>
            <w:r>
              <w:t>вспомогательного</w:t>
            </w:r>
            <w:proofErr w:type="gramEnd"/>
            <w:r>
              <w:t xml:space="preserve"> глаголов</w:t>
            </w:r>
          </w:p>
          <w:p w:rsidR="00B13F99" w:rsidRPr="009E15E7" w:rsidRDefault="00B13F99" w:rsidP="00853295">
            <w:pPr>
              <w:suppressAutoHyphens/>
            </w:pPr>
            <w:r w:rsidRPr="009E15E7">
              <w:t>В настоящем простом настоящем продолженном времени</w:t>
            </w:r>
          </w:p>
        </w:tc>
        <w:tc>
          <w:tcPr>
            <w:tcW w:w="2372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r w:rsidRPr="009E15E7">
              <w:t>Тексты и задания для развития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r w:rsidRPr="009E15E7">
              <w:t xml:space="preserve">навыков </w:t>
            </w:r>
            <w:proofErr w:type="gramStart"/>
            <w:r w:rsidRPr="009E15E7">
              <w:t>ознакомительного</w:t>
            </w:r>
            <w:proofErr w:type="gramEnd"/>
            <w:r w:rsidRPr="009E15E7">
              <w:t>,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r w:rsidRPr="009E15E7">
              <w:t>поискового</w:t>
            </w:r>
            <w:r w:rsidRPr="003F05C8">
              <w:t xml:space="preserve"> </w:t>
            </w:r>
            <w:r w:rsidRPr="009E15E7">
              <w:t>чтения.</w:t>
            </w:r>
          </w:p>
        </w:tc>
        <w:tc>
          <w:tcPr>
            <w:tcW w:w="3126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9E15E7">
              <w:t>Р</w:t>
            </w:r>
            <w:proofErr w:type="gramEnd"/>
            <w:r w:rsidRPr="009E15E7">
              <w:t>: выделять и формулировать то, что уже усвоено и что еще нужно усвоить, определять качество и уровня усвоения;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9E15E7">
              <w:t>П</w:t>
            </w:r>
            <w:proofErr w:type="gramEnd"/>
            <w:r w:rsidRPr="009E15E7">
              <w:t>: запись, фиксация информации , в том числе с помощью  ИКТ, заполнение предложенных схем с опорой на прочитанный текст,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9E15E7">
              <w:t>К</w:t>
            </w:r>
            <w:proofErr w:type="gramEnd"/>
            <w:r w:rsidRPr="009E15E7">
              <w:t xml:space="preserve">: задавать </w:t>
            </w:r>
            <w:proofErr w:type="gramStart"/>
            <w:r w:rsidRPr="009E15E7">
              <w:t>вопросы</w:t>
            </w:r>
            <w:proofErr w:type="gramEnd"/>
            <w:r w:rsidRPr="009E15E7">
              <w:t>, необходимые для организации собственной деятельности и сотрудничества с партнёром</w:t>
            </w:r>
          </w:p>
        </w:tc>
        <w:tc>
          <w:tcPr>
            <w:tcW w:w="1843" w:type="dxa"/>
            <w:gridSpan w:val="8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r w:rsidRPr="009E15E7">
              <w:t>навыки сотрудничества в разных ситуациях</w:t>
            </w:r>
          </w:p>
        </w:tc>
        <w:tc>
          <w:tcPr>
            <w:tcW w:w="1009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r>
              <w:t>2.3.19</w:t>
            </w:r>
          </w:p>
        </w:tc>
      </w:tr>
      <w:tr w:rsidR="00B13F99" w:rsidRPr="009E15E7" w:rsidTr="00853295">
        <w:trPr>
          <w:gridAfter w:val="5"/>
          <w:wAfter w:w="14972" w:type="dxa"/>
          <w:trHeight w:val="174"/>
        </w:trPr>
        <w:tc>
          <w:tcPr>
            <w:tcW w:w="16708" w:type="dxa"/>
            <w:gridSpan w:val="41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0E216F" w:rsidRDefault="00B13F99" w:rsidP="00853295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</w:rPr>
            </w:pPr>
            <w:r w:rsidRPr="000E216F">
              <w:rPr>
                <w:b/>
                <w:color w:val="000000" w:themeColor="text1"/>
                <w:shd w:val="clear" w:color="auto" w:fill="FFFFFF"/>
              </w:rPr>
              <w:t>Раздел 6  Мой американский опыт</w:t>
            </w:r>
            <w:r>
              <w:rPr>
                <w:b/>
                <w:color w:val="000000" w:themeColor="text1"/>
                <w:shd w:val="clear" w:color="auto" w:fill="FFFFFF"/>
              </w:rPr>
              <w:t xml:space="preserve"> 4 часа</w:t>
            </w:r>
          </w:p>
        </w:tc>
      </w:tr>
      <w:tr w:rsidR="00B13F99" w:rsidRPr="009E15E7" w:rsidTr="00853295">
        <w:trPr>
          <w:gridAfter w:val="5"/>
          <w:wAfter w:w="14972" w:type="dxa"/>
          <w:trHeight w:val="174"/>
        </w:trPr>
        <w:tc>
          <w:tcPr>
            <w:tcW w:w="49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174407" w:rsidRDefault="00B13F99" w:rsidP="00853295">
            <w:pPr>
              <w:autoSpaceDE w:val="0"/>
              <w:autoSpaceDN w:val="0"/>
              <w:adjustRightInd w:val="0"/>
              <w:jc w:val="both"/>
            </w:pPr>
            <w:r w:rsidRPr="009E15E7">
              <w:rPr>
                <w:lang w:val="en-US"/>
              </w:rPr>
              <w:t>3</w:t>
            </w:r>
            <w:r>
              <w:t>2</w:t>
            </w:r>
          </w:p>
        </w:tc>
        <w:tc>
          <w:tcPr>
            <w:tcW w:w="861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2311E7" w:rsidRDefault="00B13F99" w:rsidP="00853295">
            <w:pPr>
              <w:autoSpaceDE w:val="0"/>
              <w:autoSpaceDN w:val="0"/>
              <w:adjustRightInd w:val="0"/>
              <w:jc w:val="both"/>
            </w:pPr>
            <w:r>
              <w:t>2</w:t>
            </w:r>
            <w:r>
              <w:rPr>
                <w:lang w:val="en-US"/>
              </w:rPr>
              <w:t>3</w:t>
            </w:r>
            <w:r>
              <w:t>.11</w:t>
            </w:r>
          </w:p>
        </w:tc>
        <w:tc>
          <w:tcPr>
            <w:tcW w:w="56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57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rStyle w:val="a9"/>
                <w:color w:val="000000"/>
              </w:rPr>
            </w:pPr>
            <w:r>
              <w:t>Формальное и неформальное письмо</w:t>
            </w:r>
          </w:p>
          <w:p w:rsidR="00B13F99" w:rsidRPr="00D52BD7" w:rsidRDefault="00B13F99" w:rsidP="00853295">
            <w:pPr>
              <w:autoSpaceDE w:val="0"/>
              <w:autoSpaceDN w:val="0"/>
              <w:adjustRightInd w:val="0"/>
              <w:jc w:val="both"/>
            </w:pPr>
            <w:r>
              <w:rPr>
                <w:rStyle w:val="a9"/>
                <w:color w:val="000000"/>
              </w:rPr>
              <w:t>Письмо.</w:t>
            </w:r>
          </w:p>
        </w:tc>
        <w:tc>
          <w:tcPr>
            <w:tcW w:w="1979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r w:rsidRPr="009E15E7">
              <w:t xml:space="preserve">А/Ч: </w:t>
            </w:r>
            <w:proofErr w:type="spellStart"/>
            <w:r w:rsidRPr="009E15E7">
              <w:t>аудиот</w:t>
            </w:r>
            <w:r>
              <w:t>екст</w:t>
            </w:r>
            <w:proofErr w:type="spellEnd"/>
            <w:r>
              <w:t xml:space="preserve"> –информация, </w:t>
            </w:r>
            <w:proofErr w:type="spellStart"/>
            <w:r>
              <w:t>аудиотекст</w:t>
            </w:r>
            <w:proofErr w:type="spellEnd"/>
            <w:proofErr w:type="gramStart"/>
            <w:r>
              <w:t xml:space="preserve"> </w:t>
            </w:r>
            <w:r w:rsidRPr="009E15E7">
              <w:t>А</w:t>
            </w:r>
            <w:proofErr w:type="gramEnd"/>
            <w:r w:rsidRPr="009E15E7">
              <w:t xml:space="preserve">/Г: слова, Ч: составление 5 вопросов. </w:t>
            </w:r>
            <w:proofErr w:type="spellStart"/>
            <w:r w:rsidRPr="009E15E7">
              <w:t>Состовление</w:t>
            </w:r>
            <w:proofErr w:type="spellEnd"/>
            <w:r>
              <w:t xml:space="preserve"> подписей проект.</w:t>
            </w:r>
          </w:p>
        </w:tc>
        <w:tc>
          <w:tcPr>
            <w:tcW w:w="2886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t xml:space="preserve">Грамматика </w:t>
            </w:r>
            <w:r>
              <w:rPr>
                <w:rFonts w:eastAsia="TimesNewRomanPSMT"/>
              </w:rPr>
              <w:t>(повторение):</w:t>
            </w:r>
            <w:r>
              <w:rPr>
                <w:rFonts w:eastAsia="TimesNewRomanPSMT"/>
                <w:lang w:val="en-US"/>
              </w:rPr>
              <w:t>Future</w:t>
            </w:r>
            <w:r w:rsidRPr="009E15E7">
              <w:rPr>
                <w:rFonts w:eastAsia="TimesNewRomanPS-ItalicMT"/>
              </w:rPr>
              <w:t xml:space="preserve"> </w:t>
            </w:r>
            <w:proofErr w:type="spellStart"/>
            <w:r w:rsidRPr="009E15E7">
              <w:rPr>
                <w:rFonts w:eastAsia="TimesNewRomanPS-ItalicMT"/>
              </w:rPr>
              <w:t>Simple</w:t>
            </w:r>
            <w:proofErr w:type="spellEnd"/>
            <w:r w:rsidRPr="009E15E7">
              <w:rPr>
                <w:rFonts w:eastAsia="TimesNewRomanPS-ItalicMT"/>
              </w:rPr>
              <w:t xml:space="preserve"> </w:t>
            </w:r>
            <w:proofErr w:type="spellStart"/>
            <w:r w:rsidRPr="009E15E7">
              <w:rPr>
                <w:rFonts w:eastAsia="TimesNewRomanPS-ItalicMT"/>
              </w:rPr>
              <w:t>Tense</w:t>
            </w:r>
            <w:proofErr w:type="spellEnd"/>
            <w:r w:rsidRPr="009E15E7">
              <w:rPr>
                <w:rFonts w:eastAsia="TimesNewRomanPS-ItalicMT"/>
              </w:rPr>
              <w:t xml:space="preserve"> </w:t>
            </w:r>
            <w:r w:rsidRPr="009E15E7">
              <w:rPr>
                <w:rFonts w:eastAsia="TimesNewRomanPSMT"/>
              </w:rPr>
              <w:t>в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proofErr w:type="gramStart"/>
            <w:r>
              <w:rPr>
                <w:rFonts w:eastAsia="TimesNewRomanPSMT"/>
              </w:rPr>
              <w:t>описании</w:t>
            </w:r>
            <w:proofErr w:type="gramEnd"/>
            <w:r>
              <w:rPr>
                <w:rFonts w:eastAsia="TimesNewRomanPSMT"/>
              </w:rPr>
              <w:t xml:space="preserve"> фактов будущего</w:t>
            </w:r>
            <w:r w:rsidRPr="009E15E7">
              <w:rPr>
                <w:rFonts w:eastAsia="TimesNewRomanPSMT"/>
              </w:rPr>
              <w:t>, связанного и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>
              <w:rPr>
                <w:rFonts w:eastAsia="TimesNewRomanPSMT"/>
              </w:rPr>
              <w:t xml:space="preserve">историей </w:t>
            </w:r>
            <w:r w:rsidRPr="009E15E7">
              <w:rPr>
                <w:rFonts w:eastAsia="TimesNewRomanPSMT"/>
              </w:rPr>
              <w:t>степени сравнения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 xml:space="preserve">прилагательных, глагол </w:t>
            </w:r>
            <w:proofErr w:type="spellStart"/>
            <w:r w:rsidRPr="009E15E7">
              <w:rPr>
                <w:rFonts w:eastAsia="TimesNewRomanPS-ItalicMT"/>
              </w:rPr>
              <w:t>must</w:t>
            </w:r>
            <w:proofErr w:type="spellEnd"/>
            <w:r w:rsidRPr="009E15E7">
              <w:rPr>
                <w:rFonts w:eastAsia="TimesNewRomanPS-ItalicMT"/>
              </w:rPr>
              <w:t xml:space="preserve"> </w:t>
            </w:r>
            <w:r w:rsidRPr="009E15E7">
              <w:rPr>
                <w:rFonts w:eastAsia="TimesNewRomanPSMT"/>
              </w:rPr>
              <w:t>в ситуациях</w:t>
            </w:r>
          </w:p>
          <w:p w:rsidR="00B13F99" w:rsidRPr="00516673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-ItalicMT"/>
              </w:rPr>
            </w:pPr>
            <w:r w:rsidRPr="009E15E7">
              <w:rPr>
                <w:rFonts w:eastAsia="TimesNewRomanPSMT"/>
              </w:rPr>
              <w:t>настоятельного</w:t>
            </w:r>
            <w:r w:rsidRPr="00E73DF1">
              <w:rPr>
                <w:rFonts w:eastAsia="TimesNewRomanPSMT"/>
              </w:rPr>
              <w:t xml:space="preserve"> </w:t>
            </w:r>
            <w:r w:rsidRPr="009E15E7">
              <w:rPr>
                <w:rFonts w:eastAsia="TimesNewRomanPSMT"/>
              </w:rPr>
              <w:t>сове</w:t>
            </w:r>
            <w:r>
              <w:rPr>
                <w:rFonts w:eastAsia="TimesNewRomanPSMT"/>
              </w:rPr>
              <w:t>та.</w:t>
            </w:r>
          </w:p>
        </w:tc>
        <w:tc>
          <w:tcPr>
            <w:tcW w:w="2361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r w:rsidRPr="009E15E7">
              <w:t xml:space="preserve">Воспринимать на слух </w:t>
            </w:r>
            <w:proofErr w:type="spellStart"/>
            <w:r w:rsidRPr="009E15E7">
              <w:t>аудиотекст</w:t>
            </w:r>
            <w:proofErr w:type="spellEnd"/>
            <w:r w:rsidRPr="009E15E7">
              <w:t>, понимать его содержание, составлять вопросы и отвечать на них. Читать вслух небольшой текст, построенный на основе изученного материала, соблюдая правила произношения</w:t>
            </w:r>
            <w:proofErr w:type="gramStart"/>
            <w:r w:rsidRPr="009E15E7">
              <w:t>.</w:t>
            </w:r>
            <w:proofErr w:type="gramEnd"/>
            <w:r w:rsidRPr="009E15E7">
              <w:t xml:space="preserve"> </w:t>
            </w:r>
            <w:proofErr w:type="gramStart"/>
            <w:r w:rsidRPr="009E15E7">
              <w:t>п</w:t>
            </w:r>
            <w:proofErr w:type="gramEnd"/>
            <w:r w:rsidRPr="009E15E7">
              <w:t xml:space="preserve">равильного ударения в словах и </w:t>
            </w:r>
            <w:r w:rsidRPr="009E15E7">
              <w:lastRenderedPageBreak/>
              <w:t>фразах.</w:t>
            </w:r>
          </w:p>
        </w:tc>
        <w:tc>
          <w:tcPr>
            <w:tcW w:w="3137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tabs>
                <w:tab w:val="left" w:pos="426"/>
              </w:tabs>
              <w:autoSpaceDE w:val="0"/>
              <w:autoSpaceDN w:val="0"/>
              <w:adjustRightInd w:val="0"/>
              <w:ind w:right="-1759"/>
              <w:jc w:val="both"/>
            </w:pPr>
            <w:proofErr w:type="gramStart"/>
            <w:r w:rsidRPr="009E15E7">
              <w:lastRenderedPageBreak/>
              <w:t>Р</w:t>
            </w:r>
            <w:proofErr w:type="gramEnd"/>
            <w:r w:rsidRPr="009E15E7">
              <w:t>: осуществлять итоговый и пошаговый контроль по результату , устанавливать соответствие полученного результата поставленной цели;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9E15E7">
              <w:t>П</w:t>
            </w:r>
            <w:proofErr w:type="gramEnd"/>
            <w:r w:rsidRPr="009E15E7">
              <w:t>: смысловое чтение;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9E15E7">
              <w:t>К</w:t>
            </w:r>
            <w:proofErr w:type="gramEnd"/>
            <w:r w:rsidRPr="009E15E7">
              <w:t>: аргументировать свою позицию и координировать её с позициями партнёров в сотрудничестве при выработке общего решения в совместной деятельности</w:t>
            </w:r>
          </w:p>
        </w:tc>
        <w:tc>
          <w:tcPr>
            <w:tcW w:w="1843" w:type="dxa"/>
            <w:gridSpan w:val="8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spacing w:before="100" w:after="100"/>
              <w:jc w:val="both"/>
            </w:pPr>
            <w:r w:rsidRPr="009E15E7">
              <w:t>самооценка на основе критериев успешности учебной деятельности.</w:t>
            </w:r>
          </w:p>
        </w:tc>
        <w:tc>
          <w:tcPr>
            <w:tcW w:w="1009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spacing w:before="100" w:after="100"/>
              <w:jc w:val="both"/>
            </w:pPr>
            <w:r>
              <w:t>4.3. 5.2.6.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spacing w:before="100" w:after="100"/>
              <w:jc w:val="both"/>
            </w:pP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spacing w:before="100" w:after="100"/>
              <w:jc w:val="both"/>
            </w:pP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spacing w:before="100" w:after="100"/>
              <w:jc w:val="both"/>
            </w:pP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spacing w:before="100" w:after="100"/>
              <w:jc w:val="both"/>
            </w:pP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spacing w:before="100" w:after="100"/>
              <w:jc w:val="both"/>
            </w:pP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spacing w:before="100" w:after="100"/>
              <w:jc w:val="both"/>
            </w:pP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spacing w:before="100" w:after="100"/>
              <w:jc w:val="both"/>
            </w:pP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spacing w:before="100" w:after="100"/>
              <w:jc w:val="both"/>
            </w:pP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spacing w:before="100" w:after="100"/>
              <w:jc w:val="both"/>
            </w:pP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spacing w:before="100" w:after="100"/>
              <w:jc w:val="both"/>
            </w:pPr>
          </w:p>
        </w:tc>
      </w:tr>
      <w:tr w:rsidR="00B13F99" w:rsidRPr="009E15E7" w:rsidTr="00853295">
        <w:trPr>
          <w:gridAfter w:val="5"/>
          <w:wAfter w:w="14972" w:type="dxa"/>
          <w:trHeight w:val="1972"/>
        </w:trPr>
        <w:tc>
          <w:tcPr>
            <w:tcW w:w="49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r w:rsidRPr="009E15E7">
              <w:rPr>
                <w:lang w:val="en-US"/>
              </w:rPr>
              <w:lastRenderedPageBreak/>
              <w:t>3</w:t>
            </w:r>
            <w:proofErr w:type="spellStart"/>
            <w:r>
              <w:t>3</w:t>
            </w:r>
            <w:proofErr w:type="spellEnd"/>
          </w:p>
        </w:tc>
        <w:tc>
          <w:tcPr>
            <w:tcW w:w="861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r>
              <w:t>2</w:t>
            </w:r>
            <w:r>
              <w:rPr>
                <w:lang w:val="en-US"/>
              </w:rPr>
              <w:t>6</w:t>
            </w:r>
            <w:r>
              <w:t>.11</w:t>
            </w:r>
          </w:p>
        </w:tc>
        <w:tc>
          <w:tcPr>
            <w:tcW w:w="56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57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5538FD" w:rsidRDefault="00B13F99" w:rsidP="00853295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pacing w:val="1"/>
              </w:rPr>
            </w:pPr>
            <w:r w:rsidRPr="005538FD">
              <w:rPr>
                <w:rStyle w:val="a9"/>
              </w:rPr>
              <w:t xml:space="preserve">Выражение намерений. </w:t>
            </w:r>
            <w:proofErr w:type="spellStart"/>
            <w:r w:rsidRPr="005538FD">
              <w:rPr>
                <w:rStyle w:val="a9"/>
              </w:rPr>
              <w:t>Граммматика</w:t>
            </w:r>
            <w:proofErr w:type="spellEnd"/>
          </w:p>
        </w:tc>
        <w:tc>
          <w:tcPr>
            <w:tcW w:w="1979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r w:rsidRPr="009E15E7">
              <w:t xml:space="preserve">Грамматика/Г: конструкция </w:t>
            </w:r>
            <w:proofErr w:type="spellStart"/>
            <w:r w:rsidRPr="009E15E7">
              <w:t>to</w:t>
            </w:r>
            <w:proofErr w:type="spellEnd"/>
            <w:r w:rsidRPr="009E15E7">
              <w:t xml:space="preserve"> </w:t>
            </w:r>
            <w:proofErr w:type="spellStart"/>
            <w:r w:rsidRPr="009E15E7">
              <w:t>be</w:t>
            </w:r>
            <w:proofErr w:type="spellEnd"/>
            <w:r w:rsidRPr="009E15E7">
              <w:t xml:space="preserve"> </w:t>
            </w:r>
            <w:proofErr w:type="spellStart"/>
            <w:r w:rsidRPr="009E15E7">
              <w:t>going</w:t>
            </w:r>
            <w:proofErr w:type="spellEnd"/>
            <w:r w:rsidRPr="009E15E7">
              <w:t xml:space="preserve"> </w:t>
            </w:r>
            <w:proofErr w:type="spellStart"/>
            <w:r w:rsidRPr="009E15E7">
              <w:t>to</w:t>
            </w:r>
            <w:proofErr w:type="spellEnd"/>
            <w:r w:rsidRPr="009E15E7">
              <w:t xml:space="preserve">  и простое будущее время, ответы на вопросы, используя конструкцию.</w:t>
            </w:r>
          </w:p>
        </w:tc>
        <w:tc>
          <w:tcPr>
            <w:tcW w:w="2886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A0070E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  <w:lang w:val="en-US"/>
              </w:rPr>
            </w:pPr>
            <w:r w:rsidRPr="009E15E7">
              <w:t>Активная</w:t>
            </w:r>
            <w:r w:rsidRPr="00A0070E">
              <w:rPr>
                <w:lang w:val="en-US"/>
              </w:rPr>
              <w:t xml:space="preserve"> </w:t>
            </w:r>
            <w:r w:rsidRPr="009E15E7">
              <w:t>лексика</w:t>
            </w:r>
            <w:r w:rsidRPr="00A0070E">
              <w:rPr>
                <w:lang w:val="en-US"/>
              </w:rPr>
              <w:t xml:space="preserve">: </w:t>
            </w:r>
            <w:r>
              <w:rPr>
                <w:lang w:val="en-US"/>
              </w:rPr>
              <w:t>extracurricular, Principal, soccer team, in a row, experience, career, to contribute.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t>Грамматика</w:t>
            </w:r>
            <w:r w:rsidRPr="009E15E7">
              <w:rPr>
                <w:rFonts w:eastAsia="TimesNewRomanPSMT"/>
              </w:rPr>
              <w:t xml:space="preserve">: </w:t>
            </w:r>
            <w:proofErr w:type="spellStart"/>
            <w:r w:rsidRPr="009E15E7">
              <w:rPr>
                <w:rFonts w:eastAsia="TimesNewRomanPS-ItalicMT"/>
              </w:rPr>
              <w:t>Future</w:t>
            </w:r>
            <w:proofErr w:type="spellEnd"/>
            <w:r w:rsidRPr="009E15E7">
              <w:rPr>
                <w:rFonts w:eastAsia="TimesNewRomanPS-ItalicMT"/>
              </w:rPr>
              <w:t xml:space="preserve"> </w:t>
            </w:r>
            <w:proofErr w:type="spellStart"/>
            <w:r w:rsidRPr="009E15E7">
              <w:rPr>
                <w:rFonts w:eastAsia="TimesNewRomanPS-ItalicMT"/>
              </w:rPr>
              <w:t>Simple</w:t>
            </w:r>
            <w:proofErr w:type="spellEnd"/>
            <w:r w:rsidRPr="009E15E7">
              <w:rPr>
                <w:rFonts w:eastAsia="TimesNewRomanPS-ItalicMT"/>
              </w:rPr>
              <w:t xml:space="preserve"> </w:t>
            </w:r>
            <w:proofErr w:type="spellStart"/>
            <w:r w:rsidRPr="009E15E7">
              <w:rPr>
                <w:rFonts w:eastAsia="TimesNewRomanPS-ItalicMT"/>
              </w:rPr>
              <w:t>Tense</w:t>
            </w:r>
            <w:proofErr w:type="spellEnd"/>
            <w:r w:rsidRPr="009E15E7">
              <w:rPr>
                <w:rFonts w:eastAsia="TimesNewRomanPS-ItalicMT"/>
              </w:rPr>
              <w:t xml:space="preserve"> </w:t>
            </w:r>
            <w:r w:rsidRPr="009E15E7">
              <w:rPr>
                <w:rFonts w:eastAsia="TimesNewRomanPSMT"/>
              </w:rPr>
              <w:t>в описании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возможных событий в будущем, сравнение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-ItalicMT"/>
              </w:rPr>
            </w:pPr>
            <w:r w:rsidRPr="009E15E7">
              <w:rPr>
                <w:rFonts w:eastAsia="TimesNewRomanPSMT"/>
              </w:rPr>
              <w:t xml:space="preserve">употребления конструкций </w:t>
            </w:r>
            <w:proofErr w:type="spellStart"/>
            <w:r w:rsidRPr="009E15E7">
              <w:rPr>
                <w:rFonts w:eastAsia="TimesNewRomanPS-ItalicMT"/>
              </w:rPr>
              <w:t>to</w:t>
            </w:r>
            <w:proofErr w:type="spellEnd"/>
            <w:r w:rsidRPr="009E15E7">
              <w:rPr>
                <w:rFonts w:eastAsia="TimesNewRomanPS-ItalicMT"/>
              </w:rPr>
              <w:t xml:space="preserve"> </w:t>
            </w:r>
            <w:proofErr w:type="spellStart"/>
            <w:r w:rsidRPr="009E15E7">
              <w:rPr>
                <w:rFonts w:eastAsia="TimesNewRomanPS-ItalicMT"/>
              </w:rPr>
              <w:t>be</w:t>
            </w:r>
            <w:proofErr w:type="spellEnd"/>
            <w:r w:rsidRPr="009E15E7">
              <w:rPr>
                <w:rFonts w:eastAsia="TimesNewRomanPS-ItalicMT"/>
              </w:rPr>
              <w:t xml:space="preserve"> </w:t>
            </w:r>
            <w:proofErr w:type="spellStart"/>
            <w:r w:rsidRPr="009E15E7">
              <w:rPr>
                <w:rFonts w:eastAsia="TimesNewRomanPS-ItalicMT"/>
              </w:rPr>
              <w:t>going</w:t>
            </w:r>
            <w:proofErr w:type="spellEnd"/>
            <w:r w:rsidRPr="009E15E7">
              <w:rPr>
                <w:rFonts w:eastAsia="TimesNewRomanPS-ItalicMT"/>
              </w:rPr>
              <w:t xml:space="preserve"> </w:t>
            </w:r>
            <w:proofErr w:type="spellStart"/>
            <w:r w:rsidRPr="009E15E7">
              <w:rPr>
                <w:rFonts w:eastAsia="TimesNewRomanPS-ItalicMT"/>
              </w:rPr>
              <w:t>to</w:t>
            </w:r>
            <w:proofErr w:type="spellEnd"/>
            <w:r w:rsidRPr="009E15E7">
              <w:rPr>
                <w:rFonts w:eastAsia="TimesNewRomanPS-ItalicMT"/>
              </w:rPr>
              <w:t xml:space="preserve"> </w:t>
            </w:r>
            <w:r w:rsidRPr="009E15E7">
              <w:rPr>
                <w:rFonts w:eastAsia="TimesNewRomanPSMT"/>
              </w:rPr>
              <w:t xml:space="preserve">и </w:t>
            </w:r>
            <w:proofErr w:type="spellStart"/>
            <w:r w:rsidRPr="009E15E7">
              <w:rPr>
                <w:rFonts w:eastAsia="TimesNewRomanPS-ItalicMT"/>
              </w:rPr>
              <w:t>will</w:t>
            </w:r>
            <w:proofErr w:type="spellEnd"/>
            <w:r w:rsidRPr="009E15E7">
              <w:rPr>
                <w:rFonts w:eastAsia="TimesNewRomanPS-ItalicMT"/>
              </w:rPr>
              <w:t xml:space="preserve"> </w:t>
            </w:r>
            <w:proofErr w:type="spellStart"/>
            <w:r w:rsidRPr="009E15E7">
              <w:rPr>
                <w:rFonts w:eastAsia="TimesNewRomanPS-ItalicMT"/>
              </w:rPr>
              <w:t>do</w:t>
            </w:r>
            <w:proofErr w:type="spellEnd"/>
            <w:r w:rsidRPr="009E15E7">
              <w:rPr>
                <w:rFonts w:eastAsia="TimesNewRomanPS-ItalicMT"/>
              </w:rPr>
              <w:t xml:space="preserve"> </w:t>
            </w:r>
            <w:r w:rsidRPr="009E15E7">
              <w:rPr>
                <w:rFonts w:eastAsia="TimesNewRomanPSMT"/>
              </w:rPr>
              <w:t xml:space="preserve">при описании намерения или решения </w:t>
            </w:r>
            <w:proofErr w:type="gramStart"/>
            <w:r w:rsidRPr="009E15E7">
              <w:rPr>
                <w:rFonts w:eastAsia="TimesNewRomanPSMT"/>
              </w:rPr>
              <w:t>в</w:t>
            </w:r>
            <w:proofErr w:type="gramEnd"/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lang w:val="en-US"/>
              </w:rPr>
            </w:pPr>
            <w:proofErr w:type="gramStart"/>
            <w:r w:rsidRPr="009E15E7">
              <w:rPr>
                <w:rFonts w:eastAsia="TimesNewRomanPSMT"/>
              </w:rPr>
              <w:t>будущем</w:t>
            </w:r>
            <w:proofErr w:type="gramEnd"/>
            <w:r w:rsidRPr="009E15E7">
              <w:t>.</w:t>
            </w:r>
          </w:p>
        </w:tc>
        <w:tc>
          <w:tcPr>
            <w:tcW w:w="2361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212A4B" w:rsidRDefault="00B13F99" w:rsidP="00853295">
            <w:pPr>
              <w:autoSpaceDE w:val="0"/>
              <w:autoSpaceDN w:val="0"/>
              <w:adjustRightInd w:val="0"/>
              <w:jc w:val="both"/>
            </w:pPr>
            <w:r w:rsidRPr="009E15E7">
              <w:t xml:space="preserve">Воспринимать на слух и зрительно текст с некоторыми новыми словами и конструкциями, понимать его содержание, пользоваться словарём, отвечать на вопросы. Изучение и употребление  конструкции </w:t>
            </w:r>
            <w:proofErr w:type="spellStart"/>
            <w:r w:rsidRPr="009E15E7">
              <w:t>to</w:t>
            </w:r>
            <w:proofErr w:type="spellEnd"/>
            <w:r w:rsidRPr="009E15E7">
              <w:t xml:space="preserve"> </w:t>
            </w:r>
            <w:proofErr w:type="spellStart"/>
            <w:r w:rsidRPr="009E15E7">
              <w:t>be</w:t>
            </w:r>
            <w:proofErr w:type="spellEnd"/>
            <w:r w:rsidRPr="009E15E7">
              <w:t xml:space="preserve"> </w:t>
            </w:r>
            <w:proofErr w:type="spellStart"/>
            <w:r w:rsidRPr="009E15E7">
              <w:t>going</w:t>
            </w:r>
            <w:proofErr w:type="spellEnd"/>
            <w:r w:rsidRPr="009E15E7">
              <w:t xml:space="preserve"> </w:t>
            </w:r>
            <w:proofErr w:type="spellStart"/>
            <w:r w:rsidRPr="009E15E7">
              <w:t>to</w:t>
            </w:r>
            <w:proofErr w:type="spellEnd"/>
            <w:r w:rsidRPr="009E15E7">
              <w:t xml:space="preserve">  и простое будущее время, отвечать </w:t>
            </w:r>
            <w:proofErr w:type="gramStart"/>
            <w:r w:rsidRPr="009E15E7">
              <w:t>га</w:t>
            </w:r>
            <w:proofErr w:type="gramEnd"/>
            <w:r w:rsidRPr="009E15E7">
              <w:t xml:space="preserve"> вопросы, употребляя изученную конструкцию. </w:t>
            </w:r>
          </w:p>
        </w:tc>
        <w:tc>
          <w:tcPr>
            <w:tcW w:w="3137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9E15E7">
              <w:t>Р</w:t>
            </w:r>
            <w:proofErr w:type="gramEnd"/>
            <w:r w:rsidRPr="009E15E7">
              <w:t>: использовать установленные правила в контроле способа решения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9E15E7">
              <w:t>П</w:t>
            </w:r>
            <w:proofErr w:type="gramEnd"/>
            <w:r w:rsidRPr="009E15E7">
              <w:t>: Развитие коммуникативной компетенции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9E15E7">
              <w:t>К</w:t>
            </w:r>
            <w:proofErr w:type="gramEnd"/>
            <w:r w:rsidRPr="009E15E7">
              <w:t>: адекватно оценивать собственное поведение и поведение окружающих</w:t>
            </w:r>
          </w:p>
        </w:tc>
        <w:tc>
          <w:tcPr>
            <w:tcW w:w="1843" w:type="dxa"/>
            <w:gridSpan w:val="8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spacing w:before="100" w:after="100"/>
              <w:jc w:val="both"/>
            </w:pPr>
            <w:r w:rsidRPr="009E15E7">
              <w:t>навыки сотрудничества в разных ситуациях</w:t>
            </w:r>
          </w:p>
        </w:tc>
        <w:tc>
          <w:tcPr>
            <w:tcW w:w="1009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spacing w:before="100" w:after="100"/>
              <w:jc w:val="both"/>
            </w:pPr>
            <w:proofErr w:type="gramStart"/>
            <w:r>
              <w:t>Р</w:t>
            </w:r>
            <w:proofErr w:type="gramEnd"/>
          </w:p>
        </w:tc>
      </w:tr>
      <w:tr w:rsidR="00B13F99" w:rsidRPr="009E15E7" w:rsidTr="00853295">
        <w:trPr>
          <w:gridAfter w:val="5"/>
          <w:wAfter w:w="14972" w:type="dxa"/>
          <w:trHeight w:val="174"/>
        </w:trPr>
        <w:tc>
          <w:tcPr>
            <w:tcW w:w="49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r w:rsidRPr="009E15E7">
              <w:rPr>
                <w:lang w:val="en-US"/>
              </w:rPr>
              <w:t>3</w:t>
            </w:r>
            <w:r>
              <w:t>4</w:t>
            </w:r>
          </w:p>
        </w:tc>
        <w:tc>
          <w:tcPr>
            <w:tcW w:w="861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2311E7" w:rsidRDefault="00B13F99" w:rsidP="00853295">
            <w:pPr>
              <w:autoSpaceDE w:val="0"/>
              <w:autoSpaceDN w:val="0"/>
              <w:adjustRightInd w:val="0"/>
              <w:jc w:val="both"/>
            </w:pPr>
            <w:r>
              <w:t>2</w:t>
            </w:r>
            <w:r>
              <w:rPr>
                <w:lang w:val="en-US"/>
              </w:rPr>
              <w:t>8</w:t>
            </w:r>
            <w:r>
              <w:t>.11</w:t>
            </w:r>
          </w:p>
        </w:tc>
        <w:tc>
          <w:tcPr>
            <w:tcW w:w="56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57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5538FD" w:rsidRDefault="00B13F99" w:rsidP="00853295">
            <w:pPr>
              <w:autoSpaceDE w:val="0"/>
              <w:autoSpaceDN w:val="0"/>
              <w:adjustRightInd w:val="0"/>
            </w:pPr>
            <w:proofErr w:type="spellStart"/>
            <w:r w:rsidRPr="005538FD">
              <w:rPr>
                <w:rStyle w:val="a9"/>
                <w:color w:val="000000"/>
              </w:rPr>
              <w:t>Приглашение</w:t>
            </w:r>
            <w:proofErr w:type="gramStart"/>
            <w:r w:rsidRPr="005538FD">
              <w:rPr>
                <w:rStyle w:val="a9"/>
                <w:color w:val="000000"/>
              </w:rPr>
              <w:t>.Г</w:t>
            </w:r>
            <w:proofErr w:type="gramEnd"/>
            <w:r w:rsidRPr="005538FD">
              <w:rPr>
                <w:rStyle w:val="a9"/>
                <w:color w:val="000000"/>
              </w:rPr>
              <w:t>оворение</w:t>
            </w:r>
            <w:proofErr w:type="spellEnd"/>
          </w:p>
        </w:tc>
        <w:tc>
          <w:tcPr>
            <w:tcW w:w="1979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4B05A2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-ItalicMT"/>
              </w:rPr>
            </w:pPr>
            <w:r w:rsidRPr="009E15E7">
              <w:t>А</w:t>
            </w:r>
            <w:r w:rsidRPr="00844919">
              <w:t>/</w:t>
            </w:r>
            <w:r w:rsidRPr="009E15E7">
              <w:t>Ч</w:t>
            </w:r>
            <w:r w:rsidRPr="00844919">
              <w:t>/</w:t>
            </w:r>
            <w:r w:rsidRPr="009E15E7">
              <w:t>Г</w:t>
            </w:r>
            <w:r w:rsidRPr="00844919">
              <w:rPr>
                <w:rFonts w:eastAsia="TimesNewRomanPSMT"/>
              </w:rPr>
              <w:t xml:space="preserve">: </w:t>
            </w:r>
            <w:proofErr w:type="spellStart"/>
            <w:r w:rsidRPr="009E15E7">
              <w:rPr>
                <w:rFonts w:eastAsia="TimesNewRomanPSMT"/>
              </w:rPr>
              <w:t>аудиотекст</w:t>
            </w:r>
            <w:proofErr w:type="spellEnd"/>
            <w:r w:rsidRPr="00844919">
              <w:rPr>
                <w:rFonts w:eastAsia="TimesNewRomanPSMT"/>
              </w:rPr>
              <w:t xml:space="preserve"> </w:t>
            </w:r>
            <w:r>
              <w:rPr>
                <w:rFonts w:eastAsia="TimesNewRomanPS-ItalicMT"/>
              </w:rPr>
              <w:t xml:space="preserve"> «Приглашение»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t>А/Г</w:t>
            </w:r>
            <w:r w:rsidRPr="009E15E7">
              <w:rPr>
                <w:rFonts w:eastAsia="TimesNewRomanPSMT"/>
              </w:rPr>
              <w:t>: понимание на слух информации о</w:t>
            </w:r>
          </w:p>
          <w:p w:rsidR="00B13F99" w:rsidRPr="007B554C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  <w:lang w:val="en-US"/>
              </w:rPr>
            </w:pPr>
            <w:r w:rsidRPr="009E15E7">
              <w:t>Г</w:t>
            </w:r>
            <w:r w:rsidRPr="007B554C">
              <w:rPr>
                <w:rFonts w:eastAsia="TimesNewRomanPSMT"/>
                <w:lang w:val="en-US"/>
              </w:rPr>
              <w:t xml:space="preserve">: </w:t>
            </w:r>
            <w:r w:rsidRPr="009E15E7">
              <w:rPr>
                <w:rFonts w:eastAsia="TimesNewRomanPSMT"/>
              </w:rPr>
              <w:t>ролевая</w:t>
            </w:r>
            <w:r w:rsidRPr="007B554C">
              <w:rPr>
                <w:rFonts w:eastAsia="TimesNewRomanPSMT"/>
                <w:lang w:val="en-US"/>
              </w:rPr>
              <w:t xml:space="preserve"> </w:t>
            </w:r>
            <w:r w:rsidRPr="009E15E7">
              <w:rPr>
                <w:rFonts w:eastAsia="TimesNewRomanPSMT"/>
              </w:rPr>
              <w:t>игра</w:t>
            </w:r>
            <w:r w:rsidRPr="007B554C">
              <w:rPr>
                <w:rFonts w:eastAsia="TimesNewRomanPSMT"/>
                <w:lang w:val="en-US"/>
              </w:rPr>
              <w:t xml:space="preserve"> </w:t>
            </w:r>
            <w:r>
              <w:rPr>
                <w:rFonts w:eastAsia="TimesNewRomanPS-ItalicMT"/>
                <w:lang w:val="en-US"/>
              </w:rPr>
              <w:t>would you like to?</w:t>
            </w:r>
          </w:p>
        </w:tc>
        <w:tc>
          <w:tcPr>
            <w:tcW w:w="2886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FF3617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-ItalicMT"/>
                <w:lang w:val="en-US"/>
              </w:rPr>
            </w:pPr>
            <w:r w:rsidRPr="009E15E7">
              <w:t>Активная</w:t>
            </w:r>
            <w:r w:rsidRPr="009E15E7">
              <w:rPr>
                <w:lang w:val="en-US"/>
              </w:rPr>
              <w:t xml:space="preserve"> </w:t>
            </w:r>
            <w:r w:rsidRPr="009E15E7">
              <w:t>лексика</w:t>
            </w:r>
            <w:r w:rsidRPr="009E15E7">
              <w:rPr>
                <w:rFonts w:eastAsia="TimesNewRomanPSMT"/>
                <w:lang w:val="en-US"/>
              </w:rPr>
              <w:t xml:space="preserve">: </w:t>
            </w:r>
            <w:r>
              <w:rPr>
                <w:rFonts w:eastAsia="TimesNewRomanPSMT"/>
                <w:lang w:val="en-US"/>
              </w:rPr>
              <w:t>go to the seaside, have a picnic, go to a football match, go for a walk.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-ItalicMT"/>
              </w:rPr>
            </w:pPr>
            <w:r w:rsidRPr="009E15E7">
              <w:t xml:space="preserve">Грамматика </w:t>
            </w:r>
            <w:r w:rsidRPr="009E15E7">
              <w:rPr>
                <w:rFonts w:eastAsia="TimesNewRomanPSMT"/>
              </w:rPr>
              <w:t xml:space="preserve">(повторение): </w:t>
            </w:r>
            <w:proofErr w:type="spellStart"/>
            <w:r>
              <w:rPr>
                <w:rFonts w:eastAsia="TimesNewRomanPS-ItalicMT"/>
              </w:rPr>
              <w:t>the</w:t>
            </w:r>
            <w:proofErr w:type="spellEnd"/>
            <w:r>
              <w:rPr>
                <w:rFonts w:eastAsia="TimesNewRomanPS-ItalicMT"/>
              </w:rPr>
              <w:t xml:space="preserve"> </w:t>
            </w:r>
            <w:r>
              <w:rPr>
                <w:rFonts w:eastAsia="TimesNewRomanPS-ItalicMT"/>
                <w:lang w:val="en-US"/>
              </w:rPr>
              <w:t>Future</w:t>
            </w:r>
            <w:r w:rsidRPr="009E15E7">
              <w:rPr>
                <w:rFonts w:eastAsia="TimesNewRomanPS-ItalicMT"/>
              </w:rPr>
              <w:t xml:space="preserve"> </w:t>
            </w:r>
            <w:proofErr w:type="spellStart"/>
            <w:r w:rsidRPr="009E15E7">
              <w:rPr>
                <w:rFonts w:eastAsia="TimesNewRomanPS-ItalicMT"/>
              </w:rPr>
              <w:t>Simple</w:t>
            </w:r>
            <w:proofErr w:type="spellEnd"/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proofErr w:type="spellStart"/>
            <w:r w:rsidRPr="009E15E7">
              <w:rPr>
                <w:rFonts w:eastAsia="TimesNewRomanPS-ItalicMT"/>
              </w:rPr>
              <w:t>Tense</w:t>
            </w:r>
            <w:proofErr w:type="spellEnd"/>
            <w:r w:rsidRPr="009E15E7">
              <w:rPr>
                <w:rFonts w:eastAsia="TimesNewRomanPSMT"/>
              </w:rPr>
              <w:t xml:space="preserve">; побудительные предложения </w:t>
            </w:r>
            <w:proofErr w:type="gramStart"/>
            <w:r w:rsidRPr="009E15E7">
              <w:rPr>
                <w:rFonts w:eastAsia="TimesNewRomanPSMT"/>
              </w:rPr>
              <w:t>с</w:t>
            </w:r>
            <w:proofErr w:type="gramEnd"/>
          </w:p>
          <w:p w:rsidR="00B13F99" w:rsidRPr="009E15E7" w:rsidRDefault="00B13F99" w:rsidP="00853295">
            <w:pPr>
              <w:jc w:val="both"/>
            </w:pPr>
            <w:r w:rsidRPr="009E15E7">
              <w:rPr>
                <w:rFonts w:eastAsia="TimesNewRomanPSMT"/>
              </w:rPr>
              <w:t>повелительной формой глагола.</w:t>
            </w:r>
          </w:p>
        </w:tc>
        <w:tc>
          <w:tcPr>
            <w:tcW w:w="2361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Воспринимать зрительно и на слух текст,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полно и точно понимая его содержание.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Воспринимать на слух основное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содержание текста, догадываться о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proofErr w:type="gramStart"/>
            <w:r w:rsidRPr="009E15E7">
              <w:rPr>
                <w:rFonts w:eastAsia="TimesNewRomanPSMT"/>
              </w:rPr>
              <w:t>значении</w:t>
            </w:r>
            <w:proofErr w:type="gramEnd"/>
            <w:r w:rsidRPr="009E15E7">
              <w:rPr>
                <w:rFonts w:eastAsia="TimesNewRomanPSMT"/>
              </w:rPr>
              <w:t xml:space="preserve"> незнакомых слов из контекста.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lastRenderedPageBreak/>
              <w:t>Отвечать на вопросы и вести диалог-</w:t>
            </w:r>
          </w:p>
          <w:p w:rsidR="00B13F99" w:rsidRPr="007F16E7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  <w:lang w:val="en-US"/>
              </w:rPr>
            </w:pPr>
            <w:r w:rsidRPr="009E15E7">
              <w:rPr>
                <w:rFonts w:eastAsia="TimesNewRomanPSMT"/>
              </w:rPr>
              <w:t>расспрос по прослушанному тексту.</w:t>
            </w:r>
          </w:p>
        </w:tc>
        <w:tc>
          <w:tcPr>
            <w:tcW w:w="3137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9E15E7">
              <w:lastRenderedPageBreak/>
              <w:t>Р</w:t>
            </w:r>
            <w:proofErr w:type="gramEnd"/>
            <w:r w:rsidRPr="009E15E7">
              <w:t>: преобразовывать практическую ситуацию в познавательную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9E15E7">
              <w:t>П</w:t>
            </w:r>
            <w:proofErr w:type="gramEnd"/>
            <w:r w:rsidRPr="009E15E7">
              <w:t>: ориентироваться в разнообразии способов решения задач, оценка информации (критическая оценка, оценка достоверности).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9E15E7">
              <w:t>К</w:t>
            </w:r>
            <w:proofErr w:type="gramEnd"/>
            <w:r w:rsidRPr="009E15E7">
              <w:t xml:space="preserve">: определять </w:t>
            </w:r>
            <w:proofErr w:type="gramStart"/>
            <w:r w:rsidRPr="009E15E7">
              <w:t>общую</w:t>
            </w:r>
            <w:proofErr w:type="gramEnd"/>
            <w:r w:rsidRPr="009E15E7">
              <w:t xml:space="preserve"> цель и пути ее достижения</w:t>
            </w:r>
          </w:p>
        </w:tc>
        <w:tc>
          <w:tcPr>
            <w:tcW w:w="1843" w:type="dxa"/>
            <w:gridSpan w:val="8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spacing w:before="100" w:after="100"/>
              <w:jc w:val="both"/>
            </w:pPr>
            <w:r w:rsidRPr="009E15E7">
              <w:t>этические чувства, прежде всего доброжелательность и эмоционально-нравственная отзывчивость</w:t>
            </w:r>
          </w:p>
        </w:tc>
        <w:tc>
          <w:tcPr>
            <w:tcW w:w="1009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spacing w:before="100" w:after="100"/>
              <w:jc w:val="both"/>
            </w:pPr>
            <w:r>
              <w:t>5.2.10</w:t>
            </w:r>
          </w:p>
        </w:tc>
      </w:tr>
      <w:tr w:rsidR="00B13F99" w:rsidRPr="009E15E7" w:rsidTr="00853295">
        <w:trPr>
          <w:gridAfter w:val="5"/>
          <w:wAfter w:w="14972" w:type="dxa"/>
          <w:trHeight w:val="939"/>
        </w:trPr>
        <w:tc>
          <w:tcPr>
            <w:tcW w:w="49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r w:rsidRPr="009E15E7">
              <w:rPr>
                <w:lang w:val="en-US"/>
              </w:rPr>
              <w:lastRenderedPageBreak/>
              <w:t>3</w:t>
            </w:r>
            <w:r>
              <w:t>5</w:t>
            </w:r>
          </w:p>
        </w:tc>
        <w:tc>
          <w:tcPr>
            <w:tcW w:w="861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2311E7" w:rsidRDefault="00B13F99" w:rsidP="00853295">
            <w:pPr>
              <w:autoSpaceDE w:val="0"/>
              <w:autoSpaceDN w:val="0"/>
              <w:adjustRightInd w:val="0"/>
              <w:jc w:val="both"/>
            </w:pPr>
            <w:r>
              <w:rPr>
                <w:lang w:val="en-US"/>
              </w:rPr>
              <w:t>30</w:t>
            </w:r>
            <w:r>
              <w:t>.11</w:t>
            </w:r>
          </w:p>
        </w:tc>
        <w:tc>
          <w:tcPr>
            <w:tcW w:w="56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57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r>
              <w:t>Праздники в США, Канаде и Великобритании.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lang w:val="en-US"/>
              </w:rPr>
            </w:pPr>
            <w:r w:rsidRPr="009E15E7">
              <w:t>Говорение</w:t>
            </w:r>
          </w:p>
        </w:tc>
        <w:tc>
          <w:tcPr>
            <w:tcW w:w="1979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E73DF1" w:rsidRDefault="00B13F99" w:rsidP="00853295">
            <w:pPr>
              <w:autoSpaceDE w:val="0"/>
              <w:autoSpaceDN w:val="0"/>
              <w:adjustRightInd w:val="0"/>
              <w:jc w:val="both"/>
              <w:rPr>
                <w:lang w:val="en-US"/>
              </w:rPr>
            </w:pPr>
            <w:r w:rsidRPr="00E73DF1">
              <w:rPr>
                <w:lang w:val="en-US"/>
              </w:rPr>
              <w:t>/</w:t>
            </w:r>
            <w:r w:rsidRPr="009E15E7">
              <w:t>Ч</w:t>
            </w:r>
            <w:r w:rsidRPr="00E73DF1">
              <w:rPr>
                <w:lang w:val="en-US"/>
              </w:rPr>
              <w:t>/</w:t>
            </w:r>
            <w:r w:rsidRPr="009E15E7">
              <w:t>Г</w:t>
            </w:r>
            <w:proofErr w:type="gramStart"/>
            <w:r w:rsidRPr="00E73DF1">
              <w:rPr>
                <w:rFonts w:eastAsia="TimesNewRomanPSMT"/>
                <w:lang w:val="en-US"/>
              </w:rPr>
              <w:t>:</w:t>
            </w:r>
            <w:r w:rsidRPr="009E15E7">
              <w:rPr>
                <w:rFonts w:eastAsia="TimesNewRomanPSMT"/>
              </w:rPr>
              <w:t>текст</w:t>
            </w:r>
            <w:proofErr w:type="gramEnd"/>
            <w:r w:rsidRPr="00E73DF1">
              <w:rPr>
                <w:rFonts w:eastAsia="TimesNewRomanPSMT"/>
                <w:lang w:val="en-US"/>
              </w:rPr>
              <w:t xml:space="preserve"> «</w:t>
            </w:r>
            <w:r>
              <w:rPr>
                <w:rFonts w:eastAsia="TimesNewRomanPSMT"/>
                <w:lang w:val="en-US"/>
              </w:rPr>
              <w:t>Mother</w:t>
            </w:r>
            <w:r w:rsidRPr="00E73DF1">
              <w:rPr>
                <w:rFonts w:eastAsia="TimesNewRomanPSMT"/>
                <w:lang w:val="en-US"/>
              </w:rPr>
              <w:t>’</w:t>
            </w:r>
            <w:r>
              <w:rPr>
                <w:rFonts w:eastAsia="TimesNewRomanPSMT"/>
                <w:lang w:val="en-US"/>
              </w:rPr>
              <w:t>s</w:t>
            </w:r>
            <w:r w:rsidRPr="00E73DF1">
              <w:rPr>
                <w:rFonts w:eastAsia="TimesNewRomanPSMT"/>
                <w:lang w:val="en-US"/>
              </w:rPr>
              <w:t xml:space="preserve"> </w:t>
            </w:r>
            <w:r>
              <w:rPr>
                <w:rFonts w:eastAsia="TimesNewRomanPSMT"/>
                <w:lang w:val="en-US"/>
              </w:rPr>
              <w:t>day</w:t>
            </w:r>
            <w:r w:rsidRPr="00E73DF1">
              <w:rPr>
                <w:rFonts w:eastAsia="TimesNewRomanPSMT"/>
                <w:lang w:val="en-US"/>
              </w:rPr>
              <w:t xml:space="preserve">» </w:t>
            </w:r>
            <w:r w:rsidRPr="00E73DF1">
              <w:rPr>
                <w:lang w:val="en-US"/>
              </w:rPr>
              <w:t>.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t>Ч/Г</w:t>
            </w:r>
            <w:r>
              <w:rPr>
                <w:rFonts w:eastAsia="TimesNewRomanPSMT"/>
              </w:rPr>
              <w:t xml:space="preserve">: </w:t>
            </w:r>
            <w:r w:rsidRPr="009E15E7">
              <w:rPr>
                <w:rFonts w:eastAsia="TimesNewRomanPSMT"/>
              </w:rPr>
              <w:t xml:space="preserve"> разыгрывание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истории по ролям.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proofErr w:type="gramStart"/>
            <w:r w:rsidRPr="009E15E7">
              <w:t>П</w:t>
            </w:r>
            <w:proofErr w:type="gramEnd"/>
            <w:r w:rsidRPr="009E15E7">
              <w:rPr>
                <w:rFonts w:eastAsia="TimesNewRomanPSMT"/>
              </w:rPr>
              <w:t xml:space="preserve">: использование </w:t>
            </w:r>
            <w:r>
              <w:rPr>
                <w:rFonts w:eastAsia="TimesNewRomanPSMT"/>
              </w:rPr>
              <w:t>артиклей в описании стран, праздников</w:t>
            </w:r>
            <w:r w:rsidRPr="009E15E7">
              <w:rPr>
                <w:rFonts w:eastAsia="TimesNewRomanPSMT"/>
              </w:rPr>
              <w:t>.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t>Г</w:t>
            </w:r>
            <w:proofErr w:type="gramStart"/>
            <w:r>
              <w:rPr>
                <w:rFonts w:eastAsia="TimesNewRomanPSMT"/>
              </w:rPr>
              <w:t>:</w:t>
            </w:r>
            <w:r w:rsidRPr="009E15E7">
              <w:rPr>
                <w:rFonts w:eastAsia="TimesNewRomanPSMT"/>
              </w:rPr>
              <w:t>и</w:t>
            </w:r>
            <w:proofErr w:type="gramEnd"/>
            <w:r w:rsidRPr="009E15E7">
              <w:rPr>
                <w:rFonts w:eastAsia="TimesNewRomanPSMT"/>
              </w:rPr>
              <w:t xml:space="preserve">гра </w:t>
            </w:r>
            <w:proofErr w:type="spellStart"/>
            <w:r w:rsidRPr="009E15E7">
              <w:rPr>
                <w:rFonts w:eastAsia="TimesNewRomanPS-ItalicMT"/>
              </w:rPr>
              <w:t>Memory</w:t>
            </w:r>
            <w:proofErr w:type="spellEnd"/>
            <w:r w:rsidRPr="009E15E7">
              <w:rPr>
                <w:rFonts w:eastAsia="TimesNewRomanPS-ItalicMT"/>
              </w:rPr>
              <w:t xml:space="preserve"> </w:t>
            </w:r>
            <w:proofErr w:type="spellStart"/>
            <w:r w:rsidRPr="009E15E7">
              <w:rPr>
                <w:rFonts w:eastAsia="TimesNewRomanPS-ItalicMT"/>
              </w:rPr>
              <w:t>game</w:t>
            </w:r>
            <w:proofErr w:type="spellEnd"/>
            <w:r w:rsidRPr="009E15E7">
              <w:rPr>
                <w:rFonts w:eastAsia="TimesNewRomanPSMT"/>
              </w:rPr>
              <w:t>.</w:t>
            </w:r>
          </w:p>
          <w:p w:rsidR="00B13F99" w:rsidRPr="0098392C" w:rsidRDefault="00B13F99" w:rsidP="00853295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886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1B52F3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-ItalicMT"/>
              </w:rPr>
            </w:pPr>
            <w:r w:rsidRPr="009E15E7">
              <w:t>Активная</w:t>
            </w:r>
            <w:r w:rsidRPr="001B52F3">
              <w:t xml:space="preserve"> </w:t>
            </w:r>
            <w:r w:rsidRPr="009E15E7">
              <w:t>лексика</w:t>
            </w:r>
            <w:r w:rsidRPr="001B52F3">
              <w:rPr>
                <w:rFonts w:eastAsia="TimesNewRomanPSMT"/>
              </w:rPr>
              <w:t xml:space="preserve">: </w:t>
            </w:r>
          </w:p>
          <w:p w:rsidR="00B13F99" w:rsidRPr="001B52F3" w:rsidRDefault="00B13F99" w:rsidP="00853295">
            <w:pPr>
              <w:autoSpaceDE w:val="0"/>
              <w:autoSpaceDN w:val="0"/>
              <w:adjustRightInd w:val="0"/>
              <w:rPr>
                <w:rFonts w:eastAsia="TimesNewRoman"/>
                <w:lang w:eastAsia="ru-RU"/>
              </w:rPr>
            </w:pPr>
            <w:r w:rsidRPr="009E15E7">
              <w:t>Грамматика</w:t>
            </w:r>
            <w:r>
              <w:rPr>
                <w:rFonts w:eastAsia="TimesNewRomanPSMT"/>
              </w:rPr>
              <w:t>: употребление</w:t>
            </w:r>
            <w:r w:rsidRPr="001B52F3">
              <w:rPr>
                <w:rFonts w:eastAsia="TimesNewRomanPSMT"/>
              </w:rPr>
              <w:t xml:space="preserve"> </w:t>
            </w:r>
            <w:proofErr w:type="gramStart"/>
            <w:r w:rsidRPr="001B52F3">
              <w:rPr>
                <w:rFonts w:eastAsia="TimesNewRoman"/>
                <w:lang w:eastAsia="ru-RU"/>
              </w:rPr>
              <w:t>Определенный</w:t>
            </w:r>
            <w:proofErr w:type="gramEnd"/>
            <w:r w:rsidRPr="001B52F3">
              <w:rPr>
                <w:rFonts w:eastAsia="TimesNewRoman"/>
                <w:lang w:eastAsia="ru-RU"/>
              </w:rPr>
              <w:t>/</w:t>
            </w:r>
          </w:p>
          <w:p w:rsidR="00B13F99" w:rsidRPr="0098392C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1B52F3">
              <w:rPr>
                <w:rFonts w:eastAsia="TimesNewRoman"/>
                <w:lang w:eastAsia="ru-RU"/>
              </w:rPr>
              <w:t xml:space="preserve">неопределенный/ нулевой артикль </w:t>
            </w:r>
            <w:r>
              <w:rPr>
                <w:rFonts w:eastAsia="TimesNewRoman"/>
                <w:lang w:val="en-US" w:eastAsia="ru-RU"/>
              </w:rPr>
              <w:t>c</w:t>
            </w:r>
            <w:r w:rsidRPr="001B52F3">
              <w:rPr>
                <w:rFonts w:eastAsia="TimesNewRoman"/>
                <w:lang w:eastAsia="ru-RU"/>
              </w:rPr>
              <w:t xml:space="preserve"> </w:t>
            </w:r>
            <w:r>
              <w:rPr>
                <w:rFonts w:eastAsia="TimesNewRoman"/>
                <w:lang w:eastAsia="ru-RU"/>
              </w:rPr>
              <w:t>географическими названиями</w:t>
            </w:r>
            <w:proofErr w:type="gramStart"/>
            <w:r>
              <w:rPr>
                <w:rFonts w:eastAsia="TimesNewRoman"/>
                <w:lang w:eastAsia="ru-RU"/>
              </w:rPr>
              <w:t>.</w:t>
            </w:r>
            <w:r w:rsidRPr="009E15E7">
              <w:rPr>
                <w:rFonts w:eastAsia="TimesNewRomanPSMT"/>
              </w:rPr>
              <w:t>(</w:t>
            </w:r>
            <w:proofErr w:type="gramEnd"/>
            <w:r w:rsidRPr="009E15E7">
              <w:rPr>
                <w:rFonts w:eastAsia="TimesNewRomanPSMT"/>
              </w:rPr>
              <w:t xml:space="preserve">повторение); </w:t>
            </w:r>
            <w:r w:rsidRPr="009E15E7">
              <w:rPr>
                <w:rFonts w:eastAsia="TimesNewRomanPS-ItalicMT"/>
                <w:lang w:val="en-US"/>
              </w:rPr>
              <w:t>to</w:t>
            </w:r>
            <w:r w:rsidRPr="009E15E7">
              <w:rPr>
                <w:rFonts w:eastAsia="TimesNewRomanPS-ItalicMT"/>
              </w:rPr>
              <w:t xml:space="preserve"> </w:t>
            </w:r>
            <w:r w:rsidRPr="009E15E7">
              <w:rPr>
                <w:rFonts w:eastAsia="TimesNewRomanPS-ItalicMT"/>
                <w:lang w:val="en-US"/>
              </w:rPr>
              <w:t>be</w:t>
            </w:r>
            <w:r w:rsidRPr="009E15E7">
              <w:rPr>
                <w:rFonts w:eastAsia="TimesNewRomanPS-ItalicMT"/>
              </w:rPr>
              <w:t xml:space="preserve"> </w:t>
            </w:r>
            <w:r w:rsidRPr="009E15E7">
              <w:rPr>
                <w:rFonts w:eastAsia="TimesNewRomanPS-ItalicMT"/>
                <w:lang w:val="en-US"/>
              </w:rPr>
              <w:t>going</w:t>
            </w:r>
            <w:r w:rsidRPr="009E15E7">
              <w:rPr>
                <w:rFonts w:eastAsia="TimesNewRomanPS-ItalicMT"/>
              </w:rPr>
              <w:t xml:space="preserve"> </w:t>
            </w:r>
            <w:r w:rsidRPr="009E15E7">
              <w:rPr>
                <w:rFonts w:eastAsia="TimesNewRomanPS-ItalicMT"/>
                <w:lang w:val="en-US"/>
              </w:rPr>
              <w:t>to</w:t>
            </w:r>
            <w:r w:rsidRPr="009E15E7">
              <w:rPr>
                <w:rFonts w:eastAsia="TimesNewRomanPS-ItalicMT"/>
              </w:rPr>
              <w:t>,</w:t>
            </w:r>
          </w:p>
          <w:p w:rsidR="00B13F99" w:rsidRPr="00E73DF1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-ItalicMT"/>
                <w:lang w:val="en-US"/>
              </w:rPr>
            </w:pPr>
            <w:r w:rsidRPr="009E15E7">
              <w:rPr>
                <w:rFonts w:eastAsia="TimesNewRomanPS-ItalicMT"/>
                <w:lang w:val="en-US"/>
              </w:rPr>
              <w:t>Past</w:t>
            </w:r>
            <w:r w:rsidRPr="00E73DF1">
              <w:rPr>
                <w:rFonts w:eastAsia="TimesNewRomanPS-ItalicMT"/>
                <w:lang w:val="en-US"/>
              </w:rPr>
              <w:t xml:space="preserve"> </w:t>
            </w:r>
            <w:r w:rsidRPr="009E15E7">
              <w:rPr>
                <w:rFonts w:eastAsia="TimesNewRomanPS-ItalicMT"/>
                <w:lang w:val="en-US"/>
              </w:rPr>
              <w:t>Simple</w:t>
            </w:r>
            <w:r w:rsidRPr="00E73DF1">
              <w:rPr>
                <w:rFonts w:eastAsia="TimesNewRomanPS-ItalicMT"/>
                <w:lang w:val="en-US"/>
              </w:rPr>
              <w:t xml:space="preserve"> </w:t>
            </w:r>
            <w:r w:rsidRPr="009E15E7">
              <w:rPr>
                <w:rFonts w:eastAsia="TimesNewRomanPS-ItalicMT"/>
                <w:lang w:val="en-US"/>
              </w:rPr>
              <w:t>Tense</w:t>
            </w:r>
            <w:r w:rsidRPr="00E73DF1">
              <w:rPr>
                <w:rFonts w:eastAsia="TimesNewRomanPS-ItalicMT"/>
                <w:lang w:val="en-US"/>
              </w:rPr>
              <w:t xml:space="preserve">, </w:t>
            </w:r>
            <w:r w:rsidRPr="009E15E7">
              <w:rPr>
                <w:rFonts w:eastAsia="TimesNewRomanPS-ItalicMT"/>
                <w:lang w:val="en-US"/>
              </w:rPr>
              <w:t>Future</w:t>
            </w:r>
            <w:r w:rsidRPr="00E73DF1">
              <w:rPr>
                <w:rFonts w:eastAsia="TimesNewRomanPS-ItalicMT"/>
                <w:lang w:val="en-US"/>
              </w:rPr>
              <w:t xml:space="preserve"> </w:t>
            </w:r>
            <w:r w:rsidRPr="009E15E7">
              <w:rPr>
                <w:rFonts w:eastAsia="TimesNewRomanPS-ItalicMT"/>
                <w:lang w:val="en-US"/>
              </w:rPr>
              <w:t>Simple</w:t>
            </w:r>
            <w:r w:rsidRPr="00E73DF1">
              <w:rPr>
                <w:rFonts w:eastAsia="TimesNewRomanPS-ItalicMT"/>
                <w:lang w:val="en-US"/>
              </w:rPr>
              <w:t xml:space="preserve"> </w:t>
            </w:r>
            <w:r w:rsidRPr="009E15E7">
              <w:rPr>
                <w:rFonts w:eastAsia="TimesNewRomanPS-ItalicMT"/>
                <w:lang w:val="en-US"/>
              </w:rPr>
              <w:t>Tense</w:t>
            </w:r>
            <w:r w:rsidRPr="00E73DF1">
              <w:rPr>
                <w:rFonts w:eastAsia="TimesNewRomanPS-ItalicMT"/>
                <w:lang w:val="en-US"/>
              </w:rPr>
              <w:t xml:space="preserve"> (</w:t>
            </w:r>
            <w:r w:rsidRPr="009E15E7">
              <w:rPr>
                <w:rFonts w:eastAsia="TimesNewRomanPSMT"/>
              </w:rPr>
              <w:t>повторение</w:t>
            </w:r>
            <w:r w:rsidRPr="00E73DF1">
              <w:rPr>
                <w:rFonts w:eastAsia="TimesNewRomanPSMT"/>
                <w:lang w:val="en-US"/>
              </w:rPr>
              <w:t xml:space="preserve">), </w:t>
            </w:r>
            <w:r w:rsidRPr="009E15E7">
              <w:rPr>
                <w:rFonts w:eastAsia="TimesNewRomanPSMT"/>
              </w:rPr>
              <w:t>вопрос</w:t>
            </w:r>
            <w:r w:rsidRPr="00E73DF1">
              <w:rPr>
                <w:rFonts w:eastAsia="TimesNewRomanPSMT"/>
                <w:lang w:val="en-US"/>
              </w:rPr>
              <w:t xml:space="preserve"> </w:t>
            </w:r>
            <w:r w:rsidRPr="009E15E7">
              <w:rPr>
                <w:rFonts w:eastAsia="TimesNewRomanPS-ItalicMT"/>
                <w:lang w:val="en-US"/>
              </w:rPr>
              <w:t>What</w:t>
            </w:r>
            <w:r w:rsidRPr="00E73DF1">
              <w:rPr>
                <w:rFonts w:eastAsia="TimesNewRomanPS-ItalicMT"/>
                <w:lang w:val="en-US"/>
              </w:rPr>
              <w:t xml:space="preserve"> </w:t>
            </w:r>
            <w:r w:rsidRPr="009E15E7">
              <w:rPr>
                <w:rFonts w:eastAsia="TimesNewRomanPS-ItalicMT"/>
                <w:lang w:val="en-US"/>
              </w:rPr>
              <w:t>shall</w:t>
            </w:r>
            <w:r w:rsidRPr="00E73DF1">
              <w:rPr>
                <w:rFonts w:eastAsia="TimesNewRomanPS-ItalicMT"/>
                <w:lang w:val="en-US"/>
              </w:rPr>
              <w:t xml:space="preserve"> </w:t>
            </w:r>
            <w:r w:rsidRPr="009E15E7">
              <w:rPr>
                <w:rFonts w:eastAsia="TimesNewRomanPS-ItalicMT"/>
                <w:lang w:val="en-US"/>
              </w:rPr>
              <w:t>I</w:t>
            </w:r>
            <w:r w:rsidRPr="00E73DF1">
              <w:rPr>
                <w:rFonts w:eastAsia="TimesNewRomanPS-ItalicMT"/>
                <w:lang w:val="en-US"/>
              </w:rPr>
              <w:t xml:space="preserve"> </w:t>
            </w:r>
            <w:proofErr w:type="gramStart"/>
            <w:r w:rsidRPr="00E73DF1">
              <w:rPr>
                <w:rFonts w:eastAsia="TimesNewRomanPS-ItalicMT"/>
                <w:lang w:val="en-US"/>
              </w:rPr>
              <w:t>… ?</w:t>
            </w:r>
            <w:proofErr w:type="gramEnd"/>
          </w:p>
          <w:p w:rsidR="00B13F99" w:rsidRPr="0098392C" w:rsidRDefault="00B13F99" w:rsidP="00853295">
            <w:pPr>
              <w:autoSpaceDE w:val="0"/>
              <w:autoSpaceDN w:val="0"/>
              <w:adjustRightInd w:val="0"/>
              <w:jc w:val="both"/>
            </w:pPr>
            <w:r w:rsidRPr="009E15E7">
              <w:rPr>
                <w:rFonts w:eastAsia="TimesNewRomanPSMT"/>
              </w:rPr>
              <w:t>(повторение).</w:t>
            </w:r>
          </w:p>
        </w:tc>
        <w:tc>
          <w:tcPr>
            <w:tcW w:w="2361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Воспринимать на слух основное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содержание текста, догадываться о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proofErr w:type="gramStart"/>
            <w:r w:rsidRPr="009E15E7">
              <w:rPr>
                <w:rFonts w:eastAsia="TimesNewRomanPSMT"/>
              </w:rPr>
              <w:t>значении</w:t>
            </w:r>
            <w:proofErr w:type="gramEnd"/>
            <w:r w:rsidRPr="009E15E7">
              <w:rPr>
                <w:rFonts w:eastAsia="TimesNewRomanPSMT"/>
              </w:rPr>
              <w:t xml:space="preserve"> незнакомых слов из контекста.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 xml:space="preserve">Отвечать на вопросы по </w:t>
            </w:r>
            <w:proofErr w:type="gramStart"/>
            <w:r w:rsidRPr="009E15E7">
              <w:rPr>
                <w:rFonts w:eastAsia="TimesNewRomanPSMT"/>
              </w:rPr>
              <w:t>прослушанному</w:t>
            </w:r>
            <w:proofErr w:type="gramEnd"/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тексту.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Выразительно читать текст и соотносить</w:t>
            </w:r>
          </w:p>
          <w:p w:rsidR="00B13F99" w:rsidRPr="00753092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его содержание с иллюстрациями.</w:t>
            </w:r>
          </w:p>
        </w:tc>
        <w:tc>
          <w:tcPr>
            <w:tcW w:w="3137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9E15E7">
              <w:t>Р</w:t>
            </w:r>
            <w:proofErr w:type="gramEnd"/>
            <w:r w:rsidRPr="009E15E7">
              <w:t>: предвидеть уровня усвоения знаний, его временных характеристик;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9E15E7">
              <w:t>П</w:t>
            </w:r>
            <w:proofErr w:type="gramEnd"/>
            <w:r w:rsidRPr="009E15E7">
              <w:t>: сбор информации (извлечение необходимой информации из различных источников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lang w:val="en-US"/>
              </w:rPr>
            </w:pPr>
            <w:proofErr w:type="gramStart"/>
            <w:r w:rsidRPr="009E15E7">
              <w:t>К</w:t>
            </w:r>
            <w:proofErr w:type="gramEnd"/>
            <w:r w:rsidRPr="009E15E7">
              <w:t>: слушать собеседника.</w:t>
            </w:r>
          </w:p>
        </w:tc>
        <w:tc>
          <w:tcPr>
            <w:tcW w:w="1843" w:type="dxa"/>
            <w:gridSpan w:val="8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spacing w:before="100" w:after="100"/>
              <w:jc w:val="both"/>
            </w:pPr>
            <w:r w:rsidRPr="009E15E7">
              <w:t>эстетические потребности, ценности и чувства</w:t>
            </w:r>
          </w:p>
        </w:tc>
        <w:tc>
          <w:tcPr>
            <w:tcW w:w="1009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spacing w:before="100" w:after="100"/>
              <w:jc w:val="both"/>
            </w:pPr>
            <w:r>
              <w:t>У, 2.5.10</w:t>
            </w:r>
          </w:p>
        </w:tc>
      </w:tr>
      <w:tr w:rsidR="00B13F99" w:rsidRPr="009E15E7" w:rsidTr="00853295">
        <w:trPr>
          <w:gridAfter w:val="5"/>
          <w:wAfter w:w="14972" w:type="dxa"/>
          <w:trHeight w:val="408"/>
        </w:trPr>
        <w:tc>
          <w:tcPr>
            <w:tcW w:w="16708" w:type="dxa"/>
            <w:gridSpan w:val="41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201361" w:rsidRDefault="00B13F99" w:rsidP="00853295">
            <w:pPr>
              <w:tabs>
                <w:tab w:val="left" w:pos="9375"/>
              </w:tabs>
              <w:autoSpaceDE w:val="0"/>
              <w:autoSpaceDN w:val="0"/>
              <w:adjustRightInd w:val="0"/>
              <w:spacing w:before="100" w:after="100"/>
              <w:jc w:val="center"/>
              <w:rPr>
                <w:b/>
              </w:rPr>
            </w:pPr>
            <w:r w:rsidRPr="00201361">
              <w:rPr>
                <w:b/>
              </w:rPr>
              <w:t>Раздел 7</w:t>
            </w:r>
            <w:r>
              <w:rPr>
                <w:b/>
              </w:rPr>
              <w:t xml:space="preserve"> </w:t>
            </w:r>
            <w:r w:rsidRPr="00201361">
              <w:rPr>
                <w:b/>
              </w:rPr>
              <w:t>Карманные деньги</w:t>
            </w:r>
            <w:r>
              <w:rPr>
                <w:b/>
              </w:rPr>
              <w:t xml:space="preserve"> 6 часов</w:t>
            </w:r>
          </w:p>
        </w:tc>
      </w:tr>
      <w:tr w:rsidR="00B13F99" w:rsidRPr="009E15E7" w:rsidTr="00853295">
        <w:trPr>
          <w:gridAfter w:val="6"/>
          <w:wAfter w:w="14983" w:type="dxa"/>
          <w:trHeight w:val="1972"/>
        </w:trPr>
        <w:tc>
          <w:tcPr>
            <w:tcW w:w="49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r>
              <w:t>36</w:t>
            </w:r>
          </w:p>
        </w:tc>
        <w:tc>
          <w:tcPr>
            <w:tcW w:w="848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r>
              <w:t>0</w:t>
            </w:r>
            <w:r>
              <w:rPr>
                <w:lang w:val="en-US"/>
              </w:rPr>
              <w:t>3</w:t>
            </w:r>
            <w:r>
              <w:t>.12</w:t>
            </w:r>
          </w:p>
        </w:tc>
        <w:tc>
          <w:tcPr>
            <w:tcW w:w="580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57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3028D2" w:rsidRDefault="00B13F99" w:rsidP="00853295">
            <w:pPr>
              <w:pStyle w:val="aa"/>
              <w:shd w:val="clear" w:color="auto" w:fill="auto"/>
              <w:tabs>
                <w:tab w:val="left" w:pos="255"/>
              </w:tabs>
              <w:spacing w:befor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28D2">
              <w:rPr>
                <w:rStyle w:val="a9"/>
                <w:rFonts w:ascii="Times New Roman" w:hAnsi="Times New Roman" w:cs="Times New Roman"/>
                <w:color w:val="000000"/>
                <w:sz w:val="24"/>
                <w:szCs w:val="24"/>
              </w:rPr>
              <w:t>Карманные деньги. Чтение</w:t>
            </w:r>
          </w:p>
        </w:tc>
        <w:tc>
          <w:tcPr>
            <w:tcW w:w="1985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50655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-ItalicMT"/>
              </w:rPr>
            </w:pPr>
            <w:r w:rsidRPr="009E15E7">
              <w:t>Г</w:t>
            </w:r>
            <w:r w:rsidRPr="00950655">
              <w:t>/</w:t>
            </w:r>
            <w:r w:rsidRPr="009E15E7">
              <w:t>Ч</w:t>
            </w:r>
            <w:r w:rsidRPr="00950655">
              <w:t xml:space="preserve">: </w:t>
            </w:r>
            <w:r w:rsidRPr="009E15E7">
              <w:rPr>
                <w:rFonts w:eastAsia="TimesNewRomanPSMT"/>
              </w:rPr>
              <w:t>текст</w:t>
            </w:r>
            <w:r w:rsidRPr="00950655">
              <w:rPr>
                <w:rFonts w:eastAsia="TimesNewRomanPSMT"/>
              </w:rPr>
              <w:t xml:space="preserve"> </w:t>
            </w:r>
            <w:r>
              <w:rPr>
                <w:rFonts w:eastAsia="TimesNewRomanPS-ItalicMT"/>
                <w:lang w:val="en-US"/>
              </w:rPr>
              <w:t>by</w:t>
            </w:r>
            <w:r w:rsidRPr="00950655">
              <w:rPr>
                <w:rFonts w:eastAsia="TimesNewRomanPS-ItalicMT"/>
              </w:rPr>
              <w:t xml:space="preserve"> </w:t>
            </w:r>
            <w:proofErr w:type="spellStart"/>
            <w:r>
              <w:rPr>
                <w:rFonts w:eastAsia="TimesNewRomanPS-ItalicMT"/>
                <w:lang w:val="en-US"/>
              </w:rPr>
              <w:t>Dasha</w:t>
            </w:r>
            <w:proofErr w:type="spellEnd"/>
            <w:r w:rsidRPr="00950655">
              <w:rPr>
                <w:rFonts w:eastAsia="TimesNewRomanPS-ItalicMT"/>
              </w:rPr>
              <w:t xml:space="preserve"> </w:t>
            </w:r>
            <w:proofErr w:type="spellStart"/>
            <w:r>
              <w:rPr>
                <w:rFonts w:eastAsia="TimesNewRomanPS-ItalicMT"/>
                <w:lang w:val="en-US"/>
              </w:rPr>
              <w:t>Sedova</w:t>
            </w:r>
            <w:proofErr w:type="spellEnd"/>
            <w:r w:rsidRPr="009E15E7">
              <w:rPr>
                <w:rFonts w:eastAsia="TimesNewRomanPS-ItalicMT"/>
              </w:rPr>
              <w:t xml:space="preserve"> </w:t>
            </w:r>
            <w:r w:rsidRPr="009E15E7">
              <w:rPr>
                <w:rFonts w:eastAsia="TimesNewRomanPSMT"/>
              </w:rPr>
              <w:t>Употребление прилагательных и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наречий.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t>Г/</w:t>
            </w:r>
            <w:proofErr w:type="gramStart"/>
            <w:r w:rsidRPr="009E15E7">
              <w:t>П</w:t>
            </w:r>
            <w:proofErr w:type="gramEnd"/>
            <w:r w:rsidRPr="009E15E7">
              <w:t xml:space="preserve">: </w:t>
            </w:r>
            <w:r w:rsidRPr="009E15E7">
              <w:rPr>
                <w:rFonts w:eastAsia="TimesNewRomanPSMT"/>
              </w:rPr>
              <w:t>образование наречий от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 xml:space="preserve">прилагательных. </w:t>
            </w:r>
            <w:r w:rsidRPr="009E15E7">
              <w:rPr>
                <w:rFonts w:eastAsia="TimesNewRomanPSMT"/>
              </w:rPr>
              <w:lastRenderedPageBreak/>
              <w:t>Выбор правильной части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речи (прилагательного/наречия)</w:t>
            </w:r>
          </w:p>
          <w:p w:rsidR="00B13F99" w:rsidRPr="000E7BF9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84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50655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-ItalicMT"/>
                <w:lang w:val="en-US"/>
              </w:rPr>
            </w:pPr>
            <w:r w:rsidRPr="009E15E7">
              <w:lastRenderedPageBreak/>
              <w:t>Активная</w:t>
            </w:r>
            <w:r w:rsidRPr="009E15E7">
              <w:rPr>
                <w:lang w:val="en-US"/>
              </w:rPr>
              <w:t xml:space="preserve"> </w:t>
            </w:r>
            <w:r w:rsidRPr="009E15E7">
              <w:t>лексика</w:t>
            </w:r>
            <w:r w:rsidRPr="009E15E7">
              <w:rPr>
                <w:lang w:val="en-US"/>
              </w:rPr>
              <w:t xml:space="preserve">: </w:t>
            </w:r>
            <w:r>
              <w:rPr>
                <w:rFonts w:eastAsia="TimesNewRomanPS-ItalicMT"/>
                <w:lang w:val="en-US"/>
              </w:rPr>
              <w:t>Badly</w:t>
            </w:r>
            <w:r w:rsidRPr="00950655">
              <w:rPr>
                <w:rFonts w:eastAsia="TimesNewRomanPS-ItalicMT"/>
                <w:lang w:val="en-US"/>
              </w:rPr>
              <w:t>-</w:t>
            </w:r>
            <w:proofErr w:type="spellStart"/>
            <w:r>
              <w:rPr>
                <w:rFonts w:eastAsia="TimesNewRomanPS-ItalicMT"/>
                <w:lang w:val="en-US"/>
              </w:rPr>
              <w:t>paid</w:t>
            </w:r>
            <w:proofErr w:type="gramStart"/>
            <w:r w:rsidRPr="00950655">
              <w:rPr>
                <w:rFonts w:eastAsia="TimesNewRomanPS-ItalicMT"/>
                <w:lang w:val="en-US"/>
              </w:rPr>
              <w:t>,</w:t>
            </w:r>
            <w:r>
              <w:rPr>
                <w:rFonts w:eastAsia="TimesNewRomanPS-ItalicMT"/>
                <w:lang w:val="en-US"/>
              </w:rPr>
              <w:t>tiring</w:t>
            </w:r>
            <w:proofErr w:type="spellEnd"/>
            <w:proofErr w:type="gramEnd"/>
            <w:r w:rsidRPr="00950655">
              <w:rPr>
                <w:rFonts w:eastAsia="TimesNewRomanPS-ItalicMT"/>
                <w:lang w:val="en-US"/>
              </w:rPr>
              <w:t xml:space="preserve">, </w:t>
            </w:r>
            <w:r>
              <w:rPr>
                <w:rFonts w:eastAsia="TimesNewRomanPS-ItalicMT"/>
                <w:lang w:val="en-US"/>
              </w:rPr>
              <w:t>interesting</w:t>
            </w:r>
            <w:r w:rsidRPr="00950655">
              <w:rPr>
                <w:rFonts w:eastAsia="TimesNewRomanPS-ItalicMT"/>
                <w:lang w:val="en-US"/>
              </w:rPr>
              <w:t xml:space="preserve">, </w:t>
            </w:r>
            <w:r>
              <w:rPr>
                <w:rFonts w:eastAsia="TimesNewRomanPS-ItalicMT"/>
                <w:lang w:val="en-US"/>
              </w:rPr>
              <w:t>demanding</w:t>
            </w:r>
            <w:r w:rsidRPr="00950655">
              <w:rPr>
                <w:rFonts w:eastAsia="TimesNewRomanPS-ItalicMT"/>
                <w:lang w:val="en-US"/>
              </w:rPr>
              <w:t xml:space="preserve">, </w:t>
            </w:r>
            <w:r>
              <w:rPr>
                <w:rFonts w:eastAsia="TimesNewRomanPS-ItalicMT"/>
                <w:lang w:val="en-US"/>
              </w:rPr>
              <w:t>well</w:t>
            </w:r>
            <w:r w:rsidRPr="00950655">
              <w:rPr>
                <w:rFonts w:eastAsia="TimesNewRomanPS-ItalicMT"/>
                <w:lang w:val="en-US"/>
              </w:rPr>
              <w:t>-</w:t>
            </w:r>
            <w:r>
              <w:rPr>
                <w:rFonts w:eastAsia="TimesNewRomanPS-ItalicMT"/>
                <w:lang w:val="en-US"/>
              </w:rPr>
              <w:t>paid</w:t>
            </w:r>
            <w:r w:rsidRPr="00950655">
              <w:rPr>
                <w:rFonts w:eastAsia="TimesNewRomanPS-ItalicMT"/>
                <w:lang w:val="en-US"/>
              </w:rPr>
              <w:t xml:space="preserve">, </w:t>
            </w:r>
            <w:r>
              <w:rPr>
                <w:rFonts w:eastAsia="TimesNewRomanPS-ItalicMT"/>
                <w:lang w:val="en-US"/>
              </w:rPr>
              <w:t>boring</w:t>
            </w:r>
            <w:r w:rsidRPr="00950655">
              <w:rPr>
                <w:rFonts w:eastAsia="TimesNewRomanPS-ItalicMT"/>
                <w:lang w:val="en-US"/>
              </w:rPr>
              <w:t>.</w:t>
            </w:r>
          </w:p>
          <w:p w:rsidR="00B13F99" w:rsidRPr="00601E5D" w:rsidRDefault="00B13F99" w:rsidP="00853295">
            <w:pPr>
              <w:suppressAutoHyphens/>
              <w:rPr>
                <w:lang w:val="en-US"/>
              </w:rPr>
            </w:pPr>
            <w:r w:rsidRPr="009E15E7">
              <w:t xml:space="preserve">Грамматика: </w:t>
            </w:r>
            <w:r>
              <w:t>Модальные</w:t>
            </w:r>
            <w:r w:rsidRPr="00601E5D">
              <w:rPr>
                <w:lang w:val="en-US"/>
              </w:rPr>
              <w:t xml:space="preserve"> </w:t>
            </w:r>
            <w:r>
              <w:t>глаголы</w:t>
            </w:r>
            <w:r w:rsidRPr="00601E5D">
              <w:rPr>
                <w:lang w:val="en-US"/>
              </w:rPr>
              <w:t xml:space="preserve"> </w:t>
            </w:r>
            <w:r>
              <w:t>и</w:t>
            </w:r>
            <w:r w:rsidRPr="00601E5D">
              <w:rPr>
                <w:lang w:val="en-US"/>
              </w:rPr>
              <w:t xml:space="preserve"> </w:t>
            </w:r>
            <w:r>
              <w:t>их</w:t>
            </w:r>
            <w:r w:rsidRPr="00601E5D">
              <w:rPr>
                <w:lang w:val="en-US"/>
              </w:rPr>
              <w:t xml:space="preserve"> </w:t>
            </w:r>
            <w:r>
              <w:t>эквиваленты</w:t>
            </w:r>
            <w:r w:rsidRPr="00601E5D">
              <w:rPr>
                <w:lang w:val="en-US"/>
              </w:rPr>
              <w:t xml:space="preserve"> should, could, have to, be able to.</w:t>
            </w:r>
          </w:p>
          <w:p w:rsidR="00B13F99" w:rsidRPr="00950655" w:rsidRDefault="00B13F99" w:rsidP="00853295">
            <w:pPr>
              <w:autoSpaceDE w:val="0"/>
              <w:autoSpaceDN w:val="0"/>
              <w:adjustRightInd w:val="0"/>
              <w:jc w:val="both"/>
              <w:rPr>
                <w:lang w:val="en-US"/>
              </w:rPr>
            </w:pPr>
          </w:p>
        </w:tc>
        <w:tc>
          <w:tcPr>
            <w:tcW w:w="2400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Выбирать необходимую информацию,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просмотрев текст.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 xml:space="preserve">Передавать содержание прочитанного текста </w:t>
            </w:r>
            <w:proofErr w:type="gramStart"/>
            <w:r w:rsidRPr="009E15E7">
              <w:rPr>
                <w:rFonts w:eastAsia="TimesNewRomanPSMT"/>
              </w:rPr>
              <w:t>с</w:t>
            </w:r>
            <w:proofErr w:type="gramEnd"/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опорой на текст/иллюстрации/к</w:t>
            </w:r>
            <w:r w:rsidRPr="009E15E7">
              <w:rPr>
                <w:rFonts w:eastAsia="TimesNewRomanPSMT"/>
              </w:rPr>
              <w:lastRenderedPageBreak/>
              <w:t>лючевые слова.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Узнавать в письменном и устном тексте, воспроизводить и употреблять в речи</w:t>
            </w:r>
          </w:p>
          <w:p w:rsidR="00B13F99" w:rsidRPr="00107AA7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  <w:lang w:val="en-US"/>
              </w:rPr>
            </w:pPr>
            <w:r w:rsidRPr="009E15E7">
              <w:rPr>
                <w:rFonts w:eastAsia="TimesNewRomanPSMT"/>
              </w:rPr>
              <w:t>лексические единицы</w:t>
            </w:r>
            <w:r>
              <w:rPr>
                <w:rFonts w:eastAsia="TimesNewRomanPSMT"/>
                <w:lang w:val="en-US"/>
              </w:rPr>
              <w:t>.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3126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9E15E7">
              <w:lastRenderedPageBreak/>
              <w:t>Р</w:t>
            </w:r>
            <w:proofErr w:type="gramEnd"/>
            <w:r w:rsidRPr="009E15E7">
              <w:t>: адекватно использовать речь для планирования и регуляции своей деятельности.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9E15E7">
              <w:t>П</w:t>
            </w:r>
            <w:proofErr w:type="gramEnd"/>
            <w:r w:rsidRPr="009E15E7">
              <w:t>: ставить и формулировать проблемы.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9E15E7">
              <w:t>К</w:t>
            </w:r>
            <w:proofErr w:type="gramEnd"/>
            <w:r w:rsidRPr="009E15E7">
              <w:t>: формулировать собственное мнение и позицию.</w:t>
            </w:r>
          </w:p>
        </w:tc>
        <w:tc>
          <w:tcPr>
            <w:tcW w:w="1854" w:type="dxa"/>
            <w:gridSpan w:val="9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r w:rsidRPr="009E15E7">
              <w:t xml:space="preserve">гуманистическое сознание, целостный, социально ориентированный взгляд на мир в единстве и разнообразии природы, народов, </w:t>
            </w:r>
            <w:r w:rsidRPr="009E15E7">
              <w:lastRenderedPageBreak/>
              <w:t>культур и религий.</w:t>
            </w:r>
          </w:p>
        </w:tc>
        <w:tc>
          <w:tcPr>
            <w:tcW w:w="998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r>
              <w:lastRenderedPageBreak/>
              <w:t>И К</w:t>
            </w:r>
          </w:p>
        </w:tc>
      </w:tr>
      <w:tr w:rsidR="00B13F99" w:rsidRPr="009E15E7" w:rsidTr="00853295">
        <w:trPr>
          <w:gridAfter w:val="3"/>
          <w:wAfter w:w="14302" w:type="dxa"/>
          <w:trHeight w:val="1"/>
        </w:trPr>
        <w:tc>
          <w:tcPr>
            <w:tcW w:w="49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r>
              <w:lastRenderedPageBreak/>
              <w:t>37</w:t>
            </w:r>
          </w:p>
        </w:tc>
        <w:tc>
          <w:tcPr>
            <w:tcW w:w="848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2311E7" w:rsidRDefault="00B13F99" w:rsidP="00853295">
            <w:pPr>
              <w:autoSpaceDE w:val="0"/>
              <w:autoSpaceDN w:val="0"/>
              <w:adjustRightInd w:val="0"/>
              <w:jc w:val="both"/>
            </w:pPr>
            <w:r>
              <w:t>0</w:t>
            </w:r>
            <w:r>
              <w:rPr>
                <w:lang w:val="en-US"/>
              </w:rPr>
              <w:t>5</w:t>
            </w:r>
            <w:r>
              <w:t>.12</w:t>
            </w:r>
          </w:p>
        </w:tc>
        <w:tc>
          <w:tcPr>
            <w:tcW w:w="580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57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FB0211" w:rsidRDefault="00B13F99" w:rsidP="00853295">
            <w:pPr>
              <w:autoSpaceDE w:val="0"/>
              <w:autoSpaceDN w:val="0"/>
              <w:adjustRightInd w:val="0"/>
              <w:jc w:val="both"/>
            </w:pPr>
            <w:r>
              <w:t>Обязанности по дому.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r>
              <w:t>Г</w:t>
            </w:r>
            <w:r w:rsidRPr="009E15E7">
              <w:t>оворение</w:t>
            </w:r>
          </w:p>
        </w:tc>
        <w:tc>
          <w:tcPr>
            <w:tcW w:w="1985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FB0211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-ItalicMT"/>
              </w:rPr>
            </w:pPr>
            <w:r w:rsidRPr="009E15E7">
              <w:t>Г</w:t>
            </w:r>
            <w:r w:rsidRPr="000E7BF9">
              <w:t>/</w:t>
            </w:r>
            <w:r w:rsidRPr="009E15E7">
              <w:t>Ч</w:t>
            </w:r>
            <w:r w:rsidRPr="000E7BF9">
              <w:t xml:space="preserve">: </w:t>
            </w:r>
            <w:r w:rsidRPr="009E15E7">
              <w:rPr>
                <w:rFonts w:eastAsia="TimesNewRomanPSMT"/>
              </w:rPr>
              <w:t>текст</w:t>
            </w:r>
            <w:r w:rsidRPr="000E7BF9">
              <w:rPr>
                <w:rFonts w:eastAsia="TimesNewRomanPSMT"/>
              </w:rPr>
              <w:t xml:space="preserve"> 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t>Ч/</w:t>
            </w:r>
            <w:proofErr w:type="gramStart"/>
            <w:r w:rsidRPr="009E15E7">
              <w:t>П</w:t>
            </w:r>
            <w:proofErr w:type="gramEnd"/>
            <w:r w:rsidRPr="009E15E7">
              <w:t xml:space="preserve">: </w:t>
            </w:r>
            <w:r w:rsidRPr="009E15E7">
              <w:rPr>
                <w:rFonts w:eastAsia="TimesNewRomanPSMT"/>
              </w:rPr>
              <w:t>составление плана текста.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t xml:space="preserve">Ч/Г: </w:t>
            </w:r>
            <w:r w:rsidRPr="009E15E7">
              <w:rPr>
                <w:rFonts w:eastAsia="TimesNewRomanPSMT"/>
              </w:rPr>
              <w:t>определение истинности/ложности</w:t>
            </w:r>
          </w:p>
          <w:p w:rsidR="00B13F99" w:rsidRPr="00FB0211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высказывания.</w:t>
            </w:r>
          </w:p>
        </w:tc>
        <w:tc>
          <w:tcPr>
            <w:tcW w:w="284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suppressAutoHyphens/>
            </w:pPr>
            <w:r>
              <w:t>Грамматика: Модальные</w:t>
            </w:r>
            <w:r w:rsidRPr="00FB0211">
              <w:t xml:space="preserve"> </w:t>
            </w:r>
            <w:r>
              <w:t>глаголы</w:t>
            </w:r>
            <w:r w:rsidRPr="00FB0211">
              <w:t xml:space="preserve"> </w:t>
            </w:r>
            <w:r>
              <w:t>и</w:t>
            </w:r>
            <w:r w:rsidRPr="00FB0211">
              <w:t xml:space="preserve"> </w:t>
            </w:r>
            <w:r>
              <w:t>их</w:t>
            </w:r>
            <w:r w:rsidRPr="00FB0211">
              <w:t xml:space="preserve"> </w:t>
            </w:r>
            <w:r>
              <w:t>эквиваленты</w:t>
            </w:r>
            <w:r w:rsidRPr="00FB0211">
              <w:t xml:space="preserve"> </w:t>
            </w:r>
            <w:r w:rsidRPr="00601E5D">
              <w:rPr>
                <w:lang w:val="en-US"/>
              </w:rPr>
              <w:t>should</w:t>
            </w:r>
            <w:r w:rsidRPr="00FB0211">
              <w:t xml:space="preserve">, </w:t>
            </w:r>
            <w:r w:rsidRPr="00601E5D">
              <w:rPr>
                <w:lang w:val="en-US"/>
              </w:rPr>
              <w:t>could</w:t>
            </w:r>
            <w:r w:rsidRPr="00FB0211">
              <w:t xml:space="preserve">, </w:t>
            </w:r>
            <w:r w:rsidRPr="00601E5D">
              <w:rPr>
                <w:lang w:val="en-US"/>
              </w:rPr>
              <w:t>have</w:t>
            </w:r>
            <w:r w:rsidRPr="00FB0211">
              <w:t xml:space="preserve"> </w:t>
            </w:r>
            <w:r w:rsidRPr="00601E5D">
              <w:rPr>
                <w:lang w:val="en-US"/>
              </w:rPr>
              <w:t>to</w:t>
            </w:r>
            <w:r w:rsidRPr="00FB0211">
              <w:t xml:space="preserve">, </w:t>
            </w:r>
            <w:r w:rsidRPr="00601E5D">
              <w:rPr>
                <w:lang w:val="en-US"/>
              </w:rPr>
              <w:t>be</w:t>
            </w:r>
            <w:r w:rsidRPr="00FB0211">
              <w:t xml:space="preserve"> </w:t>
            </w:r>
            <w:r w:rsidRPr="00601E5D">
              <w:rPr>
                <w:lang w:val="en-US"/>
              </w:rPr>
              <w:t>able</w:t>
            </w:r>
            <w:r w:rsidRPr="00FB0211">
              <w:t xml:space="preserve"> </w:t>
            </w:r>
            <w:r w:rsidRPr="00601E5D">
              <w:rPr>
                <w:lang w:val="en-US"/>
              </w:rPr>
              <w:t>to</w:t>
            </w:r>
            <w:r w:rsidRPr="00FB0211">
              <w:t>.</w:t>
            </w:r>
            <w:r w:rsidRPr="009E15E7">
              <w:t>Активная лексика по теме.</w:t>
            </w:r>
          </w:p>
        </w:tc>
        <w:tc>
          <w:tcPr>
            <w:tcW w:w="2400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Зрительно воспринимать текст, узнавать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знакомые слова и грамматические явления и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 xml:space="preserve">понимать основное содержание </w:t>
            </w:r>
            <w:proofErr w:type="gramStart"/>
            <w:r w:rsidRPr="009E15E7">
              <w:rPr>
                <w:rFonts w:eastAsia="TimesNewRomanPSMT"/>
              </w:rPr>
              <w:t>аутентичных</w:t>
            </w:r>
            <w:proofErr w:type="gramEnd"/>
          </w:p>
          <w:p w:rsidR="00B13F99" w:rsidRPr="00FB0211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текстов разных жанров и стилей.</w:t>
            </w:r>
          </w:p>
        </w:tc>
        <w:tc>
          <w:tcPr>
            <w:tcW w:w="3126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9E15E7">
              <w:t>Р</w:t>
            </w:r>
            <w:proofErr w:type="gramEnd"/>
            <w:r w:rsidRPr="009E15E7">
              <w:t>: адекватно использовать речь для планирования и регуляции своей деятельности.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9E15E7">
              <w:t>П</w:t>
            </w:r>
            <w:proofErr w:type="gramEnd"/>
            <w:r w:rsidRPr="009E15E7">
              <w:t>: ставить и формулировать проблемы.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proofErr w:type="gramStart"/>
            <w:r w:rsidRPr="009E15E7">
              <w:t>К</w:t>
            </w:r>
            <w:proofErr w:type="gramEnd"/>
            <w:r w:rsidRPr="009E15E7">
              <w:t>: формулировать собственное мнение и позицию.</w:t>
            </w:r>
          </w:p>
        </w:tc>
        <w:tc>
          <w:tcPr>
            <w:tcW w:w="1854" w:type="dxa"/>
            <w:gridSpan w:val="9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t>начальные навыки адаптации в динамично изменяющемся  мире</w:t>
            </w:r>
          </w:p>
        </w:tc>
        <w:tc>
          <w:tcPr>
            <w:tcW w:w="1679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>
              <w:rPr>
                <w:rFonts w:eastAsia="TimesNewRomanPSMT"/>
              </w:rPr>
              <w:t>В</w:t>
            </w:r>
          </w:p>
        </w:tc>
      </w:tr>
      <w:tr w:rsidR="00B13F99" w:rsidRPr="003E00AC" w:rsidTr="00853295">
        <w:trPr>
          <w:gridAfter w:val="5"/>
          <w:wAfter w:w="14972" w:type="dxa"/>
          <w:trHeight w:val="1"/>
        </w:trPr>
        <w:tc>
          <w:tcPr>
            <w:tcW w:w="49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r>
              <w:t>38</w:t>
            </w:r>
          </w:p>
        </w:tc>
        <w:tc>
          <w:tcPr>
            <w:tcW w:w="848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r>
              <w:t>0</w:t>
            </w:r>
            <w:r>
              <w:rPr>
                <w:lang w:val="en-US"/>
              </w:rPr>
              <w:t>7</w:t>
            </w:r>
            <w:r>
              <w:t>.12</w:t>
            </w:r>
          </w:p>
        </w:tc>
        <w:tc>
          <w:tcPr>
            <w:tcW w:w="580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jc w:val="both"/>
            </w:pPr>
          </w:p>
        </w:tc>
        <w:tc>
          <w:tcPr>
            <w:tcW w:w="157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0E3099" w:rsidRDefault="00B13F99" w:rsidP="00853295">
            <w:pPr>
              <w:pStyle w:val="aa"/>
              <w:shd w:val="clear" w:color="auto" w:fill="auto"/>
              <w:tabs>
                <w:tab w:val="left" w:pos="236"/>
              </w:tabs>
              <w:spacing w:before="0"/>
              <w:ind w:right="20"/>
              <w:jc w:val="both"/>
              <w:rPr>
                <w:color w:val="000000"/>
                <w:shd w:val="clear" w:color="auto" w:fill="FFFFFF"/>
              </w:rPr>
            </w:pPr>
            <w:r w:rsidRPr="00A75FD7">
              <w:rPr>
                <w:rFonts w:ascii="Times New Roman" w:hAnsi="Times New Roman"/>
                <w:sz w:val="24"/>
                <w:szCs w:val="24"/>
              </w:rPr>
              <w:t>Модальные глаголы, выражающие обязанность</w:t>
            </w:r>
            <w:r>
              <w:rPr>
                <w:rFonts w:ascii="Times New Roman" w:hAnsi="Times New Roman"/>
                <w:sz w:val="24"/>
                <w:szCs w:val="24"/>
              </w:rPr>
              <w:t>. Говорение</w:t>
            </w:r>
          </w:p>
          <w:p w:rsidR="00B13F99" w:rsidRPr="009E15E7" w:rsidRDefault="00B13F99" w:rsidP="00853295">
            <w:pPr>
              <w:jc w:val="both"/>
            </w:pPr>
          </w:p>
        </w:tc>
        <w:tc>
          <w:tcPr>
            <w:tcW w:w="1985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3E00AC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-ItalicMT"/>
              </w:rPr>
            </w:pPr>
            <w:r w:rsidRPr="009E15E7">
              <w:t>А</w:t>
            </w:r>
            <w:r w:rsidRPr="003E00AC">
              <w:t>/</w:t>
            </w:r>
            <w:r w:rsidRPr="009E15E7">
              <w:t>Г</w:t>
            </w:r>
            <w:r w:rsidRPr="003E00AC">
              <w:t>/</w:t>
            </w:r>
            <w:r w:rsidRPr="009E15E7">
              <w:t>Ч</w:t>
            </w:r>
            <w:r w:rsidRPr="003E00AC">
              <w:t xml:space="preserve">: </w:t>
            </w:r>
            <w:r w:rsidRPr="009E15E7">
              <w:rPr>
                <w:rFonts w:eastAsia="TimesNewRomanPSMT"/>
              </w:rPr>
              <w:t>текст</w:t>
            </w:r>
            <w:r w:rsidRPr="003E00AC">
              <w:rPr>
                <w:rFonts w:eastAsia="TimesNewRomanPSMT"/>
              </w:rPr>
              <w:t>-</w:t>
            </w:r>
            <w:r w:rsidRPr="009E15E7">
              <w:rPr>
                <w:rFonts w:eastAsia="TimesNewRomanPSMT"/>
              </w:rPr>
              <w:t>история</w:t>
            </w:r>
            <w:r w:rsidRPr="003E00AC">
              <w:rPr>
                <w:rFonts w:eastAsia="TimesNewRomanPSMT"/>
              </w:rPr>
              <w:t xml:space="preserve"> </w:t>
            </w:r>
            <w:r w:rsidRPr="009E15E7">
              <w:rPr>
                <w:rFonts w:eastAsia="TimesNewRomanPSMT"/>
              </w:rPr>
              <w:t>составление описания иллюстраций.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t xml:space="preserve">Г/Ч: </w:t>
            </w:r>
            <w:r w:rsidRPr="009E15E7">
              <w:rPr>
                <w:rFonts w:eastAsia="TimesNewRomanPSMT"/>
              </w:rPr>
              <w:t>ответы на вопросы по тексту.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Сопоставление частей предложения.</w:t>
            </w:r>
          </w:p>
          <w:p w:rsidR="00B13F99" w:rsidRPr="003E00AC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t>Ч/</w:t>
            </w:r>
            <w:proofErr w:type="gramStart"/>
            <w:r w:rsidRPr="009E15E7">
              <w:t>П</w:t>
            </w:r>
            <w:proofErr w:type="gramEnd"/>
            <w:r w:rsidRPr="009E15E7">
              <w:t xml:space="preserve">: </w:t>
            </w:r>
            <w:r w:rsidRPr="009E15E7">
              <w:rPr>
                <w:rFonts w:eastAsia="TimesNewRomanPSMT"/>
              </w:rPr>
              <w:t xml:space="preserve">сопоставление вопросов и </w:t>
            </w:r>
            <w:r w:rsidRPr="009E15E7">
              <w:rPr>
                <w:rFonts w:eastAsia="TimesNewRomanPSMT"/>
              </w:rPr>
              <w:lastRenderedPageBreak/>
              <w:t>ответов.</w:t>
            </w:r>
          </w:p>
        </w:tc>
        <w:tc>
          <w:tcPr>
            <w:tcW w:w="284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0E7BF9" w:rsidRDefault="00B13F99" w:rsidP="00853295">
            <w:pPr>
              <w:autoSpaceDE w:val="0"/>
              <w:autoSpaceDN w:val="0"/>
              <w:adjustRightInd w:val="0"/>
              <w:jc w:val="both"/>
            </w:pPr>
            <w:r>
              <w:rPr>
                <w:rFonts w:eastAsia="TimesNewRomanPS-ItalicMT"/>
              </w:rPr>
              <w:lastRenderedPageBreak/>
              <w:t xml:space="preserve">Грамматика модальные глаголы. </w:t>
            </w:r>
            <w:r>
              <w:rPr>
                <w:rFonts w:eastAsia="TimesNewRomanPS-ItalicMT"/>
                <w:lang w:val="en-US"/>
              </w:rPr>
              <w:t>Can</w:t>
            </w:r>
            <w:r w:rsidRPr="000E7BF9">
              <w:rPr>
                <w:rFonts w:eastAsia="TimesNewRomanPS-ItalicMT"/>
              </w:rPr>
              <w:t xml:space="preserve">, </w:t>
            </w:r>
            <w:r>
              <w:rPr>
                <w:rFonts w:eastAsia="TimesNewRomanPS-ItalicMT"/>
                <w:lang w:val="en-US"/>
              </w:rPr>
              <w:t>could</w:t>
            </w:r>
            <w:r w:rsidRPr="000E7BF9">
              <w:rPr>
                <w:rFonts w:eastAsia="TimesNewRomanPS-ItalicMT"/>
              </w:rPr>
              <w:t xml:space="preserve">, </w:t>
            </w:r>
            <w:r>
              <w:rPr>
                <w:rFonts w:eastAsia="TimesNewRomanPS-ItalicMT"/>
                <w:lang w:val="en-US"/>
              </w:rPr>
              <w:t>may</w:t>
            </w:r>
            <w:r w:rsidRPr="000E7BF9">
              <w:rPr>
                <w:rFonts w:eastAsia="TimesNewRomanPS-ItalicMT"/>
              </w:rPr>
              <w:t xml:space="preserve">, </w:t>
            </w:r>
            <w:r>
              <w:rPr>
                <w:rFonts w:eastAsia="TimesNewRomanPS-ItalicMT"/>
                <w:lang w:val="en-US"/>
              </w:rPr>
              <w:t>must</w:t>
            </w:r>
            <w:r w:rsidRPr="000E7BF9">
              <w:rPr>
                <w:rFonts w:eastAsia="TimesNewRomanPS-ItalicMT"/>
              </w:rPr>
              <w:t>.</w:t>
            </w:r>
          </w:p>
        </w:tc>
        <w:tc>
          <w:tcPr>
            <w:tcW w:w="2411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Понимать в целом речь учителя по ведению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урока, речь одноклассников в ходе общения сними.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Воспринимать на слух и зрительно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содержание текста, задавать вопросы и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отвечать на них с опорой на иллюстрации.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 xml:space="preserve">Читать диалоги с </w:t>
            </w:r>
            <w:r w:rsidRPr="009E15E7">
              <w:rPr>
                <w:rFonts w:eastAsia="TimesNewRomanPSMT"/>
              </w:rPr>
              <w:lastRenderedPageBreak/>
              <w:t>соблюдением н</w:t>
            </w:r>
            <w:r>
              <w:rPr>
                <w:rFonts w:eastAsia="TimesNewRomanPSMT"/>
              </w:rPr>
              <w:t>орм</w:t>
            </w:r>
          </w:p>
        </w:tc>
        <w:tc>
          <w:tcPr>
            <w:tcW w:w="3126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9E15E7">
              <w:lastRenderedPageBreak/>
              <w:t>Р</w:t>
            </w:r>
            <w:proofErr w:type="gramEnd"/>
            <w:r w:rsidRPr="009E15E7">
              <w:t>: адекватно использовать речь для планирования и регуляции своей деятельности.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9E15E7">
              <w:t>П</w:t>
            </w:r>
            <w:proofErr w:type="gramEnd"/>
            <w:r w:rsidRPr="009E15E7">
              <w:t>: ставить и формулировать проблемы.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9E15E7">
              <w:t>К</w:t>
            </w:r>
            <w:proofErr w:type="gramEnd"/>
            <w:r w:rsidRPr="009E15E7">
              <w:t>: формулировать собственное мнение и позицию.</w:t>
            </w:r>
          </w:p>
        </w:tc>
        <w:tc>
          <w:tcPr>
            <w:tcW w:w="1843" w:type="dxa"/>
            <w:gridSpan w:val="8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r w:rsidRPr="009E15E7">
              <w:t>начальные навыки адаптации в динамично изменяющемся  мире</w:t>
            </w:r>
          </w:p>
        </w:tc>
        <w:tc>
          <w:tcPr>
            <w:tcW w:w="1009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3E00AC" w:rsidRDefault="00B13F99" w:rsidP="00853295">
            <w:pPr>
              <w:autoSpaceDE w:val="0"/>
              <w:autoSpaceDN w:val="0"/>
              <w:adjustRightInd w:val="0"/>
              <w:jc w:val="both"/>
            </w:pPr>
            <w:r>
              <w:t>5.2.9.</w:t>
            </w:r>
          </w:p>
        </w:tc>
      </w:tr>
      <w:tr w:rsidR="00B13F99" w:rsidRPr="009E15E7" w:rsidTr="00853295">
        <w:trPr>
          <w:gridAfter w:val="5"/>
          <w:wAfter w:w="14972" w:type="dxa"/>
          <w:trHeight w:val="1"/>
        </w:trPr>
        <w:tc>
          <w:tcPr>
            <w:tcW w:w="49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8670E5" w:rsidRDefault="00B13F99" w:rsidP="00853295">
            <w:pPr>
              <w:autoSpaceDE w:val="0"/>
              <w:autoSpaceDN w:val="0"/>
              <w:adjustRightInd w:val="0"/>
              <w:jc w:val="both"/>
            </w:pPr>
            <w:r>
              <w:lastRenderedPageBreak/>
              <w:t>39</w:t>
            </w:r>
          </w:p>
        </w:tc>
        <w:tc>
          <w:tcPr>
            <w:tcW w:w="848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r>
              <w:rPr>
                <w:lang w:val="en-US"/>
              </w:rPr>
              <w:t>10</w:t>
            </w:r>
            <w:r>
              <w:t>.12</w:t>
            </w:r>
          </w:p>
        </w:tc>
        <w:tc>
          <w:tcPr>
            <w:tcW w:w="580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jc w:val="both"/>
            </w:pPr>
          </w:p>
        </w:tc>
        <w:tc>
          <w:tcPr>
            <w:tcW w:w="157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jc w:val="both"/>
            </w:pPr>
            <w:r>
              <w:t>Вежливая просьба.</w:t>
            </w:r>
          </w:p>
          <w:p w:rsidR="00B13F99" w:rsidRPr="009E15E7" w:rsidRDefault="00B13F99" w:rsidP="00853295">
            <w:pPr>
              <w:jc w:val="both"/>
            </w:pPr>
            <w:r>
              <w:t>Говорение</w:t>
            </w:r>
          </w:p>
        </w:tc>
        <w:tc>
          <w:tcPr>
            <w:tcW w:w="1985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87773A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-ItalicMT"/>
              </w:rPr>
            </w:pPr>
            <w:r w:rsidRPr="009E15E7">
              <w:t>А</w:t>
            </w:r>
            <w:r w:rsidRPr="002624EC">
              <w:t>/</w:t>
            </w:r>
            <w:r w:rsidRPr="009E15E7">
              <w:t>Г</w:t>
            </w:r>
            <w:r w:rsidRPr="002624EC">
              <w:t>/</w:t>
            </w:r>
            <w:r w:rsidRPr="009E15E7">
              <w:t>Ч</w:t>
            </w:r>
            <w:r w:rsidRPr="002624EC">
              <w:t xml:space="preserve">: </w:t>
            </w:r>
            <w:r>
              <w:t>Выражать свое отношение к действию, описываемому с помощью модальных глаголов и их эквивалентов (</w:t>
            </w:r>
            <w:r w:rsidRPr="00601E5D">
              <w:rPr>
                <w:lang w:val="en-US"/>
              </w:rPr>
              <w:t>can</w:t>
            </w:r>
            <w:r w:rsidRPr="00612CBF">
              <w:t xml:space="preserve">/ </w:t>
            </w:r>
            <w:r w:rsidRPr="00601E5D">
              <w:rPr>
                <w:lang w:val="en-US"/>
              </w:rPr>
              <w:t>could</w:t>
            </w:r>
            <w:r w:rsidRPr="00612CBF">
              <w:t xml:space="preserve">/ </w:t>
            </w:r>
            <w:r w:rsidRPr="00601E5D">
              <w:rPr>
                <w:lang w:val="en-US"/>
              </w:rPr>
              <w:t>be</w:t>
            </w:r>
            <w:r w:rsidRPr="00612CBF">
              <w:t xml:space="preserve"> </w:t>
            </w:r>
            <w:r w:rsidRPr="00601E5D">
              <w:rPr>
                <w:lang w:val="en-US"/>
              </w:rPr>
              <w:t>able</w:t>
            </w:r>
            <w:r w:rsidRPr="00612CBF">
              <w:t xml:space="preserve"> </w:t>
            </w:r>
            <w:r w:rsidRPr="00601E5D">
              <w:rPr>
                <w:lang w:val="en-US"/>
              </w:rPr>
              <w:t>to</w:t>
            </w:r>
            <w:r w:rsidRPr="00612CBF">
              <w:t xml:space="preserve">, </w:t>
            </w:r>
            <w:r w:rsidRPr="00601E5D">
              <w:rPr>
                <w:lang w:val="en-US"/>
              </w:rPr>
              <w:t>may</w:t>
            </w:r>
            <w:r w:rsidRPr="00612CBF">
              <w:t xml:space="preserve">/ </w:t>
            </w:r>
            <w:r w:rsidRPr="00601E5D">
              <w:rPr>
                <w:lang w:val="en-US"/>
              </w:rPr>
              <w:t>might</w:t>
            </w:r>
            <w:r w:rsidRPr="00612CBF">
              <w:t xml:space="preserve">, </w:t>
            </w:r>
            <w:r w:rsidRPr="00601E5D">
              <w:rPr>
                <w:lang w:val="en-US"/>
              </w:rPr>
              <w:t>must</w:t>
            </w:r>
            <w:r w:rsidRPr="00612CBF">
              <w:t xml:space="preserve">/ </w:t>
            </w:r>
            <w:r w:rsidRPr="00601E5D">
              <w:rPr>
                <w:lang w:val="en-US"/>
              </w:rPr>
              <w:t>have</w:t>
            </w:r>
            <w:r w:rsidRPr="00612CBF">
              <w:t xml:space="preserve"> </w:t>
            </w:r>
            <w:r w:rsidRPr="00601E5D">
              <w:rPr>
                <w:lang w:val="en-US"/>
              </w:rPr>
              <w:t>to</w:t>
            </w:r>
            <w:r w:rsidRPr="00612CBF">
              <w:t xml:space="preserve">, </w:t>
            </w:r>
            <w:r w:rsidRPr="00601E5D">
              <w:rPr>
                <w:lang w:val="en-US"/>
              </w:rPr>
              <w:t>shall</w:t>
            </w:r>
            <w:r w:rsidRPr="00612CBF">
              <w:t xml:space="preserve">, </w:t>
            </w:r>
            <w:r w:rsidRPr="00601E5D">
              <w:rPr>
                <w:lang w:val="en-US"/>
              </w:rPr>
              <w:t>should</w:t>
            </w:r>
            <w:r w:rsidRPr="00612CBF">
              <w:t xml:space="preserve">, </w:t>
            </w:r>
            <w:r w:rsidRPr="00601E5D">
              <w:rPr>
                <w:lang w:val="en-US"/>
              </w:rPr>
              <w:t>would</w:t>
            </w:r>
            <w:r w:rsidRPr="00612CBF">
              <w:t>,</w:t>
            </w:r>
            <w:r w:rsidRPr="00601E5D">
              <w:rPr>
                <w:lang w:val="en-US"/>
              </w:rPr>
              <w:t>need</w:t>
            </w:r>
            <w:r>
              <w:t>)</w:t>
            </w:r>
            <w:r w:rsidRPr="00612CBF">
              <w:t>.</w:t>
            </w:r>
          </w:p>
          <w:p w:rsidR="00B13F99" w:rsidRPr="0087773A" w:rsidRDefault="00B13F99" w:rsidP="00853295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84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B13F99" w:rsidRPr="00F54F5C" w:rsidRDefault="00B13F99" w:rsidP="00853295">
            <w:pPr>
              <w:suppressAutoHyphens/>
            </w:pPr>
            <w:r>
              <w:t>Количественные</w:t>
            </w:r>
            <w:r w:rsidRPr="00F54F5C">
              <w:t xml:space="preserve"> </w:t>
            </w:r>
            <w:r>
              <w:t>выражения</w:t>
            </w:r>
            <w:r w:rsidRPr="00F54F5C">
              <w:t xml:space="preserve"> </w:t>
            </w:r>
            <w:r w:rsidRPr="00601E5D">
              <w:rPr>
                <w:lang w:val="en-US"/>
              </w:rPr>
              <w:t>many</w:t>
            </w:r>
            <w:r w:rsidRPr="00F54F5C">
              <w:t xml:space="preserve">/ </w:t>
            </w:r>
            <w:r w:rsidRPr="00601E5D">
              <w:rPr>
                <w:lang w:val="en-US"/>
              </w:rPr>
              <w:t>much</w:t>
            </w:r>
            <w:r w:rsidRPr="00F54F5C">
              <w:t xml:space="preserve">/ </w:t>
            </w:r>
            <w:r w:rsidRPr="00601E5D">
              <w:rPr>
                <w:lang w:val="en-US"/>
              </w:rPr>
              <w:t>a</w:t>
            </w:r>
            <w:r w:rsidRPr="00F54F5C">
              <w:t xml:space="preserve"> </w:t>
            </w:r>
            <w:r w:rsidRPr="00601E5D">
              <w:rPr>
                <w:lang w:val="en-US"/>
              </w:rPr>
              <w:t>lot</w:t>
            </w:r>
            <w:r w:rsidRPr="00F54F5C">
              <w:t xml:space="preserve"> </w:t>
            </w:r>
            <w:r w:rsidRPr="00601E5D">
              <w:rPr>
                <w:lang w:val="en-US"/>
              </w:rPr>
              <w:t>of</w:t>
            </w:r>
            <w:r w:rsidRPr="00F54F5C">
              <w:t xml:space="preserve">/ </w:t>
            </w:r>
            <w:r w:rsidRPr="00601E5D">
              <w:rPr>
                <w:lang w:val="en-US"/>
              </w:rPr>
              <w:t>lots</w:t>
            </w:r>
            <w:r w:rsidRPr="00F54F5C">
              <w:t xml:space="preserve"> </w:t>
            </w:r>
            <w:r w:rsidRPr="00601E5D">
              <w:rPr>
                <w:lang w:val="en-US"/>
              </w:rPr>
              <w:t>of</w:t>
            </w:r>
            <w:r w:rsidRPr="00F54F5C">
              <w:t xml:space="preserve"> </w:t>
            </w:r>
            <w:r w:rsidRPr="00601E5D">
              <w:rPr>
                <w:lang w:val="en-US"/>
              </w:rPr>
              <w:t>c</w:t>
            </w:r>
            <w:r w:rsidRPr="00F54F5C">
              <w:t xml:space="preserve"> </w:t>
            </w:r>
            <w:r>
              <w:t>исчисляемыми и неисчисляемыми существительными.</w:t>
            </w:r>
          </w:p>
          <w:p w:rsidR="00B13F99" w:rsidRPr="00CD4B44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-ItalicMT"/>
              </w:rPr>
            </w:pPr>
          </w:p>
        </w:tc>
        <w:tc>
          <w:tcPr>
            <w:tcW w:w="2411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Воспринимать на слух и зрительно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содержание текста, задавать вопросы и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отвечать на них с опорой на иллюстрации.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 xml:space="preserve">Оперировать в речи </w:t>
            </w:r>
            <w:proofErr w:type="gramStart"/>
            <w:r w:rsidRPr="009E15E7">
              <w:rPr>
                <w:rFonts w:eastAsia="TimesNewRomanPSMT"/>
              </w:rPr>
              <w:t>изученными</w:t>
            </w:r>
            <w:proofErr w:type="gramEnd"/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лексическими единицами и грамматическими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конструкциями.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Расширять словарный запас и развивать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языковую догадку</w:t>
            </w:r>
            <w:r>
              <w:rPr>
                <w:rFonts w:eastAsia="TimesNewRomanPSMT"/>
              </w:rPr>
              <w:t>.</w:t>
            </w:r>
          </w:p>
        </w:tc>
        <w:tc>
          <w:tcPr>
            <w:tcW w:w="3126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r w:rsidRPr="009E15E7">
              <w:t>Р</w:t>
            </w:r>
            <w:proofErr w:type="gramStart"/>
            <w:r w:rsidRPr="009E15E7">
              <w:t>:в</w:t>
            </w:r>
            <w:proofErr w:type="gramEnd"/>
            <w:r w:rsidRPr="009E15E7">
              <w:t>ыполнять учебные действия в различных формах</w:t>
            </w:r>
          </w:p>
          <w:p w:rsidR="00B13F99" w:rsidRPr="009E15E7" w:rsidRDefault="00B13F99" w:rsidP="00853295">
            <w:pPr>
              <w:tabs>
                <w:tab w:val="left" w:pos="426"/>
              </w:tabs>
              <w:autoSpaceDE w:val="0"/>
              <w:autoSpaceDN w:val="0"/>
              <w:adjustRightInd w:val="0"/>
              <w:ind w:right="-1759"/>
              <w:jc w:val="both"/>
            </w:pPr>
            <w:proofErr w:type="gramStart"/>
            <w:r w:rsidRPr="009E15E7">
              <w:t>П</w:t>
            </w:r>
            <w:proofErr w:type="gramEnd"/>
            <w:r w:rsidRPr="009E15E7">
              <w:t>: построение рассуждения, обобщение, подведение под понятие на основе распознавания объектов, выделения существенных признаков.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r w:rsidRPr="009E15E7">
              <w:t>К: вести  устный и письменный диалог в соответствии с грамматическими и синтаксическими нормами родного языка</w:t>
            </w:r>
          </w:p>
        </w:tc>
        <w:tc>
          <w:tcPr>
            <w:tcW w:w="1843" w:type="dxa"/>
            <w:gridSpan w:val="8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r w:rsidRPr="009E15E7">
              <w:t>гуманистическое сознание, целостный, социально ориентированный взгляд на мир в единстве и разнообразии природы, народов, культур и религий.</w:t>
            </w:r>
          </w:p>
        </w:tc>
        <w:tc>
          <w:tcPr>
            <w:tcW w:w="1009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r>
              <w:t>5.2.3.</w:t>
            </w:r>
          </w:p>
        </w:tc>
      </w:tr>
      <w:tr w:rsidR="00B13F99" w:rsidRPr="009E15E7" w:rsidTr="00853295">
        <w:trPr>
          <w:gridAfter w:val="5"/>
          <w:wAfter w:w="14972" w:type="dxa"/>
          <w:trHeight w:val="1"/>
        </w:trPr>
        <w:tc>
          <w:tcPr>
            <w:tcW w:w="49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8670E5" w:rsidRDefault="00B13F99" w:rsidP="00853295">
            <w:pPr>
              <w:autoSpaceDE w:val="0"/>
              <w:autoSpaceDN w:val="0"/>
              <w:adjustRightInd w:val="0"/>
              <w:jc w:val="both"/>
            </w:pPr>
            <w:r>
              <w:t>40</w:t>
            </w:r>
          </w:p>
        </w:tc>
        <w:tc>
          <w:tcPr>
            <w:tcW w:w="848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spacing w:after="120" w:line="480" w:lineRule="auto"/>
              <w:jc w:val="both"/>
            </w:pPr>
            <w:r>
              <w:t>1</w:t>
            </w:r>
            <w:r>
              <w:rPr>
                <w:lang w:val="en-US"/>
              </w:rPr>
              <w:t>2</w:t>
            </w:r>
            <w:r>
              <w:t>.12</w:t>
            </w:r>
          </w:p>
        </w:tc>
        <w:tc>
          <w:tcPr>
            <w:tcW w:w="580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jc w:val="both"/>
            </w:pPr>
          </w:p>
        </w:tc>
        <w:tc>
          <w:tcPr>
            <w:tcW w:w="157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jc w:val="both"/>
            </w:pPr>
            <w:r>
              <w:t xml:space="preserve">Сложные предложения с </w:t>
            </w:r>
            <w:proofErr w:type="gramStart"/>
            <w:r>
              <w:t>придаточным</w:t>
            </w:r>
            <w:proofErr w:type="gramEnd"/>
            <w:r>
              <w:t xml:space="preserve"> реального условия.</w:t>
            </w:r>
          </w:p>
          <w:p w:rsidR="00B13F99" w:rsidRPr="009E15E7" w:rsidRDefault="00B13F99" w:rsidP="00853295">
            <w:pPr>
              <w:jc w:val="both"/>
            </w:pPr>
            <w:r>
              <w:t>Грамматика.</w:t>
            </w:r>
          </w:p>
        </w:tc>
        <w:tc>
          <w:tcPr>
            <w:tcW w:w="1985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555D3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-ItalicMT"/>
              </w:rPr>
            </w:pPr>
            <w:r w:rsidRPr="009E15E7">
              <w:t>Г</w:t>
            </w:r>
            <w:r w:rsidRPr="000E7BF9">
              <w:t>/</w:t>
            </w:r>
            <w:r w:rsidRPr="009E15E7">
              <w:t>Ч</w:t>
            </w:r>
            <w:r w:rsidRPr="000E7BF9">
              <w:t xml:space="preserve">: </w:t>
            </w:r>
            <w:r w:rsidRPr="009E15E7">
              <w:rPr>
                <w:rFonts w:eastAsia="TimesNewRomanPSMT"/>
              </w:rPr>
              <w:t>текст</w:t>
            </w:r>
            <w:r w:rsidRPr="000E7BF9">
              <w:rPr>
                <w:rFonts w:eastAsia="TimesNewRomanPSMT"/>
              </w:rPr>
              <w:t xml:space="preserve"> 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t xml:space="preserve">Г/Ч: </w:t>
            </w:r>
            <w:r w:rsidRPr="009E15E7">
              <w:rPr>
                <w:rFonts w:eastAsia="TimesNewRomanPSMT"/>
              </w:rPr>
              <w:t xml:space="preserve">сопоставление иллюстраций </w:t>
            </w:r>
            <w:proofErr w:type="gramStart"/>
            <w:r w:rsidRPr="009E15E7">
              <w:rPr>
                <w:rFonts w:eastAsia="TimesNewRomanPSMT"/>
              </w:rPr>
              <w:t>с</w:t>
            </w:r>
            <w:proofErr w:type="gramEnd"/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названиями.</w:t>
            </w:r>
          </w:p>
          <w:p w:rsidR="00B13F99" w:rsidRPr="00E805DA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t>Г</w:t>
            </w:r>
            <w:r w:rsidRPr="00E805DA">
              <w:t>/</w:t>
            </w:r>
            <w:r w:rsidRPr="009E15E7">
              <w:t>Ч</w:t>
            </w:r>
            <w:r w:rsidRPr="00E805DA">
              <w:t xml:space="preserve">: </w:t>
            </w:r>
            <w:r w:rsidRPr="009E15E7">
              <w:rPr>
                <w:rFonts w:eastAsia="TimesNewRomanPSMT"/>
              </w:rPr>
              <w:t>ролевая</w:t>
            </w:r>
            <w:r w:rsidRPr="00E805DA">
              <w:rPr>
                <w:rFonts w:eastAsia="TimesNewRomanPSMT"/>
              </w:rPr>
              <w:t xml:space="preserve"> </w:t>
            </w:r>
            <w:r w:rsidRPr="009E15E7">
              <w:rPr>
                <w:rFonts w:eastAsia="TimesNewRomanPSMT"/>
              </w:rPr>
              <w:t>игра</w:t>
            </w:r>
            <w:r w:rsidRPr="00E805DA">
              <w:rPr>
                <w:rFonts w:eastAsia="TimesNewRomanPSMT"/>
              </w:rPr>
              <w:t xml:space="preserve"> </w:t>
            </w:r>
            <w:r w:rsidRPr="004957C7">
              <w:rPr>
                <w:rFonts w:eastAsia="TimesNewRomanPS-ItalicMT"/>
                <w:lang w:val="en-US"/>
              </w:rPr>
              <w:t>Chatting</w:t>
            </w:r>
            <w:r w:rsidRPr="00E805DA">
              <w:rPr>
                <w:rFonts w:eastAsia="TimesNewRomanPS-ItalicMT"/>
              </w:rPr>
              <w:t xml:space="preserve"> </w:t>
            </w:r>
            <w:r w:rsidRPr="004957C7">
              <w:rPr>
                <w:rFonts w:eastAsia="TimesNewRomanPS-ItalicMT"/>
                <w:lang w:val="en-US"/>
              </w:rPr>
              <w:t>on</w:t>
            </w:r>
            <w:r w:rsidRPr="00E805DA">
              <w:rPr>
                <w:rFonts w:eastAsia="TimesNewRomanPS-ItalicMT"/>
              </w:rPr>
              <w:t xml:space="preserve"> </w:t>
            </w:r>
            <w:r w:rsidRPr="004957C7">
              <w:rPr>
                <w:rFonts w:eastAsia="TimesNewRomanPS-ItalicMT"/>
                <w:lang w:val="en-US"/>
              </w:rPr>
              <w:t>Skype</w:t>
            </w:r>
            <w:r w:rsidRPr="00E805DA">
              <w:rPr>
                <w:rFonts w:eastAsia="TimesNewRomanPSMT"/>
              </w:rPr>
              <w:t>.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t>Г/Ч/</w:t>
            </w:r>
            <w:proofErr w:type="spellStart"/>
            <w:r w:rsidRPr="009E15E7">
              <w:t>П</w:t>
            </w:r>
            <w:proofErr w:type="gramStart"/>
            <w:r w:rsidRPr="009E15E7">
              <w:t>:</w:t>
            </w:r>
            <w:r w:rsidRPr="009E15E7">
              <w:rPr>
                <w:rFonts w:eastAsia="TimesNewRomanPSMT"/>
              </w:rPr>
              <w:t>о</w:t>
            </w:r>
            <w:proofErr w:type="gramEnd"/>
            <w:r w:rsidRPr="009E15E7">
              <w:rPr>
                <w:rFonts w:eastAsia="TimesNewRomanPSMT"/>
              </w:rPr>
              <w:t>писание</w:t>
            </w:r>
            <w:proofErr w:type="spellEnd"/>
            <w:r w:rsidRPr="009E15E7">
              <w:rPr>
                <w:rFonts w:eastAsia="TimesNewRomanPSMT"/>
              </w:rPr>
              <w:t xml:space="preserve"> человека и его профессии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на основе рисунка комнаты, в которой он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живёт.</w:t>
            </w:r>
          </w:p>
          <w:p w:rsidR="00B13F99" w:rsidRPr="009555D3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84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555D3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-ItalicMT"/>
              </w:rPr>
            </w:pPr>
            <w:r w:rsidRPr="009E15E7">
              <w:rPr>
                <w:rFonts w:eastAsia="TimesNewRomanPS-ItalicMT"/>
              </w:rPr>
              <w:lastRenderedPageBreak/>
              <w:t xml:space="preserve"> Грамматика настоящее простое прошедшее простое время.</w:t>
            </w:r>
          </w:p>
        </w:tc>
        <w:tc>
          <w:tcPr>
            <w:tcW w:w="2411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Воспринимать зрительно содержание текста,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задавать вопросы и отвечать на них с опорой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на иллюстрации.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 xml:space="preserve">Оперировать в речи </w:t>
            </w:r>
            <w:proofErr w:type="gramStart"/>
            <w:r w:rsidRPr="009E15E7">
              <w:rPr>
                <w:rFonts w:eastAsia="TimesNewRomanPSMT"/>
              </w:rPr>
              <w:t>изученными</w:t>
            </w:r>
            <w:proofErr w:type="gramEnd"/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 xml:space="preserve">лексическими единицами и </w:t>
            </w:r>
            <w:proofErr w:type="spellStart"/>
            <w:r w:rsidRPr="009E15E7">
              <w:rPr>
                <w:rFonts w:eastAsia="TimesNewRomanPSMT"/>
              </w:rPr>
              <w:t>грамматическимиконструкциями</w:t>
            </w:r>
            <w:proofErr w:type="spellEnd"/>
            <w:r w:rsidRPr="009E15E7">
              <w:rPr>
                <w:rFonts w:eastAsia="TimesNewRomanPSMT"/>
              </w:rPr>
              <w:t>. Расширять словарный запас и развивать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lastRenderedPageBreak/>
              <w:t>языковую догадку.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Писать с опорой на образец личное письмо</w:t>
            </w:r>
          </w:p>
          <w:p w:rsidR="00B13F99" w:rsidRPr="009555D3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зарубежному другу.</w:t>
            </w:r>
          </w:p>
        </w:tc>
        <w:tc>
          <w:tcPr>
            <w:tcW w:w="3126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r w:rsidRPr="009E15E7">
              <w:lastRenderedPageBreak/>
              <w:t>Р</w:t>
            </w:r>
            <w:proofErr w:type="gramStart"/>
            <w:r w:rsidRPr="009E15E7">
              <w:t>:в</w:t>
            </w:r>
            <w:proofErr w:type="gramEnd"/>
            <w:r w:rsidRPr="009E15E7">
              <w:t>ыполнять учебные действия в различных формах</w:t>
            </w:r>
          </w:p>
          <w:p w:rsidR="00B13F99" w:rsidRPr="009E15E7" w:rsidRDefault="00B13F99" w:rsidP="00853295">
            <w:pPr>
              <w:tabs>
                <w:tab w:val="left" w:pos="426"/>
              </w:tabs>
              <w:autoSpaceDE w:val="0"/>
              <w:autoSpaceDN w:val="0"/>
              <w:adjustRightInd w:val="0"/>
              <w:ind w:right="-1759"/>
              <w:jc w:val="both"/>
            </w:pPr>
            <w:proofErr w:type="gramStart"/>
            <w:r w:rsidRPr="009E15E7">
              <w:t>П</w:t>
            </w:r>
            <w:proofErr w:type="gramEnd"/>
            <w:r w:rsidRPr="009E15E7">
              <w:t>: построение рассуждения, обобщение, подведение под понятие на основе распознавания объектов, выделения существенных признаков.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r w:rsidRPr="009E15E7">
              <w:t>К: вести  устный и письменный диалог в соответствии с грамматическими и синтаксическими нормами родного языка правильно определять времена</w:t>
            </w:r>
          </w:p>
        </w:tc>
        <w:tc>
          <w:tcPr>
            <w:tcW w:w="1843" w:type="dxa"/>
            <w:gridSpan w:val="8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r w:rsidRPr="009E15E7">
              <w:t>гуманистическое сознание, целостный, социально ориентированный взгляд на мир в единстве и разнообразии природы, народов, культур и религий.</w:t>
            </w:r>
          </w:p>
        </w:tc>
        <w:tc>
          <w:tcPr>
            <w:tcW w:w="1009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r>
              <w:t>5.1.3.</w:t>
            </w:r>
          </w:p>
        </w:tc>
      </w:tr>
      <w:tr w:rsidR="00B13F99" w:rsidRPr="009E15E7" w:rsidTr="00853295">
        <w:trPr>
          <w:gridAfter w:val="5"/>
          <w:wAfter w:w="14972" w:type="dxa"/>
          <w:trHeight w:val="1"/>
        </w:trPr>
        <w:tc>
          <w:tcPr>
            <w:tcW w:w="49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8670E5" w:rsidRDefault="00B13F99" w:rsidP="00853295">
            <w:pPr>
              <w:autoSpaceDE w:val="0"/>
              <w:autoSpaceDN w:val="0"/>
              <w:adjustRightInd w:val="0"/>
              <w:jc w:val="both"/>
            </w:pPr>
            <w:r>
              <w:lastRenderedPageBreak/>
              <w:t>41</w:t>
            </w:r>
          </w:p>
        </w:tc>
        <w:tc>
          <w:tcPr>
            <w:tcW w:w="848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r>
              <w:t>1</w:t>
            </w:r>
            <w:r>
              <w:rPr>
                <w:lang w:val="en-US"/>
              </w:rPr>
              <w:t>4</w:t>
            </w:r>
            <w:r>
              <w:t>.12</w:t>
            </w:r>
          </w:p>
        </w:tc>
        <w:tc>
          <w:tcPr>
            <w:tcW w:w="580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jc w:val="both"/>
            </w:pPr>
          </w:p>
        </w:tc>
        <w:tc>
          <w:tcPr>
            <w:tcW w:w="157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jc w:val="both"/>
            </w:pPr>
            <w:r>
              <w:t>Как заработать карманные деньги?</w:t>
            </w:r>
          </w:p>
          <w:p w:rsidR="00B13F99" w:rsidRPr="009E15E7" w:rsidRDefault="00B13F99" w:rsidP="00853295">
            <w:pPr>
              <w:jc w:val="both"/>
            </w:pPr>
            <w:r w:rsidRPr="009E15E7">
              <w:t>Говорение</w:t>
            </w:r>
          </w:p>
        </w:tc>
        <w:tc>
          <w:tcPr>
            <w:tcW w:w="1985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883441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  <w:lang w:val="en-US"/>
              </w:rPr>
            </w:pPr>
            <w:r w:rsidRPr="009E15E7">
              <w:t>Г</w:t>
            </w:r>
            <w:r w:rsidRPr="009E15E7">
              <w:rPr>
                <w:lang w:val="en-US"/>
              </w:rPr>
              <w:t>/</w:t>
            </w:r>
            <w:r w:rsidRPr="009E15E7">
              <w:t>Ч</w:t>
            </w:r>
            <w:r w:rsidRPr="009E15E7">
              <w:rPr>
                <w:lang w:val="en-US"/>
              </w:rPr>
              <w:t xml:space="preserve">: </w:t>
            </w:r>
            <w:r w:rsidRPr="009E15E7">
              <w:rPr>
                <w:rFonts w:eastAsia="TimesNewRomanPSMT"/>
              </w:rPr>
              <w:t>игра</w:t>
            </w:r>
            <w:r w:rsidRPr="009E15E7">
              <w:rPr>
                <w:rFonts w:eastAsia="TimesNewRomanPSMT"/>
                <w:lang w:val="en-US"/>
              </w:rPr>
              <w:t xml:space="preserve"> </w:t>
            </w:r>
            <w:r>
              <w:rPr>
                <w:rFonts w:eastAsia="TimesNewRomanPS-ItalicMT"/>
                <w:lang w:val="en-US"/>
              </w:rPr>
              <w:t>Part-time jobs for teenagers</w:t>
            </w:r>
            <w:r>
              <w:rPr>
                <w:rFonts w:eastAsia="TimesNewRomanPSMT"/>
                <w:lang w:val="en-US"/>
              </w:rPr>
              <w:t>.</w:t>
            </w:r>
          </w:p>
          <w:p w:rsidR="00B13F99" w:rsidRPr="000E7BF9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Составление рассказа по картинкам.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t>Г/Ч/</w:t>
            </w:r>
            <w:proofErr w:type="gramStart"/>
            <w:r w:rsidRPr="009E15E7">
              <w:t>П</w:t>
            </w:r>
            <w:proofErr w:type="gramEnd"/>
            <w:r w:rsidRPr="009E15E7">
              <w:t xml:space="preserve">: </w:t>
            </w:r>
            <w:r w:rsidRPr="009E15E7">
              <w:rPr>
                <w:rFonts w:eastAsia="TimesNewRomanPSMT"/>
              </w:rPr>
              <w:t>написание вежливых просьб и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вопросов к предложенным ответам.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t>Ч/</w:t>
            </w:r>
            <w:proofErr w:type="gramStart"/>
            <w:r w:rsidRPr="009E15E7">
              <w:t>П</w:t>
            </w:r>
            <w:proofErr w:type="gramEnd"/>
            <w:r w:rsidRPr="009E15E7">
              <w:t xml:space="preserve">: </w:t>
            </w:r>
            <w:r w:rsidRPr="009E15E7">
              <w:rPr>
                <w:rFonts w:eastAsia="TimesNewRomanPSMT"/>
              </w:rPr>
              <w:t>написание названий частей дома. Хобби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84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-ItalicMT"/>
                <w:lang w:val="en-US"/>
              </w:rPr>
            </w:pPr>
            <w:r w:rsidRPr="009E15E7">
              <w:t>Речевые</w:t>
            </w:r>
            <w:r w:rsidRPr="009E15E7">
              <w:rPr>
                <w:lang w:val="en-US"/>
              </w:rPr>
              <w:t xml:space="preserve"> </w:t>
            </w:r>
            <w:r w:rsidRPr="009E15E7">
              <w:t>образцы</w:t>
            </w:r>
            <w:r w:rsidRPr="009E15E7">
              <w:rPr>
                <w:lang w:val="en-US"/>
              </w:rPr>
              <w:t xml:space="preserve">: </w:t>
            </w:r>
            <w:r>
              <w:rPr>
                <w:rFonts w:eastAsia="TimesNewRomanPS-ItalicMT"/>
                <w:lang w:val="en-US"/>
              </w:rPr>
              <w:t>Can you bring some cola?</w:t>
            </w:r>
            <w:r w:rsidRPr="009E15E7">
              <w:rPr>
                <w:rFonts w:eastAsia="TimesNewRomanPS-ItalicMT"/>
                <w:lang w:val="en-US"/>
              </w:rPr>
              <w:t xml:space="preserve"> Look! There it is, above. It is in …. It’s over there … .Can I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-ItalicMT"/>
                <w:lang w:val="en-US"/>
              </w:rPr>
            </w:pPr>
            <w:proofErr w:type="gramStart"/>
            <w:r w:rsidRPr="009E15E7">
              <w:rPr>
                <w:rFonts w:eastAsia="TimesNewRomanPS-ItalicMT"/>
                <w:lang w:val="en-US"/>
              </w:rPr>
              <w:t>borrow</w:t>
            </w:r>
            <w:proofErr w:type="gramEnd"/>
            <w:r w:rsidRPr="009E15E7">
              <w:rPr>
                <w:rFonts w:eastAsia="TimesNewRomanPS-ItalicMT"/>
                <w:lang w:val="en-US"/>
              </w:rPr>
              <w:t xml:space="preserve"> your pen, please? Yes, of course/here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  <w:lang w:val="en-US"/>
              </w:rPr>
            </w:pPr>
            <w:proofErr w:type="gramStart"/>
            <w:r w:rsidRPr="009E15E7">
              <w:rPr>
                <w:rFonts w:eastAsia="TimesNewRomanPS-ItalicMT"/>
                <w:lang w:val="en-US"/>
              </w:rPr>
              <w:t>you</w:t>
            </w:r>
            <w:proofErr w:type="gramEnd"/>
            <w:r w:rsidRPr="009E15E7">
              <w:rPr>
                <w:rFonts w:eastAsia="TimesNewRomanPS-ItalicMT"/>
                <w:lang w:val="en-US"/>
              </w:rPr>
              <w:t xml:space="preserve"> are/here it is</w:t>
            </w:r>
            <w:r w:rsidRPr="009E15E7">
              <w:rPr>
                <w:rFonts w:eastAsia="TimesNewRomanPSMT"/>
                <w:lang w:val="en-US"/>
              </w:rPr>
              <w:t>.</w:t>
            </w:r>
          </w:p>
          <w:p w:rsidR="00B13F99" w:rsidRPr="009325DD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-ItalicMT"/>
                <w:lang w:val="en-US"/>
              </w:rPr>
            </w:pPr>
            <w:r w:rsidRPr="009E15E7">
              <w:t>Активная</w:t>
            </w:r>
            <w:r w:rsidRPr="009E15E7">
              <w:rPr>
                <w:lang w:val="en-US"/>
              </w:rPr>
              <w:t xml:space="preserve"> </w:t>
            </w:r>
            <w:r w:rsidRPr="009E15E7">
              <w:t>лексика</w:t>
            </w:r>
            <w:r w:rsidRPr="009E15E7">
              <w:rPr>
                <w:lang w:val="en-US"/>
              </w:rPr>
              <w:t>:</w:t>
            </w:r>
            <w:proofErr w:type="gramStart"/>
            <w:r w:rsidRPr="009E15E7">
              <w:rPr>
                <w:lang w:val="en-US"/>
              </w:rPr>
              <w:t xml:space="preserve"> :</w:t>
            </w:r>
            <w:proofErr w:type="gramEnd"/>
            <w:r w:rsidRPr="009E15E7">
              <w:rPr>
                <w:lang w:val="en-US"/>
              </w:rPr>
              <w:t xml:space="preserve"> </w:t>
            </w:r>
            <w:r>
              <w:rPr>
                <w:rFonts w:eastAsia="TimesNewRomanPS-ItalicMT"/>
                <w:lang w:val="en-US"/>
              </w:rPr>
              <w:t>Badly</w:t>
            </w:r>
            <w:r w:rsidRPr="00950655">
              <w:rPr>
                <w:rFonts w:eastAsia="TimesNewRomanPS-ItalicMT"/>
                <w:lang w:val="en-US"/>
              </w:rPr>
              <w:t>-</w:t>
            </w:r>
            <w:proofErr w:type="spellStart"/>
            <w:r>
              <w:rPr>
                <w:rFonts w:eastAsia="TimesNewRomanPS-ItalicMT"/>
                <w:lang w:val="en-US"/>
              </w:rPr>
              <w:t>paid</w:t>
            </w:r>
            <w:proofErr w:type="gramStart"/>
            <w:r w:rsidRPr="00950655">
              <w:rPr>
                <w:rFonts w:eastAsia="TimesNewRomanPS-ItalicMT"/>
                <w:lang w:val="en-US"/>
              </w:rPr>
              <w:t>,</w:t>
            </w:r>
            <w:r>
              <w:rPr>
                <w:rFonts w:eastAsia="TimesNewRomanPS-ItalicMT"/>
                <w:lang w:val="en-US"/>
              </w:rPr>
              <w:t>tiring</w:t>
            </w:r>
            <w:proofErr w:type="spellEnd"/>
            <w:proofErr w:type="gramEnd"/>
            <w:r w:rsidRPr="00950655">
              <w:rPr>
                <w:rFonts w:eastAsia="TimesNewRomanPS-ItalicMT"/>
                <w:lang w:val="en-US"/>
              </w:rPr>
              <w:t xml:space="preserve">, </w:t>
            </w:r>
            <w:r>
              <w:rPr>
                <w:rFonts w:eastAsia="TimesNewRomanPS-ItalicMT"/>
                <w:lang w:val="en-US"/>
              </w:rPr>
              <w:t>interesting</w:t>
            </w:r>
            <w:r w:rsidRPr="00950655">
              <w:rPr>
                <w:rFonts w:eastAsia="TimesNewRomanPS-ItalicMT"/>
                <w:lang w:val="en-US"/>
              </w:rPr>
              <w:t xml:space="preserve">, </w:t>
            </w:r>
            <w:r>
              <w:rPr>
                <w:rFonts w:eastAsia="TimesNewRomanPS-ItalicMT"/>
                <w:lang w:val="en-US"/>
              </w:rPr>
              <w:t>demanding</w:t>
            </w:r>
            <w:r w:rsidRPr="00950655">
              <w:rPr>
                <w:rFonts w:eastAsia="TimesNewRomanPS-ItalicMT"/>
                <w:lang w:val="en-US"/>
              </w:rPr>
              <w:t xml:space="preserve">, </w:t>
            </w:r>
            <w:r>
              <w:rPr>
                <w:rFonts w:eastAsia="TimesNewRomanPS-ItalicMT"/>
                <w:lang w:val="en-US"/>
              </w:rPr>
              <w:t>well</w:t>
            </w:r>
            <w:r w:rsidRPr="00950655">
              <w:rPr>
                <w:rFonts w:eastAsia="TimesNewRomanPS-ItalicMT"/>
                <w:lang w:val="en-US"/>
              </w:rPr>
              <w:t>-</w:t>
            </w:r>
            <w:r>
              <w:rPr>
                <w:rFonts w:eastAsia="TimesNewRomanPS-ItalicMT"/>
                <w:lang w:val="en-US"/>
              </w:rPr>
              <w:t>paid</w:t>
            </w:r>
            <w:r w:rsidRPr="00950655">
              <w:rPr>
                <w:rFonts w:eastAsia="TimesNewRomanPS-ItalicMT"/>
                <w:lang w:val="en-US"/>
              </w:rPr>
              <w:t xml:space="preserve">, </w:t>
            </w:r>
            <w:r>
              <w:rPr>
                <w:rFonts w:eastAsia="TimesNewRomanPS-ItalicMT"/>
                <w:lang w:val="en-US"/>
              </w:rPr>
              <w:t>boring</w:t>
            </w:r>
            <w:r w:rsidRPr="00950655">
              <w:rPr>
                <w:rFonts w:eastAsia="TimesNewRomanPS-ItalicMT"/>
                <w:lang w:val="en-US"/>
              </w:rPr>
              <w:t>.</w:t>
            </w:r>
          </w:p>
        </w:tc>
        <w:tc>
          <w:tcPr>
            <w:tcW w:w="2411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Воспринимать</w:t>
            </w:r>
            <w:r w:rsidRPr="000E7BF9">
              <w:rPr>
                <w:rFonts w:eastAsia="TimesNewRomanPSMT"/>
              </w:rPr>
              <w:t xml:space="preserve"> </w:t>
            </w:r>
            <w:r w:rsidRPr="009E15E7">
              <w:rPr>
                <w:rFonts w:eastAsia="TimesNewRomanPSMT"/>
              </w:rPr>
              <w:t>на</w:t>
            </w:r>
            <w:r w:rsidRPr="000E7BF9">
              <w:rPr>
                <w:rFonts w:eastAsia="TimesNewRomanPSMT"/>
              </w:rPr>
              <w:t xml:space="preserve"> </w:t>
            </w:r>
            <w:r w:rsidRPr="009E15E7">
              <w:rPr>
                <w:rFonts w:eastAsia="TimesNewRomanPSMT"/>
              </w:rPr>
              <w:t>слух и зрительно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содержание текста, задавать вопросы и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отвечать на них с опорой на иллюстрации.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 xml:space="preserve">Оперировать в речи </w:t>
            </w:r>
            <w:proofErr w:type="gramStart"/>
            <w:r w:rsidRPr="009E15E7">
              <w:rPr>
                <w:rFonts w:eastAsia="TimesNewRomanPSMT"/>
              </w:rPr>
              <w:t>изученными</w:t>
            </w:r>
            <w:proofErr w:type="gramEnd"/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лексическими единицами и грамматическими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конструкциями.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Вежливо переспрашивать, выражать просьбы</w:t>
            </w:r>
          </w:p>
          <w:p w:rsidR="00B13F99" w:rsidRPr="000E7BF9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и отвечать на просьбу.</w:t>
            </w:r>
          </w:p>
        </w:tc>
        <w:tc>
          <w:tcPr>
            <w:tcW w:w="3126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9E15E7">
              <w:t>Р</w:t>
            </w:r>
            <w:proofErr w:type="gramEnd"/>
            <w:r w:rsidRPr="009E15E7">
              <w:t>: сличать способ действия и его результат с заданным эталоном с целью обнаружения отклонений и отличий от эталона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9E15E7">
              <w:t>П</w:t>
            </w:r>
            <w:proofErr w:type="gramEnd"/>
            <w:r w:rsidRPr="009E15E7">
              <w:t>: сличать способ действия и его результат с заданным эталоном с целью обнаружения отклонений и отличий от эталона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lang w:val="en-US"/>
              </w:rPr>
            </w:pPr>
            <w:proofErr w:type="gramStart"/>
            <w:r w:rsidRPr="009E15E7">
              <w:t>К</w:t>
            </w:r>
            <w:proofErr w:type="gramEnd"/>
            <w:r w:rsidRPr="009E15E7">
              <w:t>: осуществлять взаимный контроль</w:t>
            </w:r>
          </w:p>
        </w:tc>
        <w:tc>
          <w:tcPr>
            <w:tcW w:w="1843" w:type="dxa"/>
            <w:gridSpan w:val="8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r w:rsidRPr="009E15E7">
              <w:t>гуманистические и демократические ценности  многонационального российского общества</w:t>
            </w:r>
          </w:p>
        </w:tc>
        <w:tc>
          <w:tcPr>
            <w:tcW w:w="1009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r>
              <w:t>Г</w:t>
            </w:r>
          </w:p>
        </w:tc>
      </w:tr>
      <w:tr w:rsidR="00B13F99" w:rsidRPr="009E15E7" w:rsidTr="00853295">
        <w:trPr>
          <w:gridAfter w:val="5"/>
          <w:wAfter w:w="14972" w:type="dxa"/>
          <w:trHeight w:val="1"/>
        </w:trPr>
        <w:tc>
          <w:tcPr>
            <w:tcW w:w="16708" w:type="dxa"/>
            <w:gridSpan w:val="41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A5775" w:rsidRDefault="00B13F99" w:rsidP="0085329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t xml:space="preserve"> </w:t>
            </w:r>
            <w:r w:rsidRPr="009A5775">
              <w:rPr>
                <w:b/>
              </w:rPr>
              <w:t xml:space="preserve">Раздел 8 </w:t>
            </w:r>
            <w:proofErr w:type="spellStart"/>
            <w:r w:rsidRPr="009A5775">
              <w:rPr>
                <w:b/>
              </w:rPr>
              <w:t>Невероятнные</w:t>
            </w:r>
            <w:proofErr w:type="spellEnd"/>
            <w:r w:rsidRPr="009A5775">
              <w:rPr>
                <w:b/>
              </w:rPr>
              <w:t xml:space="preserve"> истории</w:t>
            </w:r>
            <w:r>
              <w:rPr>
                <w:b/>
              </w:rPr>
              <w:t xml:space="preserve"> 5 часов</w:t>
            </w:r>
          </w:p>
        </w:tc>
      </w:tr>
      <w:tr w:rsidR="00B13F99" w:rsidRPr="009E15E7" w:rsidTr="00853295">
        <w:trPr>
          <w:gridAfter w:val="5"/>
          <w:wAfter w:w="14972" w:type="dxa"/>
          <w:trHeight w:val="174"/>
        </w:trPr>
        <w:tc>
          <w:tcPr>
            <w:tcW w:w="49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r>
              <w:t>42</w:t>
            </w:r>
          </w:p>
        </w:tc>
        <w:tc>
          <w:tcPr>
            <w:tcW w:w="83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r>
              <w:t>1</w:t>
            </w:r>
            <w:r>
              <w:rPr>
                <w:lang w:val="en-US"/>
              </w:rPr>
              <w:t>7</w:t>
            </w:r>
            <w:r>
              <w:t>.12</w:t>
            </w:r>
          </w:p>
        </w:tc>
        <w:tc>
          <w:tcPr>
            <w:tcW w:w="597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57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rPr>
                <w:b/>
                <w:bCs/>
              </w:rPr>
            </w:pPr>
            <w:proofErr w:type="spellStart"/>
            <w:r>
              <w:t>Кентервильское</w:t>
            </w:r>
            <w:proofErr w:type="spellEnd"/>
            <w:r>
              <w:t xml:space="preserve"> привидение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</w:pPr>
            <w:r>
              <w:rPr>
                <w:b/>
                <w:bCs/>
              </w:rPr>
              <w:t>Чтение</w:t>
            </w:r>
            <w:r w:rsidRPr="009E15E7">
              <w:rPr>
                <w:b/>
                <w:bCs/>
              </w:rPr>
              <w:t xml:space="preserve">                           </w:t>
            </w:r>
          </w:p>
        </w:tc>
        <w:tc>
          <w:tcPr>
            <w:tcW w:w="1979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C27976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t>А</w:t>
            </w:r>
            <w:r w:rsidRPr="00E73DF1">
              <w:t>/</w:t>
            </w:r>
            <w:r w:rsidRPr="009E15E7">
              <w:t>Ч</w:t>
            </w:r>
            <w:r w:rsidRPr="00E73DF1">
              <w:rPr>
                <w:rFonts w:eastAsia="TimesNewRomanPSMT"/>
              </w:rPr>
              <w:t xml:space="preserve">: </w:t>
            </w:r>
            <w:proofErr w:type="spellStart"/>
            <w:r w:rsidRPr="009E15E7">
              <w:rPr>
                <w:rFonts w:eastAsia="TimesNewRomanPSMT"/>
              </w:rPr>
              <w:t>аудиотекст</w:t>
            </w:r>
            <w:proofErr w:type="spellEnd"/>
            <w:r w:rsidRPr="00E73DF1">
              <w:rPr>
                <w:rFonts w:eastAsia="TimesNewRomanPSMT"/>
              </w:rPr>
              <w:t xml:space="preserve"> 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proofErr w:type="gramStart"/>
            <w:r w:rsidRPr="009E15E7">
              <w:t>П</w:t>
            </w:r>
            <w:proofErr w:type="gramEnd"/>
            <w:r w:rsidRPr="009E15E7">
              <w:t xml:space="preserve">: </w:t>
            </w:r>
            <w:r w:rsidRPr="009E15E7">
              <w:rPr>
                <w:rFonts w:eastAsia="TimesNewRomanPSMT"/>
              </w:rPr>
              <w:t>составление советов о том, что нужно делать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в предложенных ситуациях.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t>Г/Ч/</w:t>
            </w:r>
            <w:proofErr w:type="gramStart"/>
            <w:r w:rsidRPr="009E15E7">
              <w:t>П</w:t>
            </w:r>
            <w:proofErr w:type="gramEnd"/>
            <w:r w:rsidRPr="009E15E7">
              <w:t xml:space="preserve">: </w:t>
            </w:r>
            <w:r w:rsidRPr="009E15E7">
              <w:rPr>
                <w:rFonts w:eastAsia="TimesNewRomanPSMT"/>
              </w:rPr>
              <w:t>сопоставление описания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lastRenderedPageBreak/>
              <w:t>предупреждающего знака с иллюстрацией.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t>Ч/</w:t>
            </w:r>
            <w:proofErr w:type="gramStart"/>
            <w:r w:rsidRPr="009E15E7">
              <w:t>П</w:t>
            </w:r>
            <w:proofErr w:type="gramEnd"/>
            <w:r w:rsidRPr="009E15E7">
              <w:t xml:space="preserve">: </w:t>
            </w:r>
            <w:r w:rsidRPr="009E15E7">
              <w:rPr>
                <w:rFonts w:eastAsia="TimesNewRomanPSMT"/>
              </w:rPr>
              <w:t>выбор лишнего слова из ряда тематически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связанных слов.</w:t>
            </w:r>
          </w:p>
        </w:tc>
        <w:tc>
          <w:tcPr>
            <w:tcW w:w="2847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-ItalicMT"/>
                <w:lang w:val="en-US"/>
              </w:rPr>
            </w:pPr>
            <w:r w:rsidRPr="009E15E7">
              <w:lastRenderedPageBreak/>
              <w:t>Речевые</w:t>
            </w:r>
            <w:r w:rsidRPr="009E15E7">
              <w:rPr>
                <w:lang w:val="en-US"/>
              </w:rPr>
              <w:t xml:space="preserve"> </w:t>
            </w:r>
            <w:r w:rsidRPr="009E15E7">
              <w:t>образцы</w:t>
            </w:r>
            <w:r w:rsidRPr="009E15E7">
              <w:rPr>
                <w:lang w:val="en-US"/>
              </w:rPr>
              <w:t xml:space="preserve">: </w:t>
            </w:r>
            <w:r w:rsidRPr="009E15E7">
              <w:rPr>
                <w:rFonts w:eastAsia="TimesNewRomanPS-ItalicMT"/>
                <w:lang w:val="en-US"/>
              </w:rPr>
              <w:t>Certainly not!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-ItalicMT"/>
                <w:lang w:val="en-US"/>
              </w:rPr>
            </w:pPr>
            <w:r w:rsidRPr="009E15E7">
              <w:t>Активная</w:t>
            </w:r>
            <w:r w:rsidRPr="009E15E7">
              <w:rPr>
                <w:lang w:val="en-US"/>
              </w:rPr>
              <w:t xml:space="preserve"> </w:t>
            </w:r>
            <w:r w:rsidRPr="009E15E7">
              <w:t>лексика</w:t>
            </w:r>
            <w:r w:rsidRPr="009E15E7">
              <w:rPr>
                <w:lang w:val="en-US"/>
              </w:rPr>
              <w:t xml:space="preserve">: </w:t>
            </w:r>
            <w:r w:rsidRPr="009E15E7">
              <w:rPr>
                <w:rFonts w:eastAsia="TimesNewRomanPS-ItalicMT"/>
                <w:lang w:val="en-US"/>
              </w:rPr>
              <w:t>surfboard, disguise, order, to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-ItalicMT"/>
                <w:lang w:val="en-US"/>
              </w:rPr>
            </w:pPr>
            <w:r w:rsidRPr="009E15E7">
              <w:rPr>
                <w:rFonts w:eastAsia="TimesNewRomanPS-ItalicMT"/>
                <w:lang w:val="en-US"/>
              </w:rPr>
              <w:t>meet – met, to lose – lost; steak, cornflakes,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proofErr w:type="spellStart"/>
            <w:r w:rsidRPr="009E15E7">
              <w:rPr>
                <w:rFonts w:eastAsia="TimesNewRomanPS-ItalicMT"/>
              </w:rPr>
              <w:t>strawberry</w:t>
            </w:r>
            <w:proofErr w:type="spellEnd"/>
            <w:r w:rsidRPr="009E15E7">
              <w:rPr>
                <w:rFonts w:eastAsia="TimesNewRomanPSMT"/>
              </w:rPr>
              <w:t>.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t>Грамматика</w:t>
            </w:r>
            <w:r w:rsidRPr="009E15E7">
              <w:rPr>
                <w:rFonts w:eastAsia="TimesNewRomanPSMT"/>
              </w:rPr>
              <w:t xml:space="preserve">: модальный глагол </w:t>
            </w:r>
            <w:proofErr w:type="spellStart"/>
            <w:r w:rsidRPr="009E15E7">
              <w:rPr>
                <w:rFonts w:eastAsia="TimesNewRomanPS-ItalicMT"/>
              </w:rPr>
              <w:t>must</w:t>
            </w:r>
            <w:proofErr w:type="spellEnd"/>
            <w:r w:rsidRPr="009E15E7">
              <w:rPr>
                <w:rFonts w:eastAsia="TimesNewRomanPS-ItalicMT"/>
              </w:rPr>
              <w:t xml:space="preserve"> </w:t>
            </w:r>
            <w:proofErr w:type="gramStart"/>
            <w:r w:rsidRPr="009E15E7">
              <w:rPr>
                <w:rFonts w:eastAsia="TimesNewRomanPSMT"/>
              </w:rPr>
              <w:t>в</w:t>
            </w:r>
            <w:proofErr w:type="gramEnd"/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-ItalicMT"/>
              </w:rPr>
            </w:pPr>
            <w:proofErr w:type="gramStart"/>
            <w:r w:rsidRPr="009E15E7">
              <w:rPr>
                <w:rFonts w:eastAsia="TimesNewRomanPSMT"/>
              </w:rPr>
              <w:lastRenderedPageBreak/>
              <w:t>инструкциях</w:t>
            </w:r>
            <w:proofErr w:type="gramEnd"/>
            <w:r w:rsidRPr="009E15E7">
              <w:rPr>
                <w:rFonts w:eastAsia="TimesNewRomanPSMT"/>
              </w:rPr>
              <w:t xml:space="preserve"> и приказах, глагол </w:t>
            </w:r>
            <w:proofErr w:type="spellStart"/>
            <w:r w:rsidRPr="009E15E7">
              <w:rPr>
                <w:rFonts w:eastAsia="TimesNewRomanPS-ItalicMT"/>
              </w:rPr>
              <w:t>can</w:t>
            </w:r>
            <w:proofErr w:type="spellEnd"/>
            <w:r w:rsidRPr="009E15E7">
              <w:rPr>
                <w:rFonts w:eastAsia="TimesNewRomanPS-ItalicMT"/>
              </w:rPr>
              <w:t xml:space="preserve"> </w:t>
            </w:r>
            <w:r w:rsidRPr="009E15E7">
              <w:rPr>
                <w:rFonts w:eastAsia="TimesNewRomanPSMT"/>
              </w:rPr>
              <w:t xml:space="preserve">в запросах разрешения; глагол </w:t>
            </w:r>
            <w:proofErr w:type="spellStart"/>
            <w:r w:rsidRPr="009E15E7">
              <w:rPr>
                <w:rFonts w:eastAsia="TimesNewRomanPS-ItalicMT"/>
              </w:rPr>
              <w:t>must</w:t>
            </w:r>
            <w:proofErr w:type="spellEnd"/>
            <w:r w:rsidRPr="009E15E7">
              <w:rPr>
                <w:rFonts w:eastAsia="TimesNewRomanPS-ItalicMT"/>
              </w:rPr>
              <w:t xml:space="preserve"> </w:t>
            </w:r>
            <w:r w:rsidRPr="009E15E7">
              <w:rPr>
                <w:rFonts w:eastAsia="TimesNewRomanPSMT"/>
              </w:rPr>
              <w:t xml:space="preserve">в вопросах типа </w:t>
            </w:r>
            <w:proofErr w:type="spellStart"/>
            <w:r w:rsidRPr="009E15E7">
              <w:rPr>
                <w:rFonts w:eastAsia="TimesNewRomanPS-ItalicMT"/>
              </w:rPr>
              <w:t>What</w:t>
            </w:r>
            <w:proofErr w:type="spellEnd"/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  <w:lang w:val="en-US"/>
              </w:rPr>
            </w:pPr>
            <w:proofErr w:type="gramStart"/>
            <w:r w:rsidRPr="009E15E7">
              <w:rPr>
                <w:rFonts w:eastAsia="TimesNewRomanPS-ItalicMT"/>
                <w:lang w:val="en-US"/>
              </w:rPr>
              <w:t>must</w:t>
            </w:r>
            <w:proofErr w:type="gramEnd"/>
            <w:r w:rsidRPr="009E15E7">
              <w:rPr>
                <w:rFonts w:eastAsia="TimesNewRomanPS-ItalicMT"/>
                <w:lang w:val="en-US"/>
              </w:rPr>
              <w:t xml:space="preserve"> they do … , Who must travel to … ? </w:t>
            </w:r>
            <w:r w:rsidRPr="009E15E7">
              <w:rPr>
                <w:rFonts w:eastAsia="TimesNewRomanPSMT"/>
              </w:rPr>
              <w:t>и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 xml:space="preserve">отрицательных </w:t>
            </w:r>
            <w:proofErr w:type="gramStart"/>
            <w:r w:rsidRPr="009E15E7">
              <w:rPr>
                <w:rFonts w:eastAsia="TimesNewRomanPSMT"/>
              </w:rPr>
              <w:t>предложениях</w:t>
            </w:r>
            <w:proofErr w:type="gramEnd"/>
            <w:r w:rsidRPr="009E15E7">
              <w:rPr>
                <w:rFonts w:eastAsia="TimesNewRomanPSMT"/>
              </w:rPr>
              <w:t>, выражающих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 xml:space="preserve">запрет </w:t>
            </w:r>
            <w:proofErr w:type="spellStart"/>
            <w:r w:rsidRPr="009E15E7">
              <w:rPr>
                <w:rFonts w:eastAsia="TimesNewRomanPS-ItalicMT"/>
              </w:rPr>
              <w:t>you</w:t>
            </w:r>
            <w:proofErr w:type="spellEnd"/>
            <w:r w:rsidRPr="009E15E7">
              <w:rPr>
                <w:rFonts w:eastAsia="TimesNewRomanPS-ItalicMT"/>
              </w:rPr>
              <w:t xml:space="preserve"> </w:t>
            </w:r>
            <w:proofErr w:type="spellStart"/>
            <w:r w:rsidRPr="009E15E7">
              <w:rPr>
                <w:rFonts w:eastAsia="TimesNewRomanPS-ItalicMT"/>
              </w:rPr>
              <w:t>mustn’t</w:t>
            </w:r>
            <w:proofErr w:type="spellEnd"/>
          </w:p>
        </w:tc>
        <w:tc>
          <w:tcPr>
            <w:tcW w:w="2400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lastRenderedPageBreak/>
              <w:t xml:space="preserve">Воспринимать зрительно и на слух текст </w:t>
            </w:r>
            <w:proofErr w:type="gramStart"/>
            <w:r w:rsidRPr="009E15E7">
              <w:rPr>
                <w:rFonts w:eastAsia="TimesNewRomanPSMT"/>
              </w:rPr>
              <w:t>с</w:t>
            </w:r>
            <w:proofErr w:type="gramEnd"/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некоторыми новыми словами, соотносить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его содержание с иллюстрациями.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 xml:space="preserve">При </w:t>
            </w:r>
            <w:proofErr w:type="spellStart"/>
            <w:r w:rsidRPr="009E15E7">
              <w:rPr>
                <w:rFonts w:eastAsia="TimesNewRomanPSMT"/>
              </w:rPr>
              <w:t>аудировании</w:t>
            </w:r>
            <w:proofErr w:type="spellEnd"/>
            <w:r w:rsidRPr="009E15E7">
              <w:rPr>
                <w:rFonts w:eastAsia="TimesNewRomanPSMT"/>
              </w:rPr>
              <w:t xml:space="preserve"> выборочно понимать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 xml:space="preserve">необходимую </w:t>
            </w:r>
            <w:r w:rsidRPr="009E15E7">
              <w:rPr>
                <w:rFonts w:eastAsia="TimesNewRomanPSMT"/>
              </w:rPr>
              <w:lastRenderedPageBreak/>
              <w:t>информацию в сообщениях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 xml:space="preserve">прагматического характера с опорой </w:t>
            </w:r>
            <w:proofErr w:type="gramStart"/>
            <w:r w:rsidRPr="009E15E7">
              <w:rPr>
                <w:rFonts w:eastAsia="TimesNewRomanPSMT"/>
              </w:rPr>
              <w:t>на</w:t>
            </w:r>
            <w:proofErr w:type="gramEnd"/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контекст.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</w:p>
        </w:tc>
        <w:tc>
          <w:tcPr>
            <w:tcW w:w="3119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jc w:val="both"/>
            </w:pPr>
            <w:proofErr w:type="gramStart"/>
            <w:r w:rsidRPr="009E15E7">
              <w:lastRenderedPageBreak/>
              <w:t>Р</w:t>
            </w:r>
            <w:proofErr w:type="gramEnd"/>
            <w:r w:rsidRPr="009E15E7">
              <w:t>: выделять и формулировать то, что уже усвоено и что еще нужно усвоить, определять качество и уровня усвоения;</w:t>
            </w:r>
          </w:p>
          <w:p w:rsidR="00B13F99" w:rsidRPr="009E15E7" w:rsidRDefault="00B13F99" w:rsidP="00853295">
            <w:pPr>
              <w:jc w:val="both"/>
            </w:pPr>
            <w:proofErr w:type="gramStart"/>
            <w:r w:rsidRPr="009E15E7">
              <w:t>П</w:t>
            </w:r>
            <w:proofErr w:type="gramEnd"/>
            <w:r w:rsidRPr="009E15E7">
              <w:t xml:space="preserve">: запись, фиксация информации , в том числе с помощью  ИКТ, заполнение предложенных схем с </w:t>
            </w:r>
            <w:r w:rsidRPr="009E15E7">
              <w:lastRenderedPageBreak/>
              <w:t>опорой на прочитанный текст,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9E15E7">
              <w:t>К</w:t>
            </w:r>
            <w:proofErr w:type="gramEnd"/>
            <w:r w:rsidRPr="009E15E7">
              <w:t xml:space="preserve">: задавать </w:t>
            </w:r>
            <w:proofErr w:type="gramStart"/>
            <w:r w:rsidRPr="009E15E7">
              <w:t>вопросы</w:t>
            </w:r>
            <w:proofErr w:type="gramEnd"/>
            <w:r w:rsidRPr="009E15E7">
              <w:t>, необходимые для организации собственной деятельности и сотрудничества с партнёром</w:t>
            </w:r>
          </w:p>
        </w:tc>
        <w:tc>
          <w:tcPr>
            <w:tcW w:w="1846" w:type="dxa"/>
            <w:gridSpan w:val="9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spacing w:before="100" w:after="100"/>
              <w:jc w:val="both"/>
            </w:pPr>
            <w:r w:rsidRPr="009E15E7">
              <w:lastRenderedPageBreak/>
              <w:t xml:space="preserve">Развитие таких качеств, как воля, целеустремленность, </w:t>
            </w:r>
            <w:proofErr w:type="spellStart"/>
            <w:r w:rsidRPr="009E15E7">
              <w:t>креативность</w:t>
            </w:r>
            <w:proofErr w:type="spellEnd"/>
            <w:r w:rsidRPr="009E15E7">
              <w:t>, трудолюбие, дисциплинированность</w:t>
            </w:r>
          </w:p>
        </w:tc>
        <w:tc>
          <w:tcPr>
            <w:tcW w:w="1024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spacing w:before="100" w:after="100"/>
              <w:jc w:val="both"/>
            </w:pPr>
            <w:r>
              <w:t>5.2.6. У</w:t>
            </w:r>
          </w:p>
        </w:tc>
      </w:tr>
      <w:tr w:rsidR="00B13F99" w:rsidRPr="009E15E7" w:rsidTr="00853295">
        <w:trPr>
          <w:gridAfter w:val="5"/>
          <w:wAfter w:w="14972" w:type="dxa"/>
          <w:trHeight w:val="174"/>
        </w:trPr>
        <w:tc>
          <w:tcPr>
            <w:tcW w:w="49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1F14F6" w:rsidRDefault="00B13F99" w:rsidP="00853295">
            <w:pPr>
              <w:autoSpaceDE w:val="0"/>
              <w:autoSpaceDN w:val="0"/>
              <w:adjustRightInd w:val="0"/>
              <w:jc w:val="both"/>
            </w:pPr>
            <w:r>
              <w:lastRenderedPageBreak/>
              <w:t>43</w:t>
            </w:r>
          </w:p>
        </w:tc>
        <w:tc>
          <w:tcPr>
            <w:tcW w:w="83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r>
              <w:t>1</w:t>
            </w:r>
            <w:r>
              <w:rPr>
                <w:lang w:val="en-US"/>
              </w:rPr>
              <w:t>9</w:t>
            </w:r>
            <w:r>
              <w:t>.12</w:t>
            </w:r>
          </w:p>
        </w:tc>
        <w:tc>
          <w:tcPr>
            <w:tcW w:w="597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57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A85400" w:rsidRDefault="00B13F99" w:rsidP="00853295">
            <w:pPr>
              <w:pStyle w:val="aa"/>
              <w:shd w:val="clear" w:color="auto" w:fill="auto"/>
              <w:tabs>
                <w:tab w:val="left" w:pos="654"/>
              </w:tabs>
              <w:spacing w:before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5400">
              <w:rPr>
                <w:rFonts w:ascii="Times New Roman" w:hAnsi="Times New Roman"/>
                <w:sz w:val="24"/>
                <w:szCs w:val="24"/>
              </w:rPr>
              <w:t>Иллюстрации к истории ужасов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r>
              <w:t>Чтение.</w:t>
            </w:r>
          </w:p>
        </w:tc>
        <w:tc>
          <w:tcPr>
            <w:tcW w:w="1979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r>
              <w:t>Читать несложные аутентичные тексты разных типов, полно и точно понимая текст на основе его информационной переработки: анализировать</w:t>
            </w:r>
          </w:p>
        </w:tc>
        <w:tc>
          <w:tcPr>
            <w:tcW w:w="2847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97F36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-ItalicMT"/>
              </w:rPr>
            </w:pPr>
            <w:r>
              <w:t xml:space="preserve">Сложное предложение с </w:t>
            </w:r>
            <w:proofErr w:type="gramStart"/>
            <w:r>
              <w:t>придаточным</w:t>
            </w:r>
            <w:proofErr w:type="gramEnd"/>
            <w:r>
              <w:t xml:space="preserve"> времени. Порядок следования определений в простом распространенном предложении</w:t>
            </w:r>
          </w:p>
        </w:tc>
        <w:tc>
          <w:tcPr>
            <w:tcW w:w="2400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r w:rsidRPr="009E15E7">
              <w:t xml:space="preserve">Читать текст, понимать его содержание, отвечать на вопросы. Вест диалог-расспрос, используя конструкции и лексику.  </w:t>
            </w:r>
          </w:p>
        </w:tc>
        <w:tc>
          <w:tcPr>
            <w:tcW w:w="3119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9E15E7">
              <w:t>Р</w:t>
            </w:r>
            <w:proofErr w:type="gramEnd"/>
            <w:r w:rsidRPr="009E15E7">
              <w:t>: сличать способ действия и его результат с заданным эталоном с целью обнаружения отклонений и отличий от эталона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9E15E7">
              <w:t>П</w:t>
            </w:r>
            <w:proofErr w:type="gramEnd"/>
            <w:r w:rsidRPr="009E15E7">
              <w:t>: сличать способ действия и его результат с заданным эталоном с целью обнаружения отклонений и отличий от эталона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lang w:val="en-US"/>
              </w:rPr>
            </w:pPr>
            <w:proofErr w:type="gramStart"/>
            <w:r w:rsidRPr="009E15E7">
              <w:t>К</w:t>
            </w:r>
            <w:proofErr w:type="gramEnd"/>
            <w:r w:rsidRPr="009E15E7">
              <w:t>: осуществлять взаимный контроль</w:t>
            </w:r>
          </w:p>
        </w:tc>
        <w:tc>
          <w:tcPr>
            <w:tcW w:w="1846" w:type="dxa"/>
            <w:gridSpan w:val="9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r w:rsidRPr="009E15E7">
              <w:t>гуманистические и демократические ценности  многонационального российского общества</w:t>
            </w:r>
          </w:p>
        </w:tc>
        <w:tc>
          <w:tcPr>
            <w:tcW w:w="1024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r>
              <w:t>В</w:t>
            </w:r>
          </w:p>
        </w:tc>
      </w:tr>
      <w:tr w:rsidR="00B13F99" w:rsidRPr="009E15E7" w:rsidTr="00853295">
        <w:trPr>
          <w:gridAfter w:val="5"/>
          <w:wAfter w:w="14972" w:type="dxa"/>
          <w:trHeight w:val="174"/>
        </w:trPr>
        <w:tc>
          <w:tcPr>
            <w:tcW w:w="49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1F14F6" w:rsidRDefault="00B13F99" w:rsidP="00853295">
            <w:pPr>
              <w:autoSpaceDE w:val="0"/>
              <w:autoSpaceDN w:val="0"/>
              <w:adjustRightInd w:val="0"/>
              <w:jc w:val="both"/>
            </w:pPr>
            <w:r>
              <w:t>44</w:t>
            </w:r>
          </w:p>
        </w:tc>
        <w:tc>
          <w:tcPr>
            <w:tcW w:w="83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2311E7" w:rsidRDefault="00B13F99" w:rsidP="00853295">
            <w:pPr>
              <w:autoSpaceDE w:val="0"/>
              <w:autoSpaceDN w:val="0"/>
              <w:adjustRightInd w:val="0"/>
              <w:jc w:val="both"/>
            </w:pPr>
            <w:r>
              <w:t>2</w:t>
            </w:r>
            <w:r>
              <w:rPr>
                <w:lang w:val="en-US"/>
              </w:rPr>
              <w:t>1</w:t>
            </w:r>
            <w:r>
              <w:t>.12</w:t>
            </w:r>
          </w:p>
        </w:tc>
        <w:tc>
          <w:tcPr>
            <w:tcW w:w="597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57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A5775" w:rsidRDefault="00B13F99" w:rsidP="00853295">
            <w:pPr>
              <w:autoSpaceDE w:val="0"/>
              <w:autoSpaceDN w:val="0"/>
              <w:adjustRightInd w:val="0"/>
              <w:jc w:val="both"/>
            </w:pPr>
            <w:r>
              <w:t>Описываем людей. Говорение.</w:t>
            </w:r>
          </w:p>
        </w:tc>
        <w:tc>
          <w:tcPr>
            <w:tcW w:w="1979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r>
              <w:rPr>
                <w:color w:val="000000"/>
                <w:shd w:val="clear" w:color="auto" w:fill="FFFFFF"/>
              </w:rPr>
              <w:t xml:space="preserve">Работа с </w:t>
            </w:r>
            <w:proofErr w:type="spellStart"/>
            <w:r>
              <w:rPr>
                <w:color w:val="000000"/>
                <w:shd w:val="clear" w:color="auto" w:fill="FFFFFF"/>
              </w:rPr>
              <w:t>аудиотекстом</w:t>
            </w:r>
            <w:proofErr w:type="spellEnd"/>
            <w:r>
              <w:rPr>
                <w:color w:val="000000"/>
                <w:shd w:val="clear" w:color="auto" w:fill="FFFFFF"/>
              </w:rPr>
              <w:t>. Описываем внешность людей. Составляем вопросы и даем ответы из предложенных слов</w:t>
            </w:r>
          </w:p>
        </w:tc>
        <w:tc>
          <w:tcPr>
            <w:tcW w:w="2847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516673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-ItalicMT"/>
              </w:rPr>
            </w:pPr>
            <w:r>
              <w:t xml:space="preserve">Сложное предложение с </w:t>
            </w:r>
            <w:proofErr w:type="gramStart"/>
            <w:r>
              <w:t>придаточным</w:t>
            </w:r>
            <w:proofErr w:type="gramEnd"/>
            <w:r>
              <w:t xml:space="preserve"> времени. Порядок следования определений в простом распространенном предложении</w:t>
            </w:r>
          </w:p>
        </w:tc>
        <w:tc>
          <w:tcPr>
            <w:tcW w:w="2400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r>
              <w:rPr>
                <w:color w:val="000000"/>
                <w:shd w:val="clear" w:color="auto" w:fill="FFFFFF"/>
              </w:rPr>
              <w:t>Уметь описывать внешность с опорой на лексику урока. Работая в парах, составлять вопросы с помощью таблицы.</w:t>
            </w:r>
          </w:p>
        </w:tc>
        <w:tc>
          <w:tcPr>
            <w:tcW w:w="3119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9E15E7">
              <w:t>Р</w:t>
            </w:r>
            <w:proofErr w:type="gramEnd"/>
            <w:r w:rsidRPr="009E15E7">
              <w:t>: сличать способ действия и его результат с заданным эталоном с целью обнаружения отклонений и отличий от эталона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9E15E7">
              <w:t>П</w:t>
            </w:r>
            <w:proofErr w:type="gramEnd"/>
            <w:r w:rsidRPr="009E15E7">
              <w:t>: сличать способ действия и его результат с заданным эталоном с целью обнаружения отклонений и отличий от эталона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9E15E7">
              <w:t>К</w:t>
            </w:r>
            <w:proofErr w:type="gramEnd"/>
            <w:r w:rsidRPr="009E15E7">
              <w:t>: осуществлять взаимный контроль</w:t>
            </w:r>
          </w:p>
        </w:tc>
        <w:tc>
          <w:tcPr>
            <w:tcW w:w="1846" w:type="dxa"/>
            <w:gridSpan w:val="9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spacing w:before="100" w:after="100"/>
              <w:jc w:val="both"/>
            </w:pPr>
            <w:r w:rsidRPr="009E15E7">
              <w:t>гуманистические и демократические ценности  многонационального российского общества</w:t>
            </w:r>
          </w:p>
        </w:tc>
        <w:tc>
          <w:tcPr>
            <w:tcW w:w="1024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spacing w:before="100" w:after="100"/>
              <w:jc w:val="both"/>
            </w:pPr>
            <w:r>
              <w:t>В</w:t>
            </w:r>
          </w:p>
        </w:tc>
      </w:tr>
      <w:tr w:rsidR="00B13F99" w:rsidRPr="009E15E7" w:rsidTr="00853295">
        <w:trPr>
          <w:gridAfter w:val="5"/>
          <w:wAfter w:w="14972" w:type="dxa"/>
          <w:trHeight w:val="840"/>
        </w:trPr>
        <w:tc>
          <w:tcPr>
            <w:tcW w:w="49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r>
              <w:lastRenderedPageBreak/>
              <w:t>45</w:t>
            </w:r>
          </w:p>
        </w:tc>
        <w:tc>
          <w:tcPr>
            <w:tcW w:w="83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r>
              <w:t>2</w:t>
            </w:r>
            <w:r>
              <w:rPr>
                <w:lang w:val="en-US"/>
              </w:rPr>
              <w:t>4</w:t>
            </w:r>
            <w:r>
              <w:t>.12</w:t>
            </w:r>
          </w:p>
        </w:tc>
        <w:tc>
          <w:tcPr>
            <w:tcW w:w="597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57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A5775" w:rsidRDefault="00B13F99" w:rsidP="00853295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pacing w:val="1"/>
              </w:rPr>
            </w:pPr>
            <w:r>
              <w:rPr>
                <w:iCs/>
                <w:color w:val="000000"/>
                <w:spacing w:val="1"/>
              </w:rPr>
              <w:t>Урок повторения по теме: «Невероятные истории» Чтение.</w:t>
            </w:r>
          </w:p>
        </w:tc>
        <w:tc>
          <w:tcPr>
            <w:tcW w:w="1979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r>
              <w:rPr>
                <w:color w:val="000000"/>
                <w:shd w:val="clear" w:color="auto" w:fill="FFFFFF"/>
              </w:rPr>
              <w:t xml:space="preserve">Повторение </w:t>
            </w:r>
            <w:proofErr w:type="gramStart"/>
            <w:r>
              <w:rPr>
                <w:color w:val="000000"/>
                <w:shd w:val="clear" w:color="auto" w:fill="FFFFFF"/>
              </w:rPr>
              <w:t>изученного</w:t>
            </w:r>
            <w:proofErr w:type="gramEnd"/>
            <w:r>
              <w:rPr>
                <w:color w:val="000000"/>
                <w:shd w:val="clear" w:color="auto" w:fill="FFFFFF"/>
              </w:rPr>
              <w:t>, отработка грамматических явлений</w:t>
            </w:r>
          </w:p>
        </w:tc>
        <w:tc>
          <w:tcPr>
            <w:tcW w:w="2847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Default="00B13F99" w:rsidP="00853295">
            <w:pPr>
              <w:autoSpaceDE w:val="0"/>
              <w:autoSpaceDN w:val="0"/>
              <w:adjustRightInd w:val="0"/>
              <w:jc w:val="both"/>
            </w:pPr>
            <w:r w:rsidRPr="00C14D21">
              <w:rPr>
                <w:shd w:val="clear" w:color="auto" w:fill="FFFFFF"/>
              </w:rPr>
              <w:t>Разные способы выражения будущего действия в английском языке. Использование </w:t>
            </w:r>
            <w:proofErr w:type="spellStart"/>
            <w:r w:rsidRPr="00C14D21">
              <w:rPr>
                <w:i/>
                <w:iCs/>
                <w:shd w:val="clear" w:color="auto" w:fill="FFFFFF"/>
              </w:rPr>
              <w:t>Present</w:t>
            </w:r>
            <w:proofErr w:type="spellEnd"/>
            <w:r w:rsidRPr="00C14D21">
              <w:rPr>
                <w:shd w:val="clear" w:color="auto" w:fill="FFFFFF"/>
              </w:rPr>
              <w:t> </w:t>
            </w:r>
            <w:proofErr w:type="spellStart"/>
            <w:r w:rsidRPr="00C14D21">
              <w:rPr>
                <w:i/>
                <w:iCs/>
                <w:shd w:val="clear" w:color="auto" w:fill="FFFFFF"/>
              </w:rPr>
              <w:t>Simple</w:t>
            </w:r>
            <w:proofErr w:type="spellEnd"/>
            <w:r w:rsidRPr="00C14D21">
              <w:rPr>
                <w:shd w:val="clear" w:color="auto" w:fill="FFFFFF"/>
              </w:rPr>
              <w:t> </w:t>
            </w:r>
            <w:proofErr w:type="spellStart"/>
            <w:r w:rsidRPr="00C14D21">
              <w:rPr>
                <w:i/>
                <w:iCs/>
                <w:shd w:val="clear" w:color="auto" w:fill="FFFFFF"/>
              </w:rPr>
              <w:t>Tense</w:t>
            </w:r>
            <w:proofErr w:type="spellEnd"/>
            <w:r w:rsidRPr="00C14D21">
              <w:rPr>
                <w:shd w:val="clear" w:color="auto" w:fill="FFFFFF"/>
              </w:rPr>
              <w:t> в придаточных времени после союза </w:t>
            </w:r>
            <w:proofErr w:type="spellStart"/>
            <w:r w:rsidRPr="00C14D21">
              <w:rPr>
                <w:i/>
                <w:iCs/>
                <w:shd w:val="clear" w:color="auto" w:fill="FFFFFF"/>
              </w:rPr>
              <w:t>when</w:t>
            </w:r>
            <w:proofErr w:type="spellEnd"/>
            <w:r w:rsidRPr="00C14D21">
              <w:rPr>
                <w:shd w:val="clear" w:color="auto" w:fill="FFFFFF"/>
              </w:rPr>
              <w:t xml:space="preserve"> для </w:t>
            </w:r>
            <w:proofErr w:type="gramStart"/>
            <w:r w:rsidRPr="00C14D21">
              <w:rPr>
                <w:shd w:val="clear" w:color="auto" w:fill="FFFFFF"/>
              </w:rPr>
              <w:t>выражения</w:t>
            </w:r>
            <w:proofErr w:type="gramEnd"/>
            <w:r w:rsidRPr="00C14D21">
              <w:rPr>
                <w:shd w:val="clear" w:color="auto" w:fill="FFFFFF"/>
              </w:rPr>
              <w:t xml:space="preserve"> будущего в сложноподчинённых предложениях. Количественные и порядковые числительные</w:t>
            </w:r>
          </w:p>
          <w:p w:rsidR="00B13F99" w:rsidRPr="0029311E" w:rsidRDefault="00B13F99" w:rsidP="00853295"/>
          <w:p w:rsidR="00B13F99" w:rsidRPr="0029311E" w:rsidRDefault="00B13F99" w:rsidP="00853295"/>
        </w:tc>
        <w:tc>
          <w:tcPr>
            <w:tcW w:w="2400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Default="00B13F99" w:rsidP="00853295">
            <w:pP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Воспринимать на слух текст с некоторыми новыми словами и конструкциями, соотносить</w:t>
            </w:r>
          </w:p>
          <w:p w:rsidR="00B13F99" w:rsidRPr="0029311E" w:rsidRDefault="00B13F99" w:rsidP="00853295">
            <w:pP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 xml:space="preserve">его  содержание  с иллюстрациями  и указанным временем. Догадываться о значении новых слов из контекста. Использовать на практике время </w:t>
            </w:r>
            <w:proofErr w:type="spellStart"/>
            <w:r>
              <w:rPr>
                <w:color w:val="000000"/>
              </w:rPr>
              <w:t>Past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Continuous</w:t>
            </w:r>
            <w:proofErr w:type="spellEnd"/>
            <w:r>
              <w:rPr>
                <w:color w:val="000000"/>
              </w:rPr>
              <w:t>.</w:t>
            </w:r>
          </w:p>
        </w:tc>
        <w:tc>
          <w:tcPr>
            <w:tcW w:w="3119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r w:rsidRPr="009E15E7">
              <w:t>Р</w:t>
            </w:r>
            <w:proofErr w:type="gramStart"/>
            <w:r w:rsidRPr="009E15E7">
              <w:t>:в</w:t>
            </w:r>
            <w:proofErr w:type="gramEnd"/>
            <w:r w:rsidRPr="009E15E7">
              <w:t>ыполнять учебные действия в различных формах</w:t>
            </w:r>
          </w:p>
          <w:p w:rsidR="00B13F99" w:rsidRPr="009E15E7" w:rsidRDefault="00B13F99" w:rsidP="00853295">
            <w:pPr>
              <w:tabs>
                <w:tab w:val="left" w:pos="426"/>
              </w:tabs>
              <w:autoSpaceDE w:val="0"/>
              <w:autoSpaceDN w:val="0"/>
              <w:adjustRightInd w:val="0"/>
              <w:ind w:right="-1759"/>
              <w:jc w:val="both"/>
            </w:pPr>
            <w:proofErr w:type="gramStart"/>
            <w:r w:rsidRPr="009E15E7">
              <w:t>П</w:t>
            </w:r>
            <w:proofErr w:type="gramEnd"/>
            <w:r w:rsidRPr="009E15E7">
              <w:t>: построение рассуждения, обобщение, подведение под понятие на основе распознавания объектов, выделения существенных признаков.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r w:rsidRPr="009E15E7">
              <w:t>К: вести  устный и письменный диалог в соответствии с грамматическими и синтаксическими нормами родного языка правильно определять времена</w:t>
            </w:r>
          </w:p>
        </w:tc>
        <w:tc>
          <w:tcPr>
            <w:tcW w:w="1846" w:type="dxa"/>
            <w:gridSpan w:val="9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spacing w:before="100" w:after="100"/>
              <w:jc w:val="both"/>
            </w:pPr>
            <w:r w:rsidRPr="009E15E7">
              <w:t>начальные навыки адаптации в динамично изменяющемся  мире</w:t>
            </w:r>
          </w:p>
        </w:tc>
        <w:tc>
          <w:tcPr>
            <w:tcW w:w="1024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spacing w:before="100" w:after="100"/>
              <w:jc w:val="both"/>
            </w:pPr>
            <w:r>
              <w:t>5.2.6.</w:t>
            </w:r>
          </w:p>
        </w:tc>
      </w:tr>
      <w:tr w:rsidR="00B13F99" w:rsidRPr="009E15E7" w:rsidTr="00853295">
        <w:trPr>
          <w:gridAfter w:val="5"/>
          <w:wAfter w:w="14972" w:type="dxa"/>
          <w:trHeight w:val="840"/>
        </w:trPr>
        <w:tc>
          <w:tcPr>
            <w:tcW w:w="49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r>
              <w:t>46</w:t>
            </w:r>
          </w:p>
        </w:tc>
        <w:tc>
          <w:tcPr>
            <w:tcW w:w="83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r>
              <w:t>2</w:t>
            </w:r>
            <w:r>
              <w:rPr>
                <w:lang w:val="en-US"/>
              </w:rPr>
              <w:t>6</w:t>
            </w:r>
            <w:r>
              <w:t>.12</w:t>
            </w:r>
          </w:p>
        </w:tc>
        <w:tc>
          <w:tcPr>
            <w:tcW w:w="597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57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A5775" w:rsidRDefault="00B13F99" w:rsidP="00853295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pacing w:val="1"/>
              </w:rPr>
            </w:pPr>
            <w:r>
              <w:rPr>
                <w:iCs/>
                <w:color w:val="000000"/>
                <w:spacing w:val="1"/>
              </w:rPr>
              <w:t>Контрольная работа по теме «Удивительные истории»</w:t>
            </w:r>
          </w:p>
        </w:tc>
        <w:tc>
          <w:tcPr>
            <w:tcW w:w="1979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4D1733" w:rsidRDefault="00B13F99" w:rsidP="00853295">
            <w:pPr>
              <w:autoSpaceDE w:val="0"/>
              <w:autoSpaceDN w:val="0"/>
              <w:adjustRightInd w:val="0"/>
              <w:jc w:val="both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 xml:space="preserve">Контроль </w:t>
            </w:r>
            <w:proofErr w:type="gramStart"/>
            <w:r>
              <w:rPr>
                <w:color w:val="000000"/>
                <w:shd w:val="clear" w:color="auto" w:fill="FFFFFF"/>
              </w:rPr>
              <w:t>изученного</w:t>
            </w:r>
            <w:proofErr w:type="gramEnd"/>
            <w:r>
              <w:rPr>
                <w:color w:val="000000"/>
                <w:shd w:val="clear" w:color="auto" w:fill="FFFFFF"/>
              </w:rPr>
              <w:t>, отработка грамматических явлений</w:t>
            </w:r>
          </w:p>
        </w:tc>
        <w:tc>
          <w:tcPr>
            <w:tcW w:w="2847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4D1733" w:rsidRDefault="00B13F99" w:rsidP="00853295">
            <w:pPr>
              <w:autoSpaceDE w:val="0"/>
              <w:autoSpaceDN w:val="0"/>
              <w:adjustRightInd w:val="0"/>
              <w:jc w:val="both"/>
              <w:rPr>
                <w:shd w:val="clear" w:color="auto" w:fill="FFFFFF"/>
              </w:rPr>
            </w:pPr>
            <w:r w:rsidRPr="00C14D21">
              <w:rPr>
                <w:shd w:val="clear" w:color="auto" w:fill="FFFFFF"/>
              </w:rPr>
              <w:t>Разные способы выражения будущего действия в английском языке. Использование </w:t>
            </w:r>
            <w:proofErr w:type="spellStart"/>
            <w:r w:rsidRPr="00C14D21">
              <w:rPr>
                <w:i/>
                <w:iCs/>
                <w:shd w:val="clear" w:color="auto" w:fill="FFFFFF"/>
              </w:rPr>
              <w:t>Present</w:t>
            </w:r>
            <w:proofErr w:type="spellEnd"/>
            <w:r w:rsidRPr="00C14D21">
              <w:rPr>
                <w:shd w:val="clear" w:color="auto" w:fill="FFFFFF"/>
              </w:rPr>
              <w:t> </w:t>
            </w:r>
            <w:proofErr w:type="spellStart"/>
            <w:r w:rsidRPr="00C14D21">
              <w:rPr>
                <w:i/>
                <w:iCs/>
                <w:shd w:val="clear" w:color="auto" w:fill="FFFFFF"/>
              </w:rPr>
              <w:t>Simple</w:t>
            </w:r>
            <w:proofErr w:type="spellEnd"/>
            <w:r w:rsidRPr="00C14D21">
              <w:rPr>
                <w:shd w:val="clear" w:color="auto" w:fill="FFFFFF"/>
              </w:rPr>
              <w:t> </w:t>
            </w:r>
            <w:proofErr w:type="spellStart"/>
            <w:r w:rsidRPr="00C14D21">
              <w:rPr>
                <w:i/>
                <w:iCs/>
                <w:shd w:val="clear" w:color="auto" w:fill="FFFFFF"/>
              </w:rPr>
              <w:t>Tense</w:t>
            </w:r>
            <w:proofErr w:type="spellEnd"/>
            <w:r w:rsidRPr="00C14D21">
              <w:rPr>
                <w:shd w:val="clear" w:color="auto" w:fill="FFFFFF"/>
              </w:rPr>
              <w:t> в придаточных времени после союза </w:t>
            </w:r>
            <w:proofErr w:type="spellStart"/>
            <w:r w:rsidRPr="00C14D21">
              <w:rPr>
                <w:i/>
                <w:iCs/>
                <w:shd w:val="clear" w:color="auto" w:fill="FFFFFF"/>
              </w:rPr>
              <w:t>when</w:t>
            </w:r>
            <w:proofErr w:type="spellEnd"/>
            <w:r w:rsidRPr="00C14D21">
              <w:rPr>
                <w:shd w:val="clear" w:color="auto" w:fill="FFFFFF"/>
              </w:rPr>
              <w:t xml:space="preserve"> для </w:t>
            </w:r>
            <w:proofErr w:type="gramStart"/>
            <w:r w:rsidRPr="00C14D21">
              <w:rPr>
                <w:shd w:val="clear" w:color="auto" w:fill="FFFFFF"/>
              </w:rPr>
              <w:t>выражения</w:t>
            </w:r>
            <w:proofErr w:type="gramEnd"/>
            <w:r w:rsidRPr="00C14D21">
              <w:rPr>
                <w:shd w:val="clear" w:color="auto" w:fill="FFFFFF"/>
              </w:rPr>
              <w:t xml:space="preserve"> будущего в сложноподчинённых предложениях.</w:t>
            </w:r>
          </w:p>
        </w:tc>
        <w:tc>
          <w:tcPr>
            <w:tcW w:w="2400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Default="00B13F99" w:rsidP="00853295">
            <w:pP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Воспринимать на слух текст с некоторыми новыми словами и конструкциями, соотносить</w:t>
            </w:r>
          </w:p>
          <w:p w:rsidR="00B13F99" w:rsidRPr="004D1733" w:rsidRDefault="00B13F99" w:rsidP="00853295">
            <w:pP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его  содержание  с иллюстрациями  и указанным временем.</w:t>
            </w:r>
          </w:p>
        </w:tc>
        <w:tc>
          <w:tcPr>
            <w:tcW w:w="3119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r w:rsidRPr="009E15E7">
              <w:t>Р</w:t>
            </w:r>
            <w:proofErr w:type="gramStart"/>
            <w:r w:rsidRPr="009E15E7">
              <w:t>:в</w:t>
            </w:r>
            <w:proofErr w:type="gramEnd"/>
            <w:r w:rsidRPr="009E15E7">
              <w:t>ыполнять учебные действия в различных формах</w:t>
            </w:r>
          </w:p>
          <w:p w:rsidR="00B13F99" w:rsidRPr="009E15E7" w:rsidRDefault="00B13F99" w:rsidP="00853295">
            <w:pPr>
              <w:tabs>
                <w:tab w:val="left" w:pos="426"/>
              </w:tabs>
              <w:autoSpaceDE w:val="0"/>
              <w:autoSpaceDN w:val="0"/>
              <w:adjustRightInd w:val="0"/>
              <w:ind w:right="-1759"/>
              <w:jc w:val="both"/>
            </w:pPr>
            <w:proofErr w:type="gramStart"/>
            <w:r w:rsidRPr="009E15E7">
              <w:t>П</w:t>
            </w:r>
            <w:proofErr w:type="gramEnd"/>
            <w:r w:rsidRPr="009E15E7">
              <w:t>: построение рассуждения, обобщение, подведение под понятие на основе распознавания объектов, выделения существенных признаков.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r w:rsidRPr="009E15E7">
              <w:t>К: вести  устный и письменный диалог</w:t>
            </w:r>
          </w:p>
        </w:tc>
        <w:tc>
          <w:tcPr>
            <w:tcW w:w="1846" w:type="dxa"/>
            <w:gridSpan w:val="9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spacing w:before="100" w:after="100"/>
              <w:jc w:val="both"/>
            </w:pPr>
          </w:p>
        </w:tc>
        <w:tc>
          <w:tcPr>
            <w:tcW w:w="1024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spacing w:before="100" w:after="100"/>
              <w:jc w:val="both"/>
            </w:pPr>
            <w:r>
              <w:t>5.2.6.</w:t>
            </w:r>
          </w:p>
        </w:tc>
      </w:tr>
      <w:tr w:rsidR="00B13F99" w:rsidRPr="009E15E7" w:rsidTr="00853295">
        <w:trPr>
          <w:gridAfter w:val="5"/>
          <w:wAfter w:w="14972" w:type="dxa"/>
          <w:trHeight w:val="343"/>
        </w:trPr>
        <w:tc>
          <w:tcPr>
            <w:tcW w:w="16708" w:type="dxa"/>
            <w:gridSpan w:val="41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5A396B" w:rsidRDefault="00B13F99" w:rsidP="00853295">
            <w:pPr>
              <w:tabs>
                <w:tab w:val="left" w:pos="7725"/>
              </w:tabs>
              <w:jc w:val="center"/>
              <w:rPr>
                <w:b/>
              </w:rPr>
            </w:pPr>
            <w:r w:rsidRPr="005A396B">
              <w:rPr>
                <w:b/>
              </w:rPr>
              <w:t>Раздел 9 Свободное время 5 часов</w:t>
            </w:r>
          </w:p>
        </w:tc>
      </w:tr>
      <w:tr w:rsidR="00B13F99" w:rsidRPr="009E15E7" w:rsidTr="00853295">
        <w:trPr>
          <w:gridAfter w:val="5"/>
          <w:wAfter w:w="14972" w:type="dxa"/>
          <w:trHeight w:val="174"/>
        </w:trPr>
        <w:tc>
          <w:tcPr>
            <w:tcW w:w="49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1F14F6" w:rsidRDefault="00B13F99" w:rsidP="00853295">
            <w:pPr>
              <w:autoSpaceDE w:val="0"/>
              <w:autoSpaceDN w:val="0"/>
              <w:adjustRightInd w:val="0"/>
              <w:jc w:val="both"/>
            </w:pPr>
            <w:r>
              <w:t>47</w:t>
            </w:r>
          </w:p>
        </w:tc>
        <w:tc>
          <w:tcPr>
            <w:tcW w:w="83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r>
              <w:t>2</w:t>
            </w:r>
            <w:r>
              <w:rPr>
                <w:lang w:val="en-US"/>
              </w:rPr>
              <w:t>8</w:t>
            </w:r>
            <w:r>
              <w:t>.12</w:t>
            </w:r>
          </w:p>
        </w:tc>
        <w:tc>
          <w:tcPr>
            <w:tcW w:w="597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57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r>
              <w:t>Досуг. Чтение</w:t>
            </w:r>
          </w:p>
        </w:tc>
        <w:tc>
          <w:tcPr>
            <w:tcW w:w="1979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 xml:space="preserve">Поисковое чтение (предложения </w:t>
            </w:r>
            <w:r>
              <w:rPr>
                <w:rFonts w:eastAsia="TimesNewRomanPSMT"/>
              </w:rPr>
              <w:t xml:space="preserve"> с личными местоимениями)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>
              <w:t>Ч/</w:t>
            </w:r>
            <w:proofErr w:type="spellStart"/>
            <w:r>
              <w:t>П</w:t>
            </w:r>
            <w:proofErr w:type="gramStart"/>
            <w:r>
              <w:t>:</w:t>
            </w:r>
            <w:r w:rsidRPr="009E15E7">
              <w:rPr>
                <w:rFonts w:eastAsia="TimesNewRomanPSMT"/>
              </w:rPr>
              <w:t>з</w:t>
            </w:r>
            <w:proofErr w:type="gramEnd"/>
            <w:r w:rsidRPr="009E15E7">
              <w:rPr>
                <w:rFonts w:eastAsia="TimesNewRomanPSMT"/>
              </w:rPr>
              <w:t>аполнение</w:t>
            </w:r>
            <w:proofErr w:type="spellEnd"/>
            <w:r w:rsidRPr="009E15E7">
              <w:rPr>
                <w:rFonts w:eastAsia="TimesNewRomanPSMT"/>
              </w:rPr>
              <w:t xml:space="preserve"> </w:t>
            </w:r>
            <w:r w:rsidRPr="009E15E7">
              <w:rPr>
                <w:rFonts w:eastAsia="TimesNewRomanPSMT"/>
              </w:rPr>
              <w:lastRenderedPageBreak/>
              <w:t>пропусков в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>
              <w:rPr>
                <w:rFonts w:eastAsia="TimesNewRomanPSMT"/>
              </w:rPr>
              <w:t xml:space="preserve">Предложениях с </w:t>
            </w:r>
            <w:proofErr w:type="gramStart"/>
            <w:r>
              <w:rPr>
                <w:rFonts w:eastAsia="TimesNewRomanPSMT"/>
              </w:rPr>
              <w:t>личными</w:t>
            </w:r>
            <w:proofErr w:type="gramEnd"/>
            <w:r>
              <w:rPr>
                <w:rFonts w:eastAsia="TimesNewRomanPSMT"/>
              </w:rPr>
              <w:t xml:space="preserve"> </w:t>
            </w:r>
            <w:proofErr w:type="spellStart"/>
            <w:r>
              <w:rPr>
                <w:rFonts w:eastAsia="TimesNewRomanPSMT"/>
              </w:rPr>
              <w:t>местоимен</w:t>
            </w:r>
            <w:proofErr w:type="spellEnd"/>
            <w:r>
              <w:rPr>
                <w:rFonts w:eastAsia="TimesNewRomanPSMT"/>
              </w:rPr>
              <w:t>.</w:t>
            </w:r>
          </w:p>
          <w:p w:rsidR="00B13F99" w:rsidRPr="009E15E7" w:rsidRDefault="00B13F99" w:rsidP="00853295">
            <w:pPr>
              <w:shd w:val="clear" w:color="auto" w:fill="FFFFFF"/>
            </w:pPr>
          </w:p>
        </w:tc>
        <w:tc>
          <w:tcPr>
            <w:tcW w:w="2847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Default="00B13F99" w:rsidP="00853295">
            <w:pPr>
              <w:shd w:val="clear" w:color="auto" w:fill="FFFFFF"/>
              <w:rPr>
                <w:color w:val="000000"/>
              </w:rPr>
            </w:pPr>
            <w:r>
              <w:rPr>
                <w:rStyle w:val="c20"/>
                <w:color w:val="000000"/>
              </w:rPr>
              <w:lastRenderedPageBreak/>
              <w:t>Аудирование диалогов. Конструкция  </w:t>
            </w:r>
            <w:proofErr w:type="spellStart"/>
            <w:r>
              <w:rPr>
                <w:rStyle w:val="c21"/>
                <w:b/>
                <w:bCs/>
                <w:color w:val="000000"/>
              </w:rPr>
              <w:t>to</w:t>
            </w:r>
            <w:proofErr w:type="spellEnd"/>
            <w:r>
              <w:rPr>
                <w:rStyle w:val="c21"/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rStyle w:val="c21"/>
                <w:b/>
                <w:bCs/>
                <w:color w:val="000000"/>
              </w:rPr>
              <w:t>be</w:t>
            </w:r>
            <w:proofErr w:type="spellEnd"/>
            <w:r>
              <w:rPr>
                <w:rStyle w:val="c21"/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rStyle w:val="c21"/>
                <w:b/>
                <w:bCs/>
                <w:color w:val="000000"/>
              </w:rPr>
              <w:t>going</w:t>
            </w:r>
            <w:proofErr w:type="spellEnd"/>
            <w:r>
              <w:rPr>
                <w:rStyle w:val="c21"/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rStyle w:val="c21"/>
                <w:b/>
                <w:bCs/>
                <w:color w:val="000000"/>
              </w:rPr>
              <w:t>to</w:t>
            </w:r>
            <w:proofErr w:type="spellEnd"/>
            <w:r>
              <w:rPr>
                <w:rStyle w:val="c21"/>
                <w:b/>
                <w:bCs/>
                <w:color w:val="000000"/>
              </w:rPr>
              <w:t>..</w:t>
            </w:r>
          </w:p>
          <w:p w:rsidR="00B13F99" w:rsidRDefault="00B13F99" w:rsidP="00853295">
            <w:pPr>
              <w:shd w:val="clear" w:color="auto" w:fill="FFFFFF"/>
              <w:rPr>
                <w:color w:val="000000"/>
              </w:rPr>
            </w:pPr>
            <w:r>
              <w:rPr>
                <w:rStyle w:val="c20"/>
                <w:b/>
                <w:bCs/>
                <w:color w:val="000000"/>
              </w:rPr>
              <w:t> </w:t>
            </w:r>
            <w:r>
              <w:rPr>
                <w:color w:val="000000"/>
              </w:rPr>
              <w:t>Приглашения.</w:t>
            </w:r>
          </w:p>
          <w:p w:rsidR="00B13F99" w:rsidRPr="00997F36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-ItalicMT"/>
              </w:rPr>
            </w:pPr>
          </w:p>
        </w:tc>
        <w:tc>
          <w:tcPr>
            <w:tcW w:w="2400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Читать про себя адаптированный текст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художественного произведения на английском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lastRenderedPageBreak/>
              <w:t>языке</w:t>
            </w:r>
            <w:r w:rsidRPr="009E15E7">
              <w:rPr>
                <w:color w:val="000000"/>
                <w:spacing w:val="-4"/>
              </w:rPr>
              <w:t xml:space="preserve"> с некоторыми новыми словами и </w:t>
            </w:r>
            <w:r w:rsidRPr="009E15E7">
              <w:rPr>
                <w:rFonts w:eastAsia="TimesNewRomanPSMT"/>
              </w:rPr>
              <w:t xml:space="preserve">конструкциями, соотносить их содержание </w:t>
            </w:r>
            <w:proofErr w:type="gramStart"/>
            <w:r w:rsidRPr="009E15E7">
              <w:rPr>
                <w:rFonts w:eastAsia="TimesNewRomanPSMT"/>
              </w:rPr>
              <w:t>с</w:t>
            </w:r>
            <w:proofErr w:type="gramEnd"/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иллюстрациями, догадываться о значении</w:t>
            </w:r>
          </w:p>
          <w:p w:rsidR="00B13F99" w:rsidRPr="00137BBE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новых слов из контекста</w:t>
            </w:r>
          </w:p>
        </w:tc>
        <w:tc>
          <w:tcPr>
            <w:tcW w:w="3119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9E15E7">
              <w:lastRenderedPageBreak/>
              <w:t>Р</w:t>
            </w:r>
            <w:proofErr w:type="gramEnd"/>
            <w:r w:rsidRPr="009E15E7">
              <w:t>: сличать способ действия и его результат с заданным эталоном с целью обнаружения отклонений и отличий от эталона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9E15E7">
              <w:t>П</w:t>
            </w:r>
            <w:proofErr w:type="gramEnd"/>
            <w:r w:rsidRPr="009E15E7">
              <w:t xml:space="preserve">: сличать способ действия </w:t>
            </w:r>
            <w:r w:rsidRPr="009E15E7">
              <w:lastRenderedPageBreak/>
              <w:t>и его результат с заданным эталоном с целью обнаружения отклонений и отличий от эталона</w:t>
            </w:r>
          </w:p>
          <w:p w:rsidR="00B13F99" w:rsidRPr="003C2484" w:rsidRDefault="00B13F99" w:rsidP="00853295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9E15E7">
              <w:t>К</w:t>
            </w:r>
            <w:proofErr w:type="gramEnd"/>
            <w:r w:rsidRPr="009E15E7">
              <w:t>: осуществлять взаимный контроль</w:t>
            </w:r>
          </w:p>
        </w:tc>
        <w:tc>
          <w:tcPr>
            <w:tcW w:w="1846" w:type="dxa"/>
            <w:gridSpan w:val="9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r w:rsidRPr="009E15E7">
              <w:lastRenderedPageBreak/>
              <w:t xml:space="preserve">гуманистические и демократические ценности  многонационального </w:t>
            </w:r>
            <w:r w:rsidRPr="009E15E7">
              <w:lastRenderedPageBreak/>
              <w:t>российского общества</w:t>
            </w:r>
          </w:p>
        </w:tc>
        <w:tc>
          <w:tcPr>
            <w:tcW w:w="1024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r>
              <w:lastRenderedPageBreak/>
              <w:t>5.2.6.</w:t>
            </w:r>
          </w:p>
        </w:tc>
      </w:tr>
      <w:tr w:rsidR="00B13F99" w:rsidRPr="009E15E7" w:rsidTr="00853295">
        <w:trPr>
          <w:gridAfter w:val="5"/>
          <w:wAfter w:w="14972" w:type="dxa"/>
          <w:trHeight w:val="1123"/>
        </w:trPr>
        <w:tc>
          <w:tcPr>
            <w:tcW w:w="49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1F14F6" w:rsidRDefault="00B13F99" w:rsidP="00853295">
            <w:pPr>
              <w:autoSpaceDE w:val="0"/>
              <w:autoSpaceDN w:val="0"/>
              <w:adjustRightInd w:val="0"/>
              <w:jc w:val="both"/>
            </w:pPr>
            <w:r>
              <w:lastRenderedPageBreak/>
              <w:t>48</w:t>
            </w:r>
          </w:p>
        </w:tc>
        <w:tc>
          <w:tcPr>
            <w:tcW w:w="83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3C2484" w:rsidRDefault="00B13F99" w:rsidP="00853295">
            <w:pPr>
              <w:autoSpaceDE w:val="0"/>
              <w:autoSpaceDN w:val="0"/>
              <w:adjustRightInd w:val="0"/>
              <w:jc w:val="both"/>
            </w:pPr>
            <w:r>
              <w:t>29.12</w:t>
            </w:r>
          </w:p>
        </w:tc>
        <w:tc>
          <w:tcPr>
            <w:tcW w:w="597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57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A5775" w:rsidRDefault="00B13F99" w:rsidP="00853295">
            <w:pPr>
              <w:autoSpaceDE w:val="0"/>
              <w:autoSpaceDN w:val="0"/>
              <w:adjustRightInd w:val="0"/>
              <w:jc w:val="both"/>
            </w:pPr>
            <w:r>
              <w:t>Официальные и неофициальные письма. Письмо.</w:t>
            </w:r>
          </w:p>
        </w:tc>
        <w:tc>
          <w:tcPr>
            <w:tcW w:w="1979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r>
              <w:t>Читать несложные аутентичные тексты разных типов, полно и точно понимая текст на основе его информационной переработки: анализировать</w:t>
            </w:r>
          </w:p>
        </w:tc>
        <w:tc>
          <w:tcPr>
            <w:tcW w:w="2847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0458AF" w:rsidRDefault="00B13F99" w:rsidP="00853295">
            <w:pPr>
              <w:pStyle w:val="af6"/>
              <w:spacing w:after="150"/>
              <w:jc w:val="both"/>
            </w:pPr>
            <w:r w:rsidRPr="008818FB">
              <w:t>Конструкции</w:t>
            </w:r>
            <w:r w:rsidRPr="008818FB">
              <w:rPr>
                <w:lang w:val="en-US"/>
              </w:rPr>
              <w:t> </w:t>
            </w:r>
            <w:r w:rsidRPr="008818FB">
              <w:rPr>
                <w:i/>
                <w:iCs/>
                <w:lang w:val="en-US"/>
              </w:rPr>
              <w:t xml:space="preserve">to like/hate doing </w:t>
            </w:r>
            <w:proofErr w:type="spellStart"/>
            <w:r w:rsidRPr="008818FB">
              <w:rPr>
                <w:i/>
                <w:iCs/>
                <w:lang w:val="en-US"/>
              </w:rPr>
              <w:t>sth</w:t>
            </w:r>
            <w:proofErr w:type="spellEnd"/>
            <w:r w:rsidRPr="008818FB">
              <w:rPr>
                <w:lang w:val="en-US"/>
              </w:rPr>
              <w:t xml:space="preserve">. </w:t>
            </w:r>
            <w:r w:rsidRPr="008818FB">
              <w:t>Конструкция </w:t>
            </w:r>
            <w:proofErr w:type="spellStart"/>
            <w:r w:rsidRPr="008818FB">
              <w:rPr>
                <w:i/>
                <w:iCs/>
              </w:rPr>
              <w:t>to</w:t>
            </w:r>
            <w:proofErr w:type="spellEnd"/>
            <w:r w:rsidRPr="008818FB">
              <w:rPr>
                <w:i/>
                <w:iCs/>
              </w:rPr>
              <w:t> </w:t>
            </w:r>
            <w:proofErr w:type="spellStart"/>
            <w:r w:rsidRPr="008818FB">
              <w:rPr>
                <w:i/>
                <w:iCs/>
              </w:rPr>
              <w:t>be</w:t>
            </w:r>
            <w:proofErr w:type="spellEnd"/>
            <w:r w:rsidRPr="008818FB">
              <w:rPr>
                <w:i/>
                <w:iCs/>
              </w:rPr>
              <w:t> </w:t>
            </w:r>
            <w:proofErr w:type="spellStart"/>
            <w:r w:rsidRPr="008818FB">
              <w:rPr>
                <w:i/>
                <w:iCs/>
              </w:rPr>
              <w:t>going</w:t>
            </w:r>
            <w:proofErr w:type="spellEnd"/>
            <w:r w:rsidRPr="008818FB">
              <w:rPr>
                <w:i/>
                <w:iCs/>
              </w:rPr>
              <w:t> </w:t>
            </w:r>
            <w:proofErr w:type="spellStart"/>
            <w:r w:rsidRPr="008818FB">
              <w:rPr>
                <w:i/>
                <w:iCs/>
              </w:rPr>
              <w:t>to</w:t>
            </w:r>
            <w:proofErr w:type="spellEnd"/>
            <w:r w:rsidRPr="008818FB">
              <w:rPr>
                <w:i/>
                <w:iCs/>
              </w:rPr>
              <w:t> </w:t>
            </w:r>
            <w:proofErr w:type="spellStart"/>
            <w:r w:rsidRPr="008818FB">
              <w:rPr>
                <w:i/>
                <w:iCs/>
              </w:rPr>
              <w:t>do</w:t>
            </w:r>
            <w:proofErr w:type="spellEnd"/>
            <w:r w:rsidRPr="008818FB">
              <w:rPr>
                <w:i/>
                <w:iCs/>
              </w:rPr>
              <w:t> </w:t>
            </w:r>
            <w:proofErr w:type="spellStart"/>
            <w:r w:rsidRPr="008818FB">
              <w:rPr>
                <w:i/>
                <w:iCs/>
              </w:rPr>
              <w:t>sth</w:t>
            </w:r>
            <w:proofErr w:type="spellEnd"/>
            <w:r w:rsidRPr="008818FB">
              <w:t> для выражения будущего действия. Модальный глагол </w:t>
            </w:r>
            <w:proofErr w:type="spellStart"/>
            <w:r w:rsidRPr="008818FB">
              <w:rPr>
                <w:i/>
                <w:iCs/>
              </w:rPr>
              <w:t>would</w:t>
            </w:r>
            <w:proofErr w:type="spellEnd"/>
            <w:r w:rsidRPr="008818FB">
              <w:t> в утвердительных, вопросительных, отрицательных предложениях.</w:t>
            </w:r>
            <w:r w:rsidRPr="008818FB">
              <w:br/>
              <w:t xml:space="preserve">Употребление артикля с </w:t>
            </w:r>
            <w:proofErr w:type="gramStart"/>
            <w:r w:rsidRPr="008818FB">
              <w:t>географическими</w:t>
            </w:r>
            <w:proofErr w:type="gramEnd"/>
            <w:r w:rsidRPr="008818FB">
              <w:t xml:space="preserve"> названиям</w:t>
            </w:r>
            <w:r>
              <w:t>.</w:t>
            </w:r>
          </w:p>
        </w:tc>
        <w:tc>
          <w:tcPr>
            <w:tcW w:w="2400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Выбирать необходимую информацию,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просмотрев текст.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 xml:space="preserve">Оперировать в речи </w:t>
            </w:r>
            <w:proofErr w:type="gramStart"/>
            <w:r w:rsidRPr="009E15E7">
              <w:rPr>
                <w:rFonts w:eastAsia="TimesNewRomanPSMT"/>
              </w:rPr>
              <w:t>изученными</w:t>
            </w:r>
            <w:proofErr w:type="gramEnd"/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лексическими единицами и грамматическими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конструкциями.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3119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9E15E7">
              <w:t>Р</w:t>
            </w:r>
            <w:proofErr w:type="gramEnd"/>
            <w:r w:rsidRPr="009E15E7">
              <w:t>: преобразовывать практическую ситуацию в познавательную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9E15E7">
              <w:t>П</w:t>
            </w:r>
            <w:proofErr w:type="gramEnd"/>
            <w:r w:rsidRPr="009E15E7">
              <w:t>: ориентироваться в разнообразии способов решения задач, оценка информации (критическая оценка, оценка достоверности).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9E15E7">
              <w:t>К</w:t>
            </w:r>
            <w:proofErr w:type="gramEnd"/>
            <w:r w:rsidRPr="009E15E7">
              <w:t xml:space="preserve">: определять </w:t>
            </w:r>
            <w:proofErr w:type="gramStart"/>
            <w:r w:rsidRPr="009E15E7">
              <w:t>общую</w:t>
            </w:r>
            <w:proofErr w:type="gramEnd"/>
            <w:r w:rsidRPr="009E15E7">
              <w:t xml:space="preserve"> цель и пути ее достижения</w:t>
            </w:r>
          </w:p>
        </w:tc>
        <w:tc>
          <w:tcPr>
            <w:tcW w:w="1846" w:type="dxa"/>
            <w:gridSpan w:val="9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spacing w:before="100" w:after="100"/>
              <w:jc w:val="both"/>
            </w:pPr>
            <w:r w:rsidRPr="009E15E7">
              <w:t>гуманистические и демократические ценности  многонационального российского общества</w:t>
            </w:r>
          </w:p>
        </w:tc>
        <w:tc>
          <w:tcPr>
            <w:tcW w:w="1024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spacing w:before="100" w:after="100"/>
              <w:jc w:val="both"/>
            </w:pPr>
          </w:p>
        </w:tc>
      </w:tr>
      <w:tr w:rsidR="00B13F99" w:rsidRPr="009E15E7" w:rsidTr="00853295">
        <w:trPr>
          <w:gridAfter w:val="5"/>
          <w:wAfter w:w="14972" w:type="dxa"/>
          <w:trHeight w:val="1564"/>
        </w:trPr>
        <w:tc>
          <w:tcPr>
            <w:tcW w:w="49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r>
              <w:t>49</w:t>
            </w:r>
          </w:p>
        </w:tc>
        <w:tc>
          <w:tcPr>
            <w:tcW w:w="83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r>
              <w:t>1</w:t>
            </w:r>
            <w:proofErr w:type="spellStart"/>
            <w:r>
              <w:rPr>
                <w:lang w:val="en-US"/>
              </w:rPr>
              <w:t>1</w:t>
            </w:r>
            <w:proofErr w:type="spellEnd"/>
            <w:r>
              <w:t>.01</w:t>
            </w:r>
          </w:p>
        </w:tc>
        <w:tc>
          <w:tcPr>
            <w:tcW w:w="597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57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Default="00B13F99" w:rsidP="00853295">
            <w:pP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Особенные дни в США и Великобритании. Чтение.</w:t>
            </w:r>
          </w:p>
          <w:p w:rsidR="00B13F99" w:rsidRPr="009A5775" w:rsidRDefault="00B13F99" w:rsidP="00853295">
            <w:pPr>
              <w:shd w:val="clear" w:color="auto" w:fill="FFFFFF"/>
              <w:rPr>
                <w:iCs/>
                <w:color w:val="000000"/>
                <w:spacing w:val="1"/>
              </w:rPr>
            </w:pPr>
          </w:p>
        </w:tc>
        <w:tc>
          <w:tcPr>
            <w:tcW w:w="1979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Поисковое чтение, определение части</w:t>
            </w:r>
            <w:r>
              <w:rPr>
                <w:rFonts w:eastAsia="TimesNewRomanPSMT"/>
              </w:rPr>
              <w:t xml:space="preserve"> </w:t>
            </w:r>
            <w:r w:rsidRPr="009E15E7">
              <w:rPr>
                <w:rFonts w:eastAsia="TimesNewRomanPSMT"/>
              </w:rPr>
              <w:t>речи.</w:t>
            </w:r>
          </w:p>
          <w:p w:rsidR="00B13F99" w:rsidRPr="000458AF" w:rsidRDefault="00B13F99" w:rsidP="00853295"/>
        </w:tc>
        <w:tc>
          <w:tcPr>
            <w:tcW w:w="2847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29311E" w:rsidRDefault="00B13F99" w:rsidP="00853295">
            <w:r w:rsidRPr="008818FB">
              <w:t>Модальный глагол </w:t>
            </w:r>
            <w:proofErr w:type="spellStart"/>
            <w:r w:rsidRPr="008818FB">
              <w:rPr>
                <w:i/>
                <w:iCs/>
              </w:rPr>
              <w:t>would</w:t>
            </w:r>
            <w:proofErr w:type="spellEnd"/>
            <w:r w:rsidRPr="008818FB">
              <w:t> в утвердительных, вопросительных, отрицательных предложениях.</w:t>
            </w:r>
          </w:p>
        </w:tc>
        <w:tc>
          <w:tcPr>
            <w:tcW w:w="2400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 xml:space="preserve">Оперировать в речи </w:t>
            </w:r>
            <w:proofErr w:type="gramStart"/>
            <w:r w:rsidRPr="009E15E7">
              <w:rPr>
                <w:rFonts w:eastAsia="TimesNewRomanPSMT"/>
              </w:rPr>
              <w:t>изученными</w:t>
            </w:r>
            <w:proofErr w:type="gramEnd"/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лексическими единицами и грамматическими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конструкциями.</w:t>
            </w:r>
          </w:p>
          <w:p w:rsidR="00B13F99" w:rsidRPr="0029311E" w:rsidRDefault="00B13F99" w:rsidP="00853295">
            <w:pPr>
              <w:shd w:val="clear" w:color="auto" w:fill="FFFFFF"/>
              <w:rPr>
                <w:color w:val="000000"/>
              </w:rPr>
            </w:pPr>
            <w:r w:rsidRPr="009E15E7">
              <w:rPr>
                <w:rFonts w:eastAsia="TimesNewRomanPSMT"/>
              </w:rPr>
              <w:t>Восполнять пропущенную информацию.</w:t>
            </w:r>
          </w:p>
        </w:tc>
        <w:tc>
          <w:tcPr>
            <w:tcW w:w="3119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9E15E7">
              <w:t>Р</w:t>
            </w:r>
            <w:proofErr w:type="gramEnd"/>
            <w:r w:rsidRPr="009E15E7">
              <w:t>: преобразовывать практическую ситуацию в познавательную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9E15E7">
              <w:t>П</w:t>
            </w:r>
            <w:proofErr w:type="gramEnd"/>
            <w:r w:rsidRPr="009E15E7">
              <w:t>: ориентироваться в разнообразии способов решения задач, оценка информации (критическая оценка, оценка достоверности).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9E15E7">
              <w:t>К</w:t>
            </w:r>
            <w:proofErr w:type="gramEnd"/>
            <w:r w:rsidRPr="009E15E7">
              <w:t xml:space="preserve">: определять </w:t>
            </w:r>
            <w:proofErr w:type="gramStart"/>
            <w:r w:rsidRPr="009E15E7">
              <w:t>общую</w:t>
            </w:r>
            <w:proofErr w:type="gramEnd"/>
            <w:r w:rsidRPr="009E15E7">
              <w:t xml:space="preserve"> цель </w:t>
            </w:r>
            <w:r w:rsidRPr="009E15E7">
              <w:lastRenderedPageBreak/>
              <w:t>и пути ее достижения</w:t>
            </w:r>
          </w:p>
        </w:tc>
        <w:tc>
          <w:tcPr>
            <w:tcW w:w="1846" w:type="dxa"/>
            <w:gridSpan w:val="9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spacing w:before="100" w:after="100"/>
              <w:jc w:val="both"/>
            </w:pPr>
            <w:r w:rsidRPr="009E15E7">
              <w:lastRenderedPageBreak/>
              <w:t>начальные навыки адаптации в динамично изменяющемся  мире</w:t>
            </w:r>
          </w:p>
        </w:tc>
        <w:tc>
          <w:tcPr>
            <w:tcW w:w="1024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spacing w:before="100" w:after="100"/>
              <w:jc w:val="both"/>
            </w:pPr>
            <w:r>
              <w:t>Б</w:t>
            </w:r>
          </w:p>
        </w:tc>
      </w:tr>
      <w:tr w:rsidR="00B13F99" w:rsidRPr="009E15E7" w:rsidTr="00853295">
        <w:trPr>
          <w:gridAfter w:val="5"/>
          <w:wAfter w:w="14972" w:type="dxa"/>
          <w:trHeight w:val="840"/>
        </w:trPr>
        <w:tc>
          <w:tcPr>
            <w:tcW w:w="49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r>
              <w:lastRenderedPageBreak/>
              <w:t>50</w:t>
            </w:r>
          </w:p>
        </w:tc>
        <w:tc>
          <w:tcPr>
            <w:tcW w:w="83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r>
              <w:t>1</w:t>
            </w:r>
            <w:r>
              <w:rPr>
                <w:lang w:val="en-US"/>
              </w:rPr>
              <w:t>4</w:t>
            </w:r>
            <w:r>
              <w:t>.01</w:t>
            </w:r>
          </w:p>
        </w:tc>
        <w:tc>
          <w:tcPr>
            <w:tcW w:w="597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57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A5775" w:rsidRDefault="00B13F99" w:rsidP="00853295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pacing w:val="1"/>
              </w:rPr>
            </w:pPr>
            <w:r>
              <w:rPr>
                <w:iCs/>
                <w:color w:val="000000"/>
                <w:spacing w:val="1"/>
              </w:rPr>
              <w:t xml:space="preserve">Особенные дни в России. Говорение. </w:t>
            </w:r>
          </w:p>
        </w:tc>
        <w:tc>
          <w:tcPr>
            <w:tcW w:w="1979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Поисковое чтение, определение части</w:t>
            </w:r>
            <w:r>
              <w:rPr>
                <w:rFonts w:eastAsia="TimesNewRomanPSMT"/>
              </w:rPr>
              <w:t xml:space="preserve"> </w:t>
            </w:r>
            <w:r w:rsidRPr="009E15E7">
              <w:rPr>
                <w:rFonts w:eastAsia="TimesNewRomanPSMT"/>
              </w:rPr>
              <w:t>речи.</w:t>
            </w:r>
          </w:p>
          <w:p w:rsidR="00B13F99" w:rsidRPr="004D1733" w:rsidRDefault="00B13F99" w:rsidP="00853295">
            <w:pPr>
              <w:autoSpaceDE w:val="0"/>
              <w:autoSpaceDN w:val="0"/>
              <w:adjustRightInd w:val="0"/>
              <w:jc w:val="both"/>
              <w:rPr>
                <w:color w:val="000000"/>
                <w:shd w:val="clear" w:color="auto" w:fill="FFFFFF"/>
              </w:rPr>
            </w:pPr>
          </w:p>
        </w:tc>
        <w:tc>
          <w:tcPr>
            <w:tcW w:w="2847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4D1733" w:rsidRDefault="00B13F99" w:rsidP="00853295">
            <w:pPr>
              <w:autoSpaceDE w:val="0"/>
              <w:autoSpaceDN w:val="0"/>
              <w:adjustRightInd w:val="0"/>
              <w:jc w:val="both"/>
              <w:rPr>
                <w:shd w:val="clear" w:color="auto" w:fill="FFFFFF"/>
              </w:rPr>
            </w:pPr>
            <w:r w:rsidRPr="008818FB">
              <w:t>Употребление артикля с географическими названиями</w:t>
            </w:r>
          </w:p>
        </w:tc>
        <w:tc>
          <w:tcPr>
            <w:tcW w:w="2400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Выбирать необходимую информацию,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просмотрев текст.</w:t>
            </w:r>
          </w:p>
          <w:p w:rsidR="00B13F99" w:rsidRPr="004D1733" w:rsidRDefault="00B13F99" w:rsidP="00853295">
            <w:pPr>
              <w:shd w:val="clear" w:color="auto" w:fill="FFFFFF"/>
              <w:rPr>
                <w:color w:val="000000"/>
              </w:rPr>
            </w:pPr>
          </w:p>
        </w:tc>
        <w:tc>
          <w:tcPr>
            <w:tcW w:w="3119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9E15E7">
              <w:t>Р</w:t>
            </w:r>
            <w:proofErr w:type="gramEnd"/>
            <w:r w:rsidRPr="009E15E7">
              <w:t>: сличать способ действия и его результат с заданным эталоном с целью обнаружения отклонений и отличий от эталона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9E15E7">
              <w:t>П</w:t>
            </w:r>
            <w:proofErr w:type="gramEnd"/>
            <w:r w:rsidRPr="009E15E7">
              <w:t>: сличать способ действия и его результат</w:t>
            </w:r>
          </w:p>
        </w:tc>
        <w:tc>
          <w:tcPr>
            <w:tcW w:w="1846" w:type="dxa"/>
            <w:gridSpan w:val="9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spacing w:before="100" w:after="100"/>
              <w:jc w:val="both"/>
            </w:pPr>
            <w:r w:rsidRPr="009E15E7">
              <w:t>мир в единстве и разнообразии природы, народов, культур и религий.</w:t>
            </w:r>
          </w:p>
        </w:tc>
        <w:tc>
          <w:tcPr>
            <w:tcW w:w="1024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spacing w:before="100" w:after="100"/>
              <w:jc w:val="both"/>
            </w:pPr>
            <w:r>
              <w:t>Б</w:t>
            </w:r>
          </w:p>
        </w:tc>
      </w:tr>
      <w:tr w:rsidR="00B13F99" w:rsidRPr="009E15E7" w:rsidTr="00853295">
        <w:trPr>
          <w:gridAfter w:val="5"/>
          <w:wAfter w:w="14972" w:type="dxa"/>
          <w:trHeight w:val="840"/>
        </w:trPr>
        <w:tc>
          <w:tcPr>
            <w:tcW w:w="49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r>
              <w:t>51</w:t>
            </w:r>
          </w:p>
        </w:tc>
        <w:tc>
          <w:tcPr>
            <w:tcW w:w="83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r>
              <w:t>1</w:t>
            </w:r>
            <w:r>
              <w:rPr>
                <w:lang w:val="en-US"/>
              </w:rPr>
              <w:t>6</w:t>
            </w:r>
            <w:r>
              <w:t>.01</w:t>
            </w:r>
          </w:p>
        </w:tc>
        <w:tc>
          <w:tcPr>
            <w:tcW w:w="597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57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EF0680" w:rsidRDefault="00B13F99" w:rsidP="00853295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pacing w:val="1"/>
              </w:rPr>
            </w:pPr>
            <w:r>
              <w:rPr>
                <w:iCs/>
                <w:color w:val="000000"/>
                <w:spacing w:val="1"/>
              </w:rPr>
              <w:t>Грамматическая конструкция:«</w:t>
            </w:r>
            <w:proofErr w:type="gramStart"/>
            <w:r>
              <w:rPr>
                <w:iCs/>
                <w:color w:val="000000"/>
                <w:spacing w:val="1"/>
                <w:lang w:val="en-US"/>
              </w:rPr>
              <w:t>c</w:t>
            </w:r>
            <w:proofErr w:type="gramEnd"/>
            <w:r>
              <w:rPr>
                <w:iCs/>
                <w:color w:val="000000"/>
                <w:spacing w:val="1"/>
              </w:rPr>
              <w:t>обираться». Грамматика.</w:t>
            </w:r>
          </w:p>
        </w:tc>
        <w:tc>
          <w:tcPr>
            <w:tcW w:w="1979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t>Ч/</w:t>
            </w:r>
            <w:proofErr w:type="gramStart"/>
            <w:r w:rsidRPr="009E15E7">
              <w:t>П</w:t>
            </w:r>
            <w:proofErr w:type="gramEnd"/>
            <w:r w:rsidRPr="009E15E7">
              <w:t xml:space="preserve">: </w:t>
            </w:r>
            <w:r w:rsidRPr="009E15E7">
              <w:rPr>
                <w:rFonts w:eastAsia="TimesNewRomanPSMT"/>
              </w:rPr>
              <w:t xml:space="preserve">заполнение пропусков 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t>Ч/</w:t>
            </w:r>
            <w:proofErr w:type="gramStart"/>
            <w:r w:rsidRPr="009E15E7">
              <w:t>П</w:t>
            </w:r>
            <w:proofErr w:type="gramEnd"/>
            <w:r w:rsidRPr="009E15E7">
              <w:t xml:space="preserve">: </w:t>
            </w:r>
            <w:r w:rsidRPr="009E15E7">
              <w:rPr>
                <w:rFonts w:eastAsia="TimesNewRomanPSMT"/>
              </w:rPr>
              <w:t>поисковое чтение (поиск и написание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>
              <w:rPr>
                <w:rFonts w:eastAsia="TimesNewRomanPSMT"/>
              </w:rPr>
              <w:t>Личных местоимений.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t>Г/</w:t>
            </w:r>
            <w:proofErr w:type="gramStart"/>
            <w:r w:rsidRPr="009E15E7">
              <w:t>П</w:t>
            </w:r>
            <w:proofErr w:type="gramEnd"/>
            <w:r w:rsidRPr="009E15E7">
              <w:t xml:space="preserve">: </w:t>
            </w:r>
            <w:r w:rsidRPr="009E15E7">
              <w:rPr>
                <w:rFonts w:eastAsia="TimesNewRomanPSMT"/>
              </w:rPr>
              <w:t>трансформация предложений с</w:t>
            </w:r>
          </w:p>
          <w:p w:rsidR="00B13F99" w:rsidRPr="004D1733" w:rsidRDefault="00B13F99" w:rsidP="00853295">
            <w:pPr>
              <w:autoSpaceDE w:val="0"/>
              <w:autoSpaceDN w:val="0"/>
              <w:adjustRightInd w:val="0"/>
              <w:jc w:val="both"/>
              <w:rPr>
                <w:color w:val="000000"/>
                <w:shd w:val="clear" w:color="auto" w:fill="FFFFFF"/>
              </w:rPr>
            </w:pPr>
            <w:r w:rsidRPr="009E15E7">
              <w:rPr>
                <w:rFonts w:eastAsia="TimesNewRomanPSMT"/>
              </w:rPr>
              <w:t>использованием активного залога.</w:t>
            </w:r>
          </w:p>
        </w:tc>
        <w:tc>
          <w:tcPr>
            <w:tcW w:w="2847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4D1733" w:rsidRDefault="00B13F99" w:rsidP="00853295">
            <w:pPr>
              <w:autoSpaceDE w:val="0"/>
              <w:autoSpaceDN w:val="0"/>
              <w:adjustRightInd w:val="0"/>
              <w:jc w:val="both"/>
              <w:rPr>
                <w:shd w:val="clear" w:color="auto" w:fill="FFFFFF"/>
              </w:rPr>
            </w:pPr>
            <w:r w:rsidRPr="008818FB">
              <w:t>Конструкции</w:t>
            </w:r>
            <w:r w:rsidRPr="008818FB">
              <w:rPr>
                <w:lang w:val="en-US"/>
              </w:rPr>
              <w:t> </w:t>
            </w:r>
            <w:r w:rsidRPr="008818FB">
              <w:rPr>
                <w:i/>
                <w:iCs/>
                <w:lang w:val="en-US"/>
              </w:rPr>
              <w:t xml:space="preserve">to like/hate doing </w:t>
            </w:r>
            <w:proofErr w:type="spellStart"/>
            <w:r w:rsidRPr="008818FB">
              <w:rPr>
                <w:i/>
                <w:iCs/>
                <w:lang w:val="en-US"/>
              </w:rPr>
              <w:t>sth</w:t>
            </w:r>
            <w:proofErr w:type="spellEnd"/>
            <w:r w:rsidRPr="008818FB">
              <w:rPr>
                <w:lang w:val="en-US"/>
              </w:rPr>
              <w:t xml:space="preserve">. </w:t>
            </w:r>
            <w:r w:rsidRPr="008818FB">
              <w:t>Конструкция </w:t>
            </w:r>
            <w:proofErr w:type="spellStart"/>
            <w:r w:rsidRPr="008818FB">
              <w:rPr>
                <w:i/>
                <w:iCs/>
              </w:rPr>
              <w:t>to</w:t>
            </w:r>
            <w:proofErr w:type="spellEnd"/>
            <w:r w:rsidRPr="008818FB">
              <w:rPr>
                <w:i/>
                <w:iCs/>
              </w:rPr>
              <w:t> </w:t>
            </w:r>
            <w:proofErr w:type="spellStart"/>
            <w:r w:rsidRPr="008818FB">
              <w:rPr>
                <w:i/>
                <w:iCs/>
              </w:rPr>
              <w:t>be</w:t>
            </w:r>
            <w:proofErr w:type="spellEnd"/>
            <w:r w:rsidRPr="008818FB">
              <w:rPr>
                <w:i/>
                <w:iCs/>
              </w:rPr>
              <w:t> </w:t>
            </w:r>
            <w:proofErr w:type="spellStart"/>
            <w:r w:rsidRPr="008818FB">
              <w:rPr>
                <w:i/>
                <w:iCs/>
              </w:rPr>
              <w:t>going</w:t>
            </w:r>
            <w:proofErr w:type="spellEnd"/>
            <w:r w:rsidRPr="008818FB">
              <w:rPr>
                <w:i/>
                <w:iCs/>
              </w:rPr>
              <w:t> </w:t>
            </w:r>
            <w:proofErr w:type="spellStart"/>
            <w:r w:rsidRPr="008818FB">
              <w:rPr>
                <w:i/>
                <w:iCs/>
              </w:rPr>
              <w:t>to</w:t>
            </w:r>
            <w:proofErr w:type="spellEnd"/>
            <w:r w:rsidRPr="008818FB">
              <w:rPr>
                <w:i/>
                <w:iCs/>
              </w:rPr>
              <w:t> </w:t>
            </w:r>
            <w:proofErr w:type="spellStart"/>
            <w:r w:rsidRPr="008818FB">
              <w:rPr>
                <w:i/>
                <w:iCs/>
              </w:rPr>
              <w:t>do</w:t>
            </w:r>
            <w:proofErr w:type="spellEnd"/>
            <w:r w:rsidRPr="008818FB">
              <w:rPr>
                <w:i/>
                <w:iCs/>
              </w:rPr>
              <w:t> </w:t>
            </w:r>
            <w:proofErr w:type="spellStart"/>
            <w:r w:rsidRPr="008818FB">
              <w:rPr>
                <w:i/>
                <w:iCs/>
              </w:rPr>
              <w:t>sth</w:t>
            </w:r>
            <w:proofErr w:type="spellEnd"/>
            <w:r w:rsidRPr="008818FB">
              <w:t> для выражения будущего действия.</w:t>
            </w:r>
          </w:p>
        </w:tc>
        <w:tc>
          <w:tcPr>
            <w:tcW w:w="2400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Выражать свою точку зрения и обосновывать ее.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Восприн</w:t>
            </w:r>
            <w:r>
              <w:rPr>
                <w:rFonts w:eastAsia="TimesNewRomanPSMT"/>
              </w:rPr>
              <w:t>имать на слух и зрительно текст.</w:t>
            </w:r>
          </w:p>
          <w:p w:rsidR="00B13F99" w:rsidRPr="004D1733" w:rsidRDefault="00B13F99" w:rsidP="00853295">
            <w:pPr>
              <w:shd w:val="clear" w:color="auto" w:fill="FFFFFF"/>
              <w:rPr>
                <w:color w:val="000000"/>
              </w:rPr>
            </w:pPr>
          </w:p>
        </w:tc>
        <w:tc>
          <w:tcPr>
            <w:tcW w:w="3119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9E15E7">
              <w:t>Р</w:t>
            </w:r>
            <w:proofErr w:type="gramEnd"/>
            <w:r w:rsidRPr="009E15E7">
              <w:t>: различать способ и результат действия.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9E15E7">
              <w:t>П</w:t>
            </w:r>
            <w:proofErr w:type="gramEnd"/>
            <w:r w:rsidRPr="009E15E7">
              <w:t>: осознанно и произвольно строить сообщения в устной и письменной форме, в том числе творческого и исследовательского характера;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9E15E7">
              <w:t>К</w:t>
            </w:r>
            <w:proofErr w:type="gramEnd"/>
            <w:r w:rsidRPr="009E15E7">
              <w:t>: оказывать в сотрудничестве взаимопомощь.</w:t>
            </w:r>
          </w:p>
        </w:tc>
        <w:tc>
          <w:tcPr>
            <w:tcW w:w="1846" w:type="dxa"/>
            <w:gridSpan w:val="9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spacing w:before="100" w:after="100"/>
              <w:jc w:val="both"/>
            </w:pPr>
            <w:r w:rsidRPr="009E15E7">
              <w:t>мотивация учебной деятельности</w:t>
            </w:r>
          </w:p>
        </w:tc>
        <w:tc>
          <w:tcPr>
            <w:tcW w:w="1024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spacing w:before="100" w:after="100"/>
              <w:jc w:val="both"/>
            </w:pPr>
            <w:r>
              <w:t>5.2.3.</w:t>
            </w:r>
          </w:p>
        </w:tc>
      </w:tr>
      <w:tr w:rsidR="00B13F99" w:rsidRPr="009E15E7" w:rsidTr="00853295">
        <w:trPr>
          <w:gridAfter w:val="5"/>
          <w:wAfter w:w="14972" w:type="dxa"/>
          <w:trHeight w:val="496"/>
        </w:trPr>
        <w:tc>
          <w:tcPr>
            <w:tcW w:w="16708" w:type="dxa"/>
            <w:gridSpan w:val="41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E2572E" w:rsidRDefault="00B13F99" w:rsidP="00853295">
            <w:pPr>
              <w:tabs>
                <w:tab w:val="left" w:pos="7440"/>
              </w:tabs>
              <w:autoSpaceDE w:val="0"/>
              <w:autoSpaceDN w:val="0"/>
              <w:adjustRightInd w:val="0"/>
              <w:spacing w:before="100" w:after="100"/>
              <w:jc w:val="both"/>
              <w:rPr>
                <w:b/>
              </w:rPr>
            </w:pPr>
            <w:r>
              <w:tab/>
            </w:r>
            <w:r w:rsidRPr="00E2572E">
              <w:rPr>
                <w:b/>
              </w:rPr>
              <w:t>Раздел 10</w:t>
            </w:r>
            <w:proofErr w:type="gramStart"/>
            <w:r w:rsidRPr="00E2572E">
              <w:rPr>
                <w:b/>
              </w:rPr>
              <w:t xml:space="preserve"> О</w:t>
            </w:r>
            <w:proofErr w:type="gramEnd"/>
            <w:r w:rsidRPr="00E2572E">
              <w:rPr>
                <w:b/>
              </w:rPr>
              <w:t>ткрывая Австралию 7 часов</w:t>
            </w:r>
          </w:p>
        </w:tc>
      </w:tr>
      <w:tr w:rsidR="00B13F99" w:rsidRPr="00383219" w:rsidTr="00853295">
        <w:trPr>
          <w:gridAfter w:val="6"/>
          <w:wAfter w:w="14983" w:type="dxa"/>
          <w:trHeight w:val="174"/>
        </w:trPr>
        <w:tc>
          <w:tcPr>
            <w:tcW w:w="49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r>
              <w:t>52</w:t>
            </w:r>
          </w:p>
        </w:tc>
        <w:tc>
          <w:tcPr>
            <w:tcW w:w="83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r>
              <w:t>1</w:t>
            </w:r>
            <w:r>
              <w:rPr>
                <w:lang w:val="en-US"/>
              </w:rPr>
              <w:t>8</w:t>
            </w:r>
            <w:r>
              <w:t>.01</w:t>
            </w:r>
          </w:p>
        </w:tc>
        <w:tc>
          <w:tcPr>
            <w:tcW w:w="597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50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r>
              <w:t>Факты об Австралии.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r w:rsidRPr="009E15E7">
              <w:t>Говорение</w:t>
            </w:r>
          </w:p>
        </w:tc>
        <w:tc>
          <w:tcPr>
            <w:tcW w:w="1702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C747D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t>А/Ч</w:t>
            </w:r>
            <w:r>
              <w:rPr>
                <w:rFonts w:eastAsia="TimesNewRomanPSMT"/>
              </w:rPr>
              <w:t>: текст – викторина «</w:t>
            </w:r>
            <w:r>
              <w:rPr>
                <w:rFonts w:eastAsia="TimesNewRomanPSMT"/>
                <w:lang w:val="en-US"/>
              </w:rPr>
              <w:t>Australia</w:t>
            </w:r>
            <w:r>
              <w:rPr>
                <w:rFonts w:eastAsia="TimesNewRomanPSMT"/>
              </w:rPr>
              <w:t>»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 xml:space="preserve">Поисковое чтение, нахождение в </w:t>
            </w:r>
            <w:r w:rsidRPr="009E15E7">
              <w:rPr>
                <w:rFonts w:eastAsia="TimesNewRomanPSMT"/>
              </w:rPr>
              <w:lastRenderedPageBreak/>
              <w:t>тексте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запрашиваемой информации.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t>А/Г</w:t>
            </w:r>
            <w:r w:rsidRPr="009E15E7">
              <w:rPr>
                <w:rFonts w:eastAsia="TimesNewRomanPSMT"/>
              </w:rPr>
              <w:t xml:space="preserve">: обсуждение 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proofErr w:type="gramStart"/>
            <w:r w:rsidRPr="009E15E7">
              <w:t>П</w:t>
            </w:r>
            <w:proofErr w:type="gramEnd"/>
            <w:r w:rsidRPr="009E15E7">
              <w:rPr>
                <w:rFonts w:eastAsia="TimesNewRomanPSMT"/>
              </w:rPr>
              <w:t xml:space="preserve">: задание </w:t>
            </w:r>
            <w:proofErr w:type="spellStart"/>
            <w:r>
              <w:rPr>
                <w:rFonts w:eastAsia="TimesNewRomanPS-ItalicMT"/>
              </w:rPr>
              <w:t>What</w:t>
            </w:r>
            <w:proofErr w:type="spellEnd"/>
            <w:r>
              <w:rPr>
                <w:rFonts w:eastAsia="TimesNewRomanPS-ItalicMT"/>
              </w:rPr>
              <w:t>’</w:t>
            </w:r>
            <w:r>
              <w:rPr>
                <w:rFonts w:eastAsia="TimesNewRomanPS-ItalicMT"/>
                <w:lang w:val="en-US"/>
              </w:rPr>
              <w:t>s</w:t>
            </w:r>
            <w:r>
              <w:rPr>
                <w:rFonts w:eastAsia="TimesNewRomanPS-ItalicMT"/>
              </w:rPr>
              <w:t xml:space="preserve"> </w:t>
            </w:r>
            <w:r>
              <w:rPr>
                <w:rFonts w:eastAsia="TimesNewRomanPS-ItalicMT"/>
                <w:lang w:val="en-US"/>
              </w:rPr>
              <w:t>do</w:t>
            </w:r>
            <w:r w:rsidRPr="00A525D1">
              <w:rPr>
                <w:rFonts w:eastAsia="TimesNewRomanPS-ItalicMT"/>
              </w:rPr>
              <w:t xml:space="preserve"> </w:t>
            </w:r>
            <w:r>
              <w:rPr>
                <w:rFonts w:eastAsia="TimesNewRomanPS-ItalicMT"/>
                <w:lang w:val="en-US"/>
              </w:rPr>
              <w:t>you</w:t>
            </w:r>
            <w:r w:rsidRPr="00A525D1">
              <w:rPr>
                <w:rFonts w:eastAsia="TimesNewRomanPS-ItalicMT"/>
              </w:rPr>
              <w:t xml:space="preserve"> </w:t>
            </w:r>
            <w:r>
              <w:rPr>
                <w:rFonts w:eastAsia="TimesNewRomanPS-ItalicMT"/>
                <w:lang w:val="en-US"/>
              </w:rPr>
              <w:t>know</w:t>
            </w:r>
            <w:r w:rsidRPr="009E15E7">
              <w:rPr>
                <w:rFonts w:eastAsia="TimesNewRomanPS-ItalicMT"/>
              </w:rPr>
              <w:t xml:space="preserve">? </w:t>
            </w:r>
            <w:r w:rsidRPr="009E15E7">
              <w:rPr>
                <w:rFonts w:eastAsia="TimesNewRomanPSMT"/>
              </w:rPr>
              <w:t>– письменное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исправление неверных утверждений.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886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4E6D7C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lastRenderedPageBreak/>
              <w:t>Активная лексика</w:t>
            </w:r>
            <w:r>
              <w:rPr>
                <w:rFonts w:eastAsia="TimesNewRomanPSMT"/>
              </w:rPr>
              <w:t xml:space="preserve">: </w:t>
            </w:r>
          </w:p>
          <w:p w:rsidR="00B13F99" w:rsidRPr="004D7218" w:rsidRDefault="00B13F99" w:rsidP="00853295">
            <w:pPr>
              <w:suppressAutoHyphens/>
            </w:pPr>
            <w:r w:rsidRPr="009E15E7">
              <w:t>Грамматика</w:t>
            </w:r>
            <w:r>
              <w:rPr>
                <w:rFonts w:eastAsia="TimesNewRomanPSMT"/>
              </w:rPr>
              <w:t>:</w:t>
            </w:r>
            <w:r>
              <w:t xml:space="preserve"> Сложноподчиненные предложения с союзами </w:t>
            </w:r>
            <w:r w:rsidRPr="00601E5D">
              <w:rPr>
                <w:lang w:val="en-US"/>
              </w:rPr>
              <w:t>that</w:t>
            </w:r>
            <w:r w:rsidRPr="004D7218">
              <w:t xml:space="preserve">, </w:t>
            </w:r>
            <w:r w:rsidRPr="00601E5D">
              <w:rPr>
                <w:lang w:val="en-US"/>
              </w:rPr>
              <w:t>when</w:t>
            </w:r>
            <w:r w:rsidRPr="004D7218">
              <w:t>.</w:t>
            </w:r>
          </w:p>
          <w:p w:rsidR="00B13F99" w:rsidRPr="00E73DF1" w:rsidRDefault="00B13F99" w:rsidP="00853295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347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Воспринимать зрительно и на слух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основное содержание текста, догадываться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 xml:space="preserve">о значении </w:t>
            </w:r>
            <w:r w:rsidRPr="009E15E7">
              <w:rPr>
                <w:rFonts w:eastAsia="TimesNewRomanPSMT"/>
              </w:rPr>
              <w:lastRenderedPageBreak/>
              <w:t>незнакомых слов из контекста.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 xml:space="preserve">Отвечать на вопросы по </w:t>
            </w:r>
            <w:proofErr w:type="gramStart"/>
            <w:r w:rsidRPr="009E15E7">
              <w:rPr>
                <w:rFonts w:eastAsia="TimesNewRomanPSMT"/>
              </w:rPr>
              <w:t>прослушанному</w:t>
            </w:r>
            <w:proofErr w:type="gramEnd"/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тексту.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 xml:space="preserve">Находить в тексте </w:t>
            </w:r>
            <w:proofErr w:type="gramStart"/>
            <w:r w:rsidRPr="009E15E7">
              <w:rPr>
                <w:rFonts w:eastAsia="TimesNewRomanPSMT"/>
              </w:rPr>
              <w:t>запрашиваемую</w:t>
            </w:r>
            <w:proofErr w:type="gramEnd"/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 xml:space="preserve">информацию, использовать её в ответах </w:t>
            </w:r>
            <w:proofErr w:type="gramStart"/>
            <w:r w:rsidRPr="009E15E7">
              <w:rPr>
                <w:rFonts w:eastAsia="TimesNewRomanPSMT"/>
              </w:rPr>
              <w:t>на</w:t>
            </w:r>
            <w:proofErr w:type="gramEnd"/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устные и письменные вопросы.</w:t>
            </w:r>
          </w:p>
        </w:tc>
        <w:tc>
          <w:tcPr>
            <w:tcW w:w="3133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9E15E7">
              <w:lastRenderedPageBreak/>
              <w:t>Р</w:t>
            </w:r>
            <w:proofErr w:type="gramEnd"/>
            <w:r w:rsidRPr="009E15E7">
              <w:t>: сличать способ действия и его результат с заданным эталоном с целью обнаружения отклонений и отличий от эталона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9E15E7">
              <w:t>П</w:t>
            </w:r>
            <w:proofErr w:type="gramEnd"/>
            <w:r w:rsidRPr="009E15E7">
              <w:t xml:space="preserve">: сличать способ действия </w:t>
            </w:r>
            <w:r w:rsidRPr="009E15E7">
              <w:lastRenderedPageBreak/>
              <w:t>и его результат с заданным эталоном с целью обнаружения отклонений и отличий от эталона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lang w:val="en-US"/>
              </w:rPr>
            </w:pPr>
            <w:proofErr w:type="gramStart"/>
            <w:r w:rsidRPr="009E15E7">
              <w:t>К</w:t>
            </w:r>
            <w:proofErr w:type="gramEnd"/>
            <w:r w:rsidRPr="009E15E7">
              <w:t>: осуществлять взаимный контроль</w:t>
            </w:r>
          </w:p>
        </w:tc>
        <w:tc>
          <w:tcPr>
            <w:tcW w:w="1846" w:type="dxa"/>
            <w:gridSpan w:val="9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r w:rsidRPr="009E15E7">
              <w:lastRenderedPageBreak/>
              <w:t xml:space="preserve">гуманистические и демократические ценности  многонационального </w:t>
            </w:r>
            <w:r w:rsidRPr="009E15E7">
              <w:lastRenderedPageBreak/>
              <w:t>российского общества</w:t>
            </w:r>
          </w:p>
        </w:tc>
        <w:tc>
          <w:tcPr>
            <w:tcW w:w="1013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Default="00B13F99" w:rsidP="00853295">
            <w:pPr>
              <w:autoSpaceDE w:val="0"/>
              <w:autoSpaceDN w:val="0"/>
              <w:adjustRightInd w:val="0"/>
              <w:jc w:val="both"/>
            </w:pPr>
            <w:proofErr w:type="gramStart"/>
            <w:r>
              <w:lastRenderedPageBreak/>
              <w:t>З</w:t>
            </w:r>
            <w:proofErr w:type="gramEnd"/>
            <w:r>
              <w:t>,  5.2.1.</w:t>
            </w:r>
          </w:p>
          <w:p w:rsidR="00B13F99" w:rsidRPr="00383219" w:rsidRDefault="00B13F99" w:rsidP="00853295">
            <w:pPr>
              <w:autoSpaceDE w:val="0"/>
              <w:autoSpaceDN w:val="0"/>
              <w:adjustRightInd w:val="0"/>
              <w:jc w:val="both"/>
            </w:pPr>
            <w:r>
              <w:t>5.1.3.</w:t>
            </w:r>
          </w:p>
        </w:tc>
      </w:tr>
      <w:tr w:rsidR="00B13F99" w:rsidRPr="00144ED4" w:rsidTr="00853295">
        <w:trPr>
          <w:gridAfter w:val="6"/>
          <w:wAfter w:w="14983" w:type="dxa"/>
          <w:trHeight w:val="174"/>
        </w:trPr>
        <w:tc>
          <w:tcPr>
            <w:tcW w:w="49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r>
              <w:lastRenderedPageBreak/>
              <w:t>53</w:t>
            </w:r>
          </w:p>
        </w:tc>
        <w:tc>
          <w:tcPr>
            <w:tcW w:w="83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CA162A" w:rsidRDefault="00B13F99" w:rsidP="00853295">
            <w:pPr>
              <w:autoSpaceDE w:val="0"/>
              <w:autoSpaceDN w:val="0"/>
              <w:adjustRightInd w:val="0"/>
              <w:jc w:val="both"/>
              <w:rPr>
                <w:lang w:val="en-US"/>
              </w:rPr>
            </w:pPr>
            <w:r>
              <w:t>2</w:t>
            </w:r>
            <w:r>
              <w:rPr>
                <w:lang w:val="en-US"/>
              </w:rPr>
              <w:t>1</w:t>
            </w:r>
            <w:r>
              <w:t>.</w:t>
            </w:r>
            <w:r>
              <w:rPr>
                <w:lang w:val="en-US"/>
              </w:rPr>
              <w:t>01</w:t>
            </w:r>
          </w:p>
        </w:tc>
        <w:tc>
          <w:tcPr>
            <w:tcW w:w="597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50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r>
              <w:t>Австралийские аборигены. Говорение.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702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0C4BD8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t>Ч</w:t>
            </w:r>
            <w:r w:rsidRPr="000C4BD8">
              <w:rPr>
                <w:rFonts w:eastAsia="TimesNewRomanPSMT"/>
              </w:rPr>
              <w:t xml:space="preserve">: </w:t>
            </w:r>
            <w:r>
              <w:rPr>
                <w:rFonts w:eastAsia="TimesNewRomanPSMT"/>
              </w:rPr>
              <w:t>текст «</w:t>
            </w:r>
            <w:proofErr w:type="spellStart"/>
            <w:r>
              <w:rPr>
                <w:rFonts w:eastAsia="TimesNewRomanPSMT"/>
                <w:lang w:val="en-US"/>
              </w:rPr>
              <w:t>Aborigenes</w:t>
            </w:r>
            <w:proofErr w:type="spellEnd"/>
            <w:r>
              <w:rPr>
                <w:rFonts w:eastAsia="TimesNewRomanPSMT"/>
              </w:rPr>
              <w:t>»</w:t>
            </w:r>
            <w:r w:rsidRPr="000C4BD8">
              <w:rPr>
                <w:rFonts w:eastAsia="TimesNewRomanPSMT"/>
              </w:rPr>
              <w:t>.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Поиск запрашиваемой информации в тексте.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t>Г</w:t>
            </w:r>
            <w:r w:rsidRPr="009E15E7">
              <w:rPr>
                <w:rFonts w:eastAsia="TimesNewRomanPSMT"/>
              </w:rPr>
              <w:t xml:space="preserve">: составление рассказа </w:t>
            </w:r>
            <w:proofErr w:type="gramStart"/>
            <w:r w:rsidRPr="009E15E7">
              <w:rPr>
                <w:rFonts w:eastAsia="TimesNewRomanPSMT"/>
              </w:rPr>
              <w:t>о</w:t>
            </w:r>
            <w:proofErr w:type="gramEnd"/>
            <w:r w:rsidRPr="009E15E7">
              <w:rPr>
                <w:rFonts w:eastAsia="TimesNewRomanPSMT"/>
              </w:rPr>
              <w:t xml:space="preserve"> </w:t>
            </w:r>
            <w:r>
              <w:rPr>
                <w:rFonts w:eastAsia="TimesNewRomanPSMT"/>
              </w:rPr>
              <w:t>истории Австралии</w:t>
            </w:r>
            <w:r w:rsidRPr="009E15E7">
              <w:rPr>
                <w:rFonts w:eastAsia="TimesNewRomanPSMT"/>
              </w:rPr>
              <w:t>, диалог-расспрос в рамках заданной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  <w:lang w:val="en-US"/>
              </w:rPr>
            </w:pPr>
            <w:r w:rsidRPr="009E15E7">
              <w:rPr>
                <w:rFonts w:eastAsia="TimesNewRomanPSMT"/>
              </w:rPr>
              <w:t>ситуации</w:t>
            </w:r>
            <w:r w:rsidRPr="009E15E7">
              <w:rPr>
                <w:rFonts w:eastAsia="TimesNewRomanPSMT"/>
                <w:lang w:val="en-US"/>
              </w:rPr>
              <w:t>.</w:t>
            </w:r>
          </w:p>
          <w:p w:rsidR="00B13F99" w:rsidRPr="000C4BD8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  <w:lang w:val="en-US"/>
              </w:rPr>
            </w:pPr>
            <w:proofErr w:type="gramStart"/>
            <w:r w:rsidRPr="009E15E7">
              <w:t>П</w:t>
            </w:r>
            <w:proofErr w:type="gramEnd"/>
            <w:r w:rsidRPr="009E15E7">
              <w:rPr>
                <w:rFonts w:eastAsia="TimesNewRomanPSMT"/>
                <w:lang w:val="en-US"/>
              </w:rPr>
              <w:t xml:space="preserve">: </w:t>
            </w:r>
            <w:r w:rsidRPr="009E15E7">
              <w:rPr>
                <w:rFonts w:eastAsia="TimesNewRomanPS-ItalicMT"/>
                <w:lang w:val="en-US"/>
              </w:rPr>
              <w:t>Where do they live?</w:t>
            </w:r>
          </w:p>
        </w:tc>
        <w:tc>
          <w:tcPr>
            <w:tcW w:w="2886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-ItalicMT"/>
                <w:lang w:val="en-US"/>
              </w:rPr>
            </w:pPr>
            <w:r w:rsidRPr="009E15E7">
              <w:t>Активная</w:t>
            </w:r>
            <w:r w:rsidRPr="009E15E7">
              <w:rPr>
                <w:lang w:val="en-US"/>
              </w:rPr>
              <w:t xml:space="preserve"> </w:t>
            </w:r>
            <w:r w:rsidRPr="009E15E7">
              <w:t>лексика</w:t>
            </w:r>
            <w:r w:rsidRPr="009E15E7">
              <w:rPr>
                <w:rFonts w:eastAsia="TimesNewRomanPSMT"/>
                <w:lang w:val="en-US"/>
              </w:rPr>
              <w:t xml:space="preserve">: </w:t>
            </w:r>
            <w:r>
              <w:rPr>
                <w:rFonts w:eastAsia="TimesNewRomanPS-ItalicMT"/>
                <w:lang w:val="en-US"/>
              </w:rPr>
              <w:t>majority, tribe, convict, to be responsible, currency.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t>Грамматика</w:t>
            </w:r>
            <w:r>
              <w:rPr>
                <w:rFonts w:eastAsia="TimesNewRomanPSMT"/>
              </w:rPr>
              <w:t xml:space="preserve">: </w:t>
            </w:r>
            <w:r>
              <w:rPr>
                <w:rFonts w:eastAsia="TimesNewRomanPSMT"/>
                <w:lang w:val="en-US"/>
              </w:rPr>
              <w:t>Future</w:t>
            </w:r>
            <w:r w:rsidRPr="000C4BD8">
              <w:rPr>
                <w:rFonts w:eastAsia="TimesNewRomanPSMT"/>
              </w:rPr>
              <w:t xml:space="preserve"> </w:t>
            </w:r>
            <w:r>
              <w:rPr>
                <w:rFonts w:eastAsia="TimesNewRomanPSMT"/>
                <w:lang w:val="en-US"/>
              </w:rPr>
              <w:t>Simple</w:t>
            </w:r>
            <w:r w:rsidRPr="009E15E7">
              <w:rPr>
                <w:rFonts w:eastAsia="TimesNewRomanPSMT"/>
              </w:rPr>
              <w:t>(обобщение), (дальнейшая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r w:rsidRPr="009E15E7">
              <w:rPr>
                <w:rFonts w:eastAsia="TimesNewRomanPSMT"/>
              </w:rPr>
              <w:t>активизация).</w:t>
            </w:r>
          </w:p>
        </w:tc>
        <w:tc>
          <w:tcPr>
            <w:tcW w:w="2347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Читать текст, содержащий незнакомый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лексический материал, догадываться о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proofErr w:type="gramStart"/>
            <w:r w:rsidRPr="009E15E7">
              <w:rPr>
                <w:rFonts w:eastAsia="TimesNewRomanPSMT"/>
              </w:rPr>
              <w:t>значении</w:t>
            </w:r>
            <w:proofErr w:type="gramEnd"/>
            <w:r w:rsidRPr="009E15E7">
              <w:rPr>
                <w:rFonts w:eastAsia="TimesNewRomanPSMT"/>
              </w:rPr>
              <w:t xml:space="preserve"> новых слов по контексту и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словообразовательным элементам.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 xml:space="preserve">Находить в тексте </w:t>
            </w:r>
            <w:proofErr w:type="gramStart"/>
            <w:r w:rsidRPr="009E15E7">
              <w:rPr>
                <w:rFonts w:eastAsia="TimesNewRomanPSMT"/>
              </w:rPr>
              <w:t>запрашиваемую</w:t>
            </w:r>
            <w:proofErr w:type="gramEnd"/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 xml:space="preserve">информацию, использовать ее в ответах </w:t>
            </w:r>
            <w:proofErr w:type="gramStart"/>
            <w:r w:rsidRPr="009E15E7">
              <w:rPr>
                <w:rFonts w:eastAsia="TimesNewRomanPSMT"/>
              </w:rPr>
              <w:t>на</w:t>
            </w:r>
            <w:proofErr w:type="gramEnd"/>
          </w:p>
          <w:p w:rsidR="00B13F99" w:rsidRPr="000C4BD8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  <w:lang w:val="en-US"/>
              </w:rPr>
            </w:pPr>
            <w:r w:rsidRPr="009E15E7">
              <w:rPr>
                <w:rFonts w:eastAsia="TimesNewRomanPSMT"/>
              </w:rPr>
              <w:t>устные и письменные вопросы.</w:t>
            </w:r>
          </w:p>
        </w:tc>
        <w:tc>
          <w:tcPr>
            <w:tcW w:w="3133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9E15E7">
              <w:t>Р</w:t>
            </w:r>
            <w:proofErr w:type="gramEnd"/>
            <w:r w:rsidRPr="009E15E7">
              <w:t>: определять последовательность промежуточных целей и соответствующих им действий с учетом конечного результата.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9E15E7">
              <w:t>П</w:t>
            </w:r>
            <w:proofErr w:type="gramEnd"/>
            <w:r w:rsidRPr="009E15E7">
              <w:t>: сравнение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9E15E7">
              <w:t>К</w:t>
            </w:r>
            <w:proofErr w:type="gramEnd"/>
            <w:r w:rsidRPr="009E15E7">
              <w:t>: строить диалогическое высказывание.</w:t>
            </w:r>
          </w:p>
        </w:tc>
        <w:tc>
          <w:tcPr>
            <w:tcW w:w="1846" w:type="dxa"/>
            <w:gridSpan w:val="9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spacing w:before="100" w:after="100"/>
              <w:jc w:val="both"/>
            </w:pPr>
            <w:r w:rsidRPr="009E15E7">
              <w:t>гуманистическое сознание, целостный, социально ориентированный взгляд на мир в единстве и разнообразии природы, народов, культур и религий.</w:t>
            </w:r>
          </w:p>
        </w:tc>
        <w:tc>
          <w:tcPr>
            <w:tcW w:w="1013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144ED4" w:rsidRDefault="00B13F99" w:rsidP="00853295">
            <w:pPr>
              <w:autoSpaceDE w:val="0"/>
              <w:autoSpaceDN w:val="0"/>
              <w:adjustRightInd w:val="0"/>
              <w:jc w:val="both"/>
            </w:pPr>
            <w:r>
              <w:t>У</w:t>
            </w:r>
          </w:p>
        </w:tc>
      </w:tr>
      <w:tr w:rsidR="00B13F99" w:rsidRPr="00365CC4" w:rsidTr="00853295">
        <w:trPr>
          <w:gridAfter w:val="6"/>
          <w:wAfter w:w="14983" w:type="dxa"/>
          <w:trHeight w:val="174"/>
        </w:trPr>
        <w:tc>
          <w:tcPr>
            <w:tcW w:w="49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r>
              <w:t>54</w:t>
            </w:r>
          </w:p>
        </w:tc>
        <w:tc>
          <w:tcPr>
            <w:tcW w:w="83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r>
              <w:t>2</w:t>
            </w:r>
            <w:r>
              <w:rPr>
                <w:lang w:val="en-US"/>
              </w:rPr>
              <w:t>3</w:t>
            </w:r>
            <w:r>
              <w:t>.01</w:t>
            </w:r>
          </w:p>
        </w:tc>
        <w:tc>
          <w:tcPr>
            <w:tcW w:w="597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50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81287A" w:rsidRDefault="00B13F99" w:rsidP="00853295">
            <w:pPr>
              <w:autoSpaceDE w:val="0"/>
              <w:autoSpaceDN w:val="0"/>
              <w:adjustRightInd w:val="0"/>
              <w:rPr>
                <w:rFonts w:ascii="Sylfaen" w:hAnsi="Sylfaen"/>
                <w:spacing w:val="3"/>
                <w:sz w:val="18"/>
                <w:szCs w:val="18"/>
                <w:shd w:val="clear" w:color="auto" w:fill="FFFFFF"/>
              </w:rPr>
            </w:pPr>
            <w:r>
              <w:t xml:space="preserve">Простое </w:t>
            </w:r>
            <w:r>
              <w:lastRenderedPageBreak/>
              <w:t>будущее время. Грамматика.</w:t>
            </w:r>
          </w:p>
        </w:tc>
        <w:tc>
          <w:tcPr>
            <w:tcW w:w="1702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1117CB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lastRenderedPageBreak/>
              <w:t>Ч</w:t>
            </w:r>
            <w:r w:rsidRPr="004957C7">
              <w:rPr>
                <w:lang w:val="en-US"/>
              </w:rPr>
              <w:t>/</w:t>
            </w:r>
            <w:r w:rsidRPr="009E15E7">
              <w:t>Г</w:t>
            </w:r>
            <w:r w:rsidRPr="004957C7">
              <w:rPr>
                <w:lang w:val="en-US"/>
              </w:rPr>
              <w:t xml:space="preserve">: </w:t>
            </w:r>
            <w:r w:rsidRPr="009E15E7">
              <w:rPr>
                <w:rFonts w:eastAsia="TimesNewRomanPSMT"/>
              </w:rPr>
              <w:t>диалог</w:t>
            </w:r>
            <w:r w:rsidRPr="004957C7">
              <w:rPr>
                <w:rFonts w:eastAsia="TimesNewRomanPSMT"/>
                <w:lang w:val="en-US"/>
              </w:rPr>
              <w:t xml:space="preserve"> </w:t>
            </w:r>
            <w:proofErr w:type="spellStart"/>
            <w:r>
              <w:rPr>
                <w:rFonts w:eastAsia="TimesNewRomanPSMT"/>
              </w:rPr>
              <w:lastRenderedPageBreak/>
              <w:t>Рэйчэл</w:t>
            </w:r>
            <w:proofErr w:type="spellEnd"/>
            <w:r w:rsidRPr="004957C7">
              <w:rPr>
                <w:rFonts w:eastAsia="TimesNewRomanPSMT"/>
                <w:lang w:val="en-US"/>
              </w:rPr>
              <w:t xml:space="preserve"> </w:t>
            </w:r>
            <w:r>
              <w:rPr>
                <w:rFonts w:eastAsia="TimesNewRomanPSMT"/>
              </w:rPr>
              <w:t>и</w:t>
            </w:r>
            <w:r w:rsidRPr="004957C7">
              <w:rPr>
                <w:rFonts w:eastAsia="TimesNewRomanPSMT"/>
                <w:lang w:val="en-US"/>
              </w:rPr>
              <w:t xml:space="preserve"> </w:t>
            </w:r>
            <w:proofErr w:type="spellStart"/>
            <w:r>
              <w:rPr>
                <w:rFonts w:eastAsia="TimesNewRomanPSMT"/>
              </w:rPr>
              <w:t>Клайв</w:t>
            </w:r>
            <w:proofErr w:type="spellEnd"/>
            <w:r w:rsidRPr="004957C7">
              <w:rPr>
                <w:rFonts w:eastAsia="TimesNewRomanPSMT"/>
                <w:lang w:val="en-US"/>
              </w:rPr>
              <w:t xml:space="preserve"> «</w:t>
            </w:r>
            <w:r>
              <w:rPr>
                <w:rFonts w:eastAsia="TimesNewRomanPSMT"/>
                <w:lang w:val="en-US"/>
              </w:rPr>
              <w:t>What</w:t>
            </w:r>
            <w:r w:rsidRPr="004957C7">
              <w:rPr>
                <w:rFonts w:eastAsia="TimesNewRomanPSMT"/>
                <w:lang w:val="en-US"/>
              </w:rPr>
              <w:t xml:space="preserve"> </w:t>
            </w:r>
            <w:r>
              <w:rPr>
                <w:rFonts w:eastAsia="TimesNewRomanPSMT"/>
                <w:lang w:val="en-US"/>
              </w:rPr>
              <w:t>are</w:t>
            </w:r>
            <w:r w:rsidRPr="004957C7">
              <w:rPr>
                <w:rFonts w:eastAsia="TimesNewRomanPSMT"/>
                <w:lang w:val="en-US"/>
              </w:rPr>
              <w:t xml:space="preserve"> </w:t>
            </w:r>
            <w:r>
              <w:rPr>
                <w:rFonts w:eastAsia="TimesNewRomanPSMT"/>
                <w:lang w:val="en-US"/>
              </w:rPr>
              <w:t>the</w:t>
            </w:r>
            <w:r w:rsidRPr="004957C7">
              <w:rPr>
                <w:rFonts w:eastAsia="TimesNewRomanPSMT"/>
                <w:lang w:val="en-US"/>
              </w:rPr>
              <w:t xml:space="preserve"> </w:t>
            </w:r>
            <w:r>
              <w:rPr>
                <w:rFonts w:eastAsia="TimesNewRomanPSMT"/>
                <w:lang w:val="en-US"/>
              </w:rPr>
              <w:t>biggest</w:t>
            </w:r>
            <w:r w:rsidRPr="004957C7">
              <w:rPr>
                <w:rFonts w:eastAsia="TimesNewRomanPSMT"/>
                <w:lang w:val="en-US"/>
              </w:rPr>
              <w:t xml:space="preserve"> </w:t>
            </w:r>
            <w:r>
              <w:rPr>
                <w:rFonts w:eastAsia="TimesNewRomanPSMT"/>
                <w:lang w:val="en-US"/>
              </w:rPr>
              <w:t>problems</w:t>
            </w:r>
            <w:r w:rsidRPr="004957C7">
              <w:rPr>
                <w:rFonts w:eastAsia="TimesNewRomanPSMT"/>
                <w:lang w:val="en-US"/>
              </w:rPr>
              <w:t xml:space="preserve"> </w:t>
            </w:r>
            <w:r>
              <w:rPr>
                <w:rFonts w:eastAsia="TimesNewRomanPSMT"/>
                <w:lang w:val="en-US"/>
              </w:rPr>
              <w:t>in</w:t>
            </w:r>
            <w:r w:rsidRPr="004957C7">
              <w:rPr>
                <w:rFonts w:eastAsia="TimesNewRomanPSMT"/>
                <w:lang w:val="en-US"/>
              </w:rPr>
              <w:t xml:space="preserve"> </w:t>
            </w:r>
            <w:r>
              <w:rPr>
                <w:rFonts w:eastAsia="TimesNewRomanPSMT"/>
                <w:lang w:val="en-US"/>
              </w:rPr>
              <w:t>Australia</w:t>
            </w:r>
            <w:r w:rsidRPr="004957C7">
              <w:rPr>
                <w:rFonts w:eastAsia="TimesNewRomanPSMT"/>
                <w:lang w:val="en-US"/>
              </w:rPr>
              <w:t xml:space="preserve">?» </w:t>
            </w:r>
            <w:r w:rsidRPr="001117CB">
              <w:rPr>
                <w:rFonts w:eastAsia="TimesNewRomanPSMT"/>
                <w:lang w:val="en-US"/>
              </w:rPr>
              <w:t>C</w:t>
            </w:r>
            <w:proofErr w:type="spellStart"/>
            <w:r w:rsidRPr="009E15E7">
              <w:rPr>
                <w:rFonts w:eastAsia="TimesNewRomanPSMT"/>
              </w:rPr>
              <w:t>оотнесение</w:t>
            </w:r>
            <w:proofErr w:type="spellEnd"/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>
              <w:rPr>
                <w:rFonts w:eastAsia="TimesNewRomanPSMT"/>
              </w:rPr>
              <w:t xml:space="preserve">Текста </w:t>
            </w:r>
            <w:r w:rsidRPr="009E15E7">
              <w:rPr>
                <w:rFonts w:eastAsia="TimesNewRomanPSMT"/>
              </w:rPr>
              <w:t xml:space="preserve"> с иллюстрациями.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proofErr w:type="gramStart"/>
            <w:r w:rsidRPr="009E15E7">
              <w:t>П</w:t>
            </w:r>
            <w:proofErr w:type="gramEnd"/>
            <w:r w:rsidRPr="009E15E7">
              <w:t xml:space="preserve">: </w:t>
            </w:r>
            <w:r w:rsidRPr="009E15E7">
              <w:rPr>
                <w:rFonts w:eastAsia="TimesNewRomanPSMT"/>
              </w:rPr>
              <w:t>описание рисунков с использованием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активной лексики и грамматики.</w:t>
            </w:r>
          </w:p>
          <w:p w:rsidR="00B13F99" w:rsidRPr="000179B6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-ItalicMT"/>
              </w:rPr>
            </w:pPr>
          </w:p>
          <w:p w:rsidR="00B13F99" w:rsidRPr="00E73DF1" w:rsidRDefault="00B13F99" w:rsidP="00853295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886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B13F99" w:rsidRPr="00825951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-ItalicMT"/>
                <w:lang w:val="en-US"/>
              </w:rPr>
            </w:pPr>
            <w:r w:rsidRPr="009E15E7">
              <w:lastRenderedPageBreak/>
              <w:t>Активная</w:t>
            </w:r>
            <w:r w:rsidRPr="009E15E7">
              <w:rPr>
                <w:lang w:val="en-US"/>
              </w:rPr>
              <w:t xml:space="preserve"> </w:t>
            </w:r>
            <w:r w:rsidRPr="009E15E7">
              <w:t>лексика</w:t>
            </w:r>
            <w:r w:rsidRPr="009E15E7">
              <w:rPr>
                <w:rFonts w:eastAsia="TimesNewRomanPSMT"/>
                <w:lang w:val="en-US"/>
              </w:rPr>
              <w:t xml:space="preserve">: </w:t>
            </w:r>
            <w:r>
              <w:rPr>
                <w:rFonts w:eastAsia="TimesNewRomanPSMT"/>
                <w:lang w:val="en-US"/>
              </w:rPr>
              <w:lastRenderedPageBreak/>
              <w:t xml:space="preserve">pollution problems, illness, 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-ItalicMT"/>
              </w:rPr>
            </w:pPr>
            <w:r w:rsidRPr="009E15E7">
              <w:rPr>
                <w:rFonts w:eastAsia="TimesNewRomanPS-ItalicMT"/>
              </w:rPr>
              <w:t>… .</w:t>
            </w:r>
          </w:p>
          <w:p w:rsidR="00B13F99" w:rsidRPr="00365CC4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-ItalicMT"/>
              </w:rPr>
            </w:pPr>
            <w:r w:rsidRPr="009E15E7">
              <w:t>Грамматика</w:t>
            </w:r>
            <w:r>
              <w:rPr>
                <w:rFonts w:eastAsia="TimesNewRomanPSMT"/>
              </w:rPr>
              <w:t xml:space="preserve">: активизация </w:t>
            </w:r>
            <w:r>
              <w:rPr>
                <w:rFonts w:eastAsia="TimesNewRomanPSMT"/>
                <w:lang w:val="en-US"/>
              </w:rPr>
              <w:t>Future</w:t>
            </w:r>
            <w:r w:rsidRPr="00365CC4">
              <w:rPr>
                <w:rFonts w:eastAsia="TimesNewRomanPSMT"/>
              </w:rPr>
              <w:t xml:space="preserve"> </w:t>
            </w:r>
            <w:r>
              <w:rPr>
                <w:rFonts w:eastAsia="TimesNewRomanPSMT"/>
              </w:rPr>
              <w:t xml:space="preserve"> </w:t>
            </w:r>
            <w:r w:rsidRPr="009E15E7">
              <w:rPr>
                <w:rFonts w:eastAsia="TimesNewRomanPSMT"/>
              </w:rPr>
              <w:t xml:space="preserve"> с формой 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r>
              <w:rPr>
                <w:rFonts w:eastAsia="TimesNewRomanPS-ItalicMT"/>
                <w:lang w:val="en-US"/>
              </w:rPr>
              <w:t>Simple</w:t>
            </w:r>
            <w:r w:rsidRPr="009E15E7">
              <w:rPr>
                <w:rFonts w:eastAsia="TimesNewRomanPS-ItalicMT"/>
              </w:rPr>
              <w:t xml:space="preserve"> </w:t>
            </w:r>
            <w:proofErr w:type="spellStart"/>
            <w:r w:rsidRPr="009E15E7">
              <w:rPr>
                <w:rFonts w:eastAsia="TimesNewRomanPS-ItalicMT"/>
              </w:rPr>
              <w:t>Tense</w:t>
            </w:r>
            <w:proofErr w:type="spellEnd"/>
            <w:r w:rsidRPr="009E15E7">
              <w:rPr>
                <w:rFonts w:eastAsia="TimesNewRomanPS-ItalicMT"/>
              </w:rPr>
              <w:t xml:space="preserve"> </w:t>
            </w:r>
            <w:r w:rsidRPr="009E15E7">
              <w:rPr>
                <w:rFonts w:eastAsia="TimesNewRomanPSMT"/>
              </w:rPr>
              <w:t>на основе речевых образцов.</w:t>
            </w:r>
          </w:p>
        </w:tc>
        <w:tc>
          <w:tcPr>
            <w:tcW w:w="2347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lastRenderedPageBreak/>
              <w:t xml:space="preserve">Прогнозировать </w:t>
            </w:r>
            <w:r w:rsidRPr="009E15E7">
              <w:rPr>
                <w:rFonts w:eastAsia="TimesNewRomanPSMT"/>
              </w:rPr>
              <w:lastRenderedPageBreak/>
              <w:t xml:space="preserve">содержание текста </w:t>
            </w:r>
            <w:proofErr w:type="gramStart"/>
            <w:r w:rsidRPr="009E15E7">
              <w:rPr>
                <w:rFonts w:eastAsia="TimesNewRomanPSMT"/>
              </w:rPr>
              <w:t>на</w:t>
            </w:r>
            <w:proofErr w:type="gramEnd"/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основе заголовка или начала текста.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Осуществлять поисковое чтение, выбирая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необходимую информацию.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Выразительно читать те</w:t>
            </w:r>
            <w:proofErr w:type="gramStart"/>
            <w:r w:rsidRPr="009E15E7">
              <w:rPr>
                <w:rFonts w:eastAsia="TimesNewRomanPSMT"/>
              </w:rPr>
              <w:t>кст всл</w:t>
            </w:r>
            <w:proofErr w:type="gramEnd"/>
            <w:r w:rsidRPr="009E15E7">
              <w:rPr>
                <w:rFonts w:eastAsia="TimesNewRomanPSMT"/>
              </w:rPr>
              <w:t>ух,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соблюдая нормы произношения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английских звуков и корректно произнося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 xml:space="preserve">предложения с точки зрения их </w:t>
            </w:r>
            <w:proofErr w:type="spellStart"/>
            <w:r w:rsidRPr="009E15E7">
              <w:rPr>
                <w:rFonts w:eastAsia="TimesNewRomanPSMT"/>
              </w:rPr>
              <w:t>ритмико</w:t>
            </w:r>
            <w:proofErr w:type="spellEnd"/>
            <w:r w:rsidRPr="009E15E7">
              <w:rPr>
                <w:rFonts w:eastAsia="TimesNewRomanPSMT"/>
              </w:rPr>
              <w:t>-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интонационных особенностей.</w:t>
            </w:r>
          </w:p>
        </w:tc>
        <w:tc>
          <w:tcPr>
            <w:tcW w:w="3133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9E15E7">
              <w:lastRenderedPageBreak/>
              <w:t>Р</w:t>
            </w:r>
            <w:proofErr w:type="gramEnd"/>
            <w:r w:rsidRPr="009E15E7">
              <w:t xml:space="preserve">: выделять и </w:t>
            </w:r>
            <w:r w:rsidRPr="009E15E7">
              <w:lastRenderedPageBreak/>
              <w:t>формулировать то, что уже усвоено и что еще нужно усвоить, определять качество и уровня усвоения;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9E15E7">
              <w:t>П</w:t>
            </w:r>
            <w:proofErr w:type="gramEnd"/>
            <w:r w:rsidRPr="009E15E7">
              <w:t>: запись, фиксация информации , в том числе с помощью  ИКТ, заполнение предложенных схем с опорой на прочитанный текст,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9E15E7">
              <w:t>К</w:t>
            </w:r>
            <w:proofErr w:type="gramEnd"/>
            <w:r w:rsidRPr="009E15E7">
              <w:t xml:space="preserve">: задавать </w:t>
            </w:r>
            <w:proofErr w:type="gramStart"/>
            <w:r w:rsidRPr="009E15E7">
              <w:t>вопросы</w:t>
            </w:r>
            <w:proofErr w:type="gramEnd"/>
            <w:r w:rsidRPr="009E15E7">
              <w:t xml:space="preserve">, необходимые для организации собственной деятельности и сотрудничества с партнёром; </w:t>
            </w:r>
            <w:r w:rsidRPr="009E15E7">
              <w:rPr>
                <w:rFonts w:eastAsia="TimesNewRomanPSMT"/>
              </w:rPr>
              <w:t>Работать в парах и малых группах.</w:t>
            </w:r>
          </w:p>
        </w:tc>
        <w:tc>
          <w:tcPr>
            <w:tcW w:w="1846" w:type="dxa"/>
            <w:gridSpan w:val="9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r w:rsidRPr="009E15E7">
              <w:lastRenderedPageBreak/>
              <w:t xml:space="preserve">навыки </w:t>
            </w:r>
            <w:r w:rsidRPr="009E15E7">
              <w:lastRenderedPageBreak/>
              <w:t>сотрудничества в разных ситуациях</w:t>
            </w:r>
          </w:p>
        </w:tc>
        <w:tc>
          <w:tcPr>
            <w:tcW w:w="1013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365CC4" w:rsidRDefault="00B13F99" w:rsidP="00853295">
            <w:pPr>
              <w:autoSpaceDE w:val="0"/>
              <w:autoSpaceDN w:val="0"/>
              <w:adjustRightInd w:val="0"/>
              <w:jc w:val="both"/>
            </w:pPr>
            <w:r w:rsidRPr="00365CC4">
              <w:lastRenderedPageBreak/>
              <w:t>3</w:t>
            </w:r>
            <w:r>
              <w:t xml:space="preserve">.1. </w:t>
            </w:r>
            <w:r>
              <w:lastRenderedPageBreak/>
              <w:t>5.2.6.</w:t>
            </w:r>
          </w:p>
        </w:tc>
      </w:tr>
      <w:tr w:rsidR="00B13F99" w:rsidRPr="009E15E7" w:rsidTr="00853295">
        <w:trPr>
          <w:gridAfter w:val="6"/>
          <w:wAfter w:w="14983" w:type="dxa"/>
          <w:trHeight w:val="174"/>
        </w:trPr>
        <w:tc>
          <w:tcPr>
            <w:tcW w:w="49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365CC4" w:rsidRDefault="00B13F99" w:rsidP="00853295">
            <w:pPr>
              <w:autoSpaceDE w:val="0"/>
              <w:autoSpaceDN w:val="0"/>
              <w:adjustRightInd w:val="0"/>
              <w:jc w:val="both"/>
            </w:pPr>
            <w:r>
              <w:lastRenderedPageBreak/>
              <w:t>55</w:t>
            </w:r>
          </w:p>
        </w:tc>
        <w:tc>
          <w:tcPr>
            <w:tcW w:w="83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365CC4" w:rsidRDefault="00B13F99" w:rsidP="00853295">
            <w:pPr>
              <w:autoSpaceDE w:val="0"/>
              <w:autoSpaceDN w:val="0"/>
              <w:adjustRightInd w:val="0"/>
              <w:jc w:val="both"/>
            </w:pPr>
            <w:r>
              <w:t>2</w:t>
            </w:r>
            <w:r>
              <w:rPr>
                <w:lang w:val="en-US"/>
              </w:rPr>
              <w:t>5</w:t>
            </w:r>
            <w:r>
              <w:t>.01</w:t>
            </w:r>
          </w:p>
        </w:tc>
        <w:tc>
          <w:tcPr>
            <w:tcW w:w="597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50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r>
              <w:t>Предсказываем будущее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r>
              <w:t>Грамматика</w:t>
            </w:r>
          </w:p>
        </w:tc>
        <w:tc>
          <w:tcPr>
            <w:tcW w:w="1702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t xml:space="preserve">А/Г/Ч: </w:t>
            </w:r>
            <w:r>
              <w:rPr>
                <w:rFonts w:eastAsia="TimesNewRomanPSMT"/>
              </w:rPr>
              <w:t xml:space="preserve">информационная брошюры </w:t>
            </w:r>
            <w:proofErr w:type="gramStart"/>
            <w:r>
              <w:rPr>
                <w:rFonts w:eastAsia="TimesNewRomanPSMT"/>
              </w:rPr>
              <w:t>о</w:t>
            </w:r>
            <w:proofErr w:type="gramEnd"/>
            <w:r>
              <w:rPr>
                <w:rFonts w:eastAsia="TimesNewRomanPSMT"/>
              </w:rPr>
              <w:t xml:space="preserve"> Австралии</w:t>
            </w:r>
            <w:r w:rsidRPr="009E15E7">
              <w:rPr>
                <w:rFonts w:eastAsia="TimesNewRomanPSMT"/>
              </w:rPr>
              <w:t>.</w:t>
            </w:r>
          </w:p>
          <w:p w:rsidR="00B13F99" w:rsidRPr="00E73DF1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-ItalicMT"/>
                <w:lang w:val="en-US"/>
              </w:rPr>
            </w:pPr>
            <w:r w:rsidRPr="009E15E7">
              <w:t>Г</w:t>
            </w:r>
            <w:r w:rsidRPr="00E73DF1">
              <w:rPr>
                <w:lang w:val="en-US"/>
              </w:rPr>
              <w:t xml:space="preserve">: </w:t>
            </w:r>
            <w:r w:rsidRPr="009E15E7">
              <w:rPr>
                <w:rFonts w:eastAsia="TimesNewRomanPSMT"/>
              </w:rPr>
              <w:t>диалог</w:t>
            </w:r>
            <w:r w:rsidRPr="00E73DF1">
              <w:rPr>
                <w:rFonts w:eastAsia="TimesNewRomanPSMT"/>
                <w:lang w:val="en-US"/>
              </w:rPr>
              <w:t>-</w:t>
            </w:r>
            <w:r w:rsidRPr="009E15E7">
              <w:rPr>
                <w:rFonts w:eastAsia="TimesNewRomanPSMT"/>
              </w:rPr>
              <w:t>расспрос</w:t>
            </w:r>
            <w:r w:rsidRPr="00E73DF1">
              <w:rPr>
                <w:rFonts w:eastAsia="TimesNewRomanPSMT"/>
                <w:lang w:val="en-US"/>
              </w:rPr>
              <w:t xml:space="preserve"> </w:t>
            </w:r>
            <w:r w:rsidRPr="009E15E7">
              <w:rPr>
                <w:rFonts w:eastAsia="TimesNewRomanPS-ItalicMT"/>
                <w:lang w:val="en-US"/>
              </w:rPr>
              <w:t>What</w:t>
            </w:r>
            <w:r w:rsidRPr="00E73DF1">
              <w:rPr>
                <w:rFonts w:eastAsia="TimesNewRomanPS-ItalicMT"/>
                <w:lang w:val="en-US"/>
              </w:rPr>
              <w:t xml:space="preserve"> </w:t>
            </w:r>
            <w:r w:rsidRPr="009E15E7">
              <w:rPr>
                <w:rFonts w:eastAsia="TimesNewRomanPS-ItalicMT"/>
                <w:lang w:val="en-US"/>
              </w:rPr>
              <w:t>would</w:t>
            </w:r>
            <w:r w:rsidRPr="00E73DF1">
              <w:rPr>
                <w:rFonts w:eastAsia="TimesNewRomanPS-ItalicMT"/>
                <w:lang w:val="en-US"/>
              </w:rPr>
              <w:t xml:space="preserve"> </w:t>
            </w:r>
            <w:r w:rsidRPr="009E15E7">
              <w:rPr>
                <w:rFonts w:eastAsia="TimesNewRomanPS-ItalicMT"/>
                <w:lang w:val="en-US"/>
              </w:rPr>
              <w:t>you</w:t>
            </w:r>
            <w:r w:rsidRPr="00E73DF1">
              <w:rPr>
                <w:rFonts w:eastAsia="TimesNewRomanPS-ItalicMT"/>
                <w:lang w:val="en-US"/>
              </w:rPr>
              <w:t xml:space="preserve"> </w:t>
            </w:r>
            <w:r w:rsidRPr="009E15E7">
              <w:rPr>
                <w:rFonts w:eastAsia="TimesNewRomanPS-ItalicMT"/>
                <w:lang w:val="en-US"/>
              </w:rPr>
              <w:t>like</w:t>
            </w:r>
            <w:r w:rsidRPr="00E73DF1">
              <w:rPr>
                <w:rFonts w:eastAsia="TimesNewRomanPS-ItalicMT"/>
                <w:lang w:val="en-US"/>
              </w:rPr>
              <w:t xml:space="preserve"> </w:t>
            </w:r>
            <w:r w:rsidRPr="009E15E7">
              <w:rPr>
                <w:rFonts w:eastAsia="TimesNewRomanPS-ItalicMT"/>
                <w:lang w:val="en-US"/>
              </w:rPr>
              <w:t>to</w:t>
            </w:r>
            <w:r w:rsidRPr="00E73DF1">
              <w:rPr>
                <w:rFonts w:eastAsia="TimesNewRomanPS-ItalicMT"/>
                <w:lang w:val="en-US"/>
              </w:rPr>
              <w:t xml:space="preserve"> </w:t>
            </w:r>
            <w:r w:rsidRPr="009E15E7">
              <w:rPr>
                <w:rFonts w:eastAsia="TimesNewRomanPS-ItalicMT"/>
                <w:lang w:val="en-US"/>
              </w:rPr>
              <w:t>see</w:t>
            </w:r>
            <w:r w:rsidRPr="00E73DF1">
              <w:rPr>
                <w:rFonts w:eastAsia="TimesNewRomanPS-ItalicMT"/>
                <w:lang w:val="en-US"/>
              </w:rPr>
              <w:t xml:space="preserve"> </w:t>
            </w:r>
            <w:r w:rsidRPr="009E15E7">
              <w:rPr>
                <w:rFonts w:eastAsia="TimesNewRomanPS-ItalicMT"/>
                <w:lang w:val="en-US"/>
              </w:rPr>
              <w:t>in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proofErr w:type="spellStart"/>
            <w:r>
              <w:rPr>
                <w:rFonts w:eastAsia="TimesNewRomanPS-ItalicMT"/>
              </w:rPr>
              <w:t>the</w:t>
            </w:r>
            <w:proofErr w:type="spellEnd"/>
            <w:r>
              <w:rPr>
                <w:rFonts w:eastAsia="TimesNewRomanPS-ItalicMT"/>
                <w:lang w:val="en-US"/>
              </w:rPr>
              <w:t>Australia</w:t>
            </w:r>
            <w:r w:rsidRPr="009E15E7">
              <w:rPr>
                <w:rFonts w:eastAsia="TimesNewRomanPS-ItalicMT"/>
              </w:rPr>
              <w:t xml:space="preserve">? </w:t>
            </w:r>
            <w:r w:rsidRPr="009E15E7">
              <w:rPr>
                <w:rFonts w:eastAsia="TimesNewRomanPSMT"/>
              </w:rPr>
              <w:t xml:space="preserve">на основе текста и иллюстраций </w:t>
            </w:r>
            <w:proofErr w:type="gramStart"/>
            <w:r w:rsidRPr="009E15E7">
              <w:rPr>
                <w:rFonts w:eastAsia="TimesNewRomanPSMT"/>
              </w:rPr>
              <w:lastRenderedPageBreak/>
              <w:t>к</w:t>
            </w:r>
            <w:proofErr w:type="gramEnd"/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нему.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t>Г/</w:t>
            </w:r>
            <w:proofErr w:type="gramStart"/>
            <w:r w:rsidRPr="009E15E7">
              <w:t>П</w:t>
            </w:r>
            <w:proofErr w:type="gramEnd"/>
            <w:r w:rsidRPr="009E15E7">
              <w:t xml:space="preserve">: </w:t>
            </w:r>
            <w:r w:rsidRPr="009E15E7">
              <w:rPr>
                <w:rFonts w:eastAsia="TimesNewRomanPSMT"/>
              </w:rPr>
              <w:t>сравнение типичных городов России,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>
              <w:rPr>
                <w:rFonts w:eastAsia="TimesNewRomanPSMT"/>
              </w:rPr>
              <w:t xml:space="preserve">Англии и </w:t>
            </w:r>
            <w:r w:rsidRPr="009E15E7">
              <w:rPr>
                <w:rFonts w:eastAsia="TimesNewRomanPSMT"/>
              </w:rPr>
              <w:t xml:space="preserve"> </w:t>
            </w:r>
            <w:r>
              <w:rPr>
                <w:rFonts w:eastAsia="TimesNewRomanPSMT"/>
              </w:rPr>
              <w:t xml:space="preserve">Австралии </w:t>
            </w:r>
            <w:r w:rsidRPr="009E15E7">
              <w:rPr>
                <w:rFonts w:eastAsia="TimesNewRomanPSMT"/>
              </w:rPr>
              <w:t>на основе иллюстраций.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proofErr w:type="gramStart"/>
            <w:r w:rsidRPr="009E15E7">
              <w:t>П</w:t>
            </w:r>
            <w:proofErr w:type="gramEnd"/>
            <w:r w:rsidRPr="009E15E7">
              <w:t xml:space="preserve">: </w:t>
            </w:r>
            <w:r w:rsidRPr="009E15E7">
              <w:rPr>
                <w:rFonts w:eastAsia="TimesNewRomanPSMT"/>
              </w:rPr>
              <w:t xml:space="preserve">составление информационной брошюры </w:t>
            </w:r>
            <w:proofErr w:type="spellStart"/>
            <w:r w:rsidRPr="009E15E7">
              <w:rPr>
                <w:rFonts w:eastAsia="TimesNewRomanPSMT"/>
              </w:rPr>
              <w:t>о</w:t>
            </w:r>
            <w:r>
              <w:rPr>
                <w:rFonts w:eastAsia="TimesNewRomanPSMT"/>
              </w:rPr>
              <w:t>Австралии</w:t>
            </w:r>
            <w:proofErr w:type="spellEnd"/>
            <w:r w:rsidRPr="009E15E7">
              <w:rPr>
                <w:rFonts w:eastAsia="TimesNewRomanPSMT"/>
              </w:rPr>
              <w:t>.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t xml:space="preserve">А/Ч: </w:t>
            </w:r>
            <w:r w:rsidRPr="009E15E7">
              <w:rPr>
                <w:rFonts w:eastAsia="TimesNewRomanPSMT"/>
              </w:rPr>
              <w:t xml:space="preserve">сравнение </w:t>
            </w:r>
            <w:proofErr w:type="gramStart"/>
            <w:r w:rsidRPr="009E15E7">
              <w:rPr>
                <w:rFonts w:eastAsia="TimesNewRomanPSMT"/>
              </w:rPr>
              <w:t>американского</w:t>
            </w:r>
            <w:proofErr w:type="gramEnd"/>
            <w:r w:rsidRPr="009E15E7">
              <w:rPr>
                <w:rFonts w:eastAsia="TimesNewRomanPSMT"/>
              </w:rPr>
              <w:t xml:space="preserve"> и британского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произношения.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proofErr w:type="gramStart"/>
            <w:r w:rsidRPr="009E15E7">
              <w:t>П</w:t>
            </w:r>
            <w:proofErr w:type="gramEnd"/>
            <w:r w:rsidRPr="009E15E7">
              <w:t xml:space="preserve">: </w:t>
            </w:r>
            <w:r w:rsidRPr="009E15E7">
              <w:rPr>
                <w:rFonts w:eastAsia="TimesNewRomanPSMT"/>
              </w:rPr>
              <w:t>различия в использовании некоторых слов в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>
              <w:rPr>
                <w:rFonts w:eastAsia="TimesNewRomanPSMT"/>
              </w:rPr>
              <w:t>Великобритании и Австралии</w:t>
            </w:r>
            <w:r w:rsidRPr="009E15E7">
              <w:rPr>
                <w:rFonts w:eastAsia="TimesNewRomanPSMT"/>
              </w:rPr>
              <w:t>.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t xml:space="preserve">Произношение и лексика: </w:t>
            </w:r>
            <w:proofErr w:type="gramStart"/>
            <w:r w:rsidRPr="009E15E7">
              <w:rPr>
                <w:rFonts w:eastAsia="TimesNewRomanPSMT"/>
              </w:rPr>
              <w:t>американский</w:t>
            </w:r>
            <w:proofErr w:type="gramEnd"/>
            <w:r w:rsidRPr="009E15E7">
              <w:rPr>
                <w:rFonts w:eastAsia="TimesNewRomanPSMT"/>
              </w:rPr>
              <w:t xml:space="preserve"> и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proofErr w:type="gramStart"/>
            <w:r w:rsidRPr="009E15E7">
              <w:rPr>
                <w:rFonts w:eastAsia="TimesNewRomanPSMT"/>
              </w:rPr>
              <w:lastRenderedPageBreak/>
              <w:t>британский</w:t>
            </w:r>
            <w:proofErr w:type="gramEnd"/>
            <w:r w:rsidRPr="009E15E7">
              <w:rPr>
                <w:rFonts w:eastAsia="TimesNewRomanPSMT"/>
              </w:rPr>
              <w:t xml:space="preserve"> варианты языка. Знакомство </w:t>
            </w:r>
            <w:proofErr w:type="gramStart"/>
            <w:r w:rsidRPr="009E15E7">
              <w:rPr>
                <w:rFonts w:eastAsia="TimesNewRomanPSMT"/>
              </w:rPr>
              <w:t>с</w:t>
            </w:r>
            <w:proofErr w:type="gramEnd"/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 xml:space="preserve">некоторыми примерами слов, принятых </w:t>
            </w:r>
            <w:proofErr w:type="gramStart"/>
            <w:r w:rsidRPr="009E15E7">
              <w:rPr>
                <w:rFonts w:eastAsia="TimesNewRomanPSMT"/>
              </w:rPr>
              <w:t>в</w:t>
            </w:r>
            <w:proofErr w:type="gramEnd"/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proofErr w:type="gramStart"/>
            <w:r w:rsidRPr="009E15E7">
              <w:rPr>
                <w:rFonts w:eastAsia="TimesNewRomanPSMT"/>
              </w:rPr>
              <w:t>американском</w:t>
            </w:r>
            <w:proofErr w:type="gramEnd"/>
            <w:r w:rsidRPr="009E15E7">
              <w:rPr>
                <w:rFonts w:eastAsia="TimesNewRomanPSMT"/>
              </w:rPr>
              <w:t xml:space="preserve"> и британском вариантах</w:t>
            </w:r>
          </w:p>
          <w:p w:rsidR="00B13F99" w:rsidRPr="00653EFC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-ItalicMT"/>
              </w:rPr>
            </w:pPr>
            <w:r w:rsidRPr="009E15E7">
              <w:rPr>
                <w:rFonts w:eastAsia="TimesNewRomanPSMT"/>
              </w:rPr>
              <w:t xml:space="preserve">английского </w:t>
            </w:r>
          </w:p>
          <w:p w:rsidR="00B13F99" w:rsidRPr="00653EFC" w:rsidRDefault="00B13F99" w:rsidP="00853295">
            <w:pPr>
              <w:autoSpaceDE w:val="0"/>
              <w:autoSpaceDN w:val="0"/>
              <w:adjustRightInd w:val="0"/>
              <w:jc w:val="both"/>
            </w:pPr>
            <w:r w:rsidRPr="009E15E7">
              <w:rPr>
                <w:rFonts w:eastAsia="TimesNewRomanPSMT"/>
              </w:rPr>
              <w:t xml:space="preserve">Географическое положение </w:t>
            </w:r>
            <w:r>
              <w:rPr>
                <w:rFonts w:eastAsia="TimesNewRomanPSMT"/>
              </w:rPr>
              <w:t>страны</w:t>
            </w:r>
          </w:p>
        </w:tc>
        <w:tc>
          <w:tcPr>
            <w:tcW w:w="2886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-ItalicMT"/>
                <w:lang w:val="en-US"/>
              </w:rPr>
            </w:pPr>
            <w:r w:rsidRPr="009E15E7">
              <w:lastRenderedPageBreak/>
              <w:t>Активная</w:t>
            </w:r>
            <w:r w:rsidRPr="00653EFC">
              <w:rPr>
                <w:lang w:val="en-US"/>
              </w:rPr>
              <w:t xml:space="preserve"> </w:t>
            </w:r>
            <w:r w:rsidRPr="009E15E7">
              <w:t>лексика</w:t>
            </w:r>
            <w:r w:rsidRPr="00653EFC">
              <w:rPr>
                <w:rFonts w:eastAsia="TimesNewRomanPSMT"/>
                <w:lang w:val="en-US"/>
              </w:rPr>
              <w:t xml:space="preserve">: </w:t>
            </w:r>
            <w:r w:rsidRPr="009E15E7">
              <w:rPr>
                <w:rFonts w:eastAsia="TimesNewRomanPS-ItalicMT"/>
                <w:lang w:val="en-US"/>
              </w:rPr>
              <w:t xml:space="preserve">rocks, </w:t>
            </w:r>
            <w:proofErr w:type="spellStart"/>
            <w:r w:rsidRPr="009E15E7">
              <w:rPr>
                <w:rFonts w:eastAsia="TimesNewRomanPS-ItalicMT"/>
                <w:lang w:val="en-US"/>
              </w:rPr>
              <w:t>colourful</w:t>
            </w:r>
            <w:proofErr w:type="spellEnd"/>
            <w:r w:rsidRPr="009E15E7">
              <w:rPr>
                <w:rFonts w:eastAsia="TimesNewRomanPS-ItalicMT"/>
                <w:lang w:val="en-US"/>
              </w:rPr>
              <w:t>, to be …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-ItalicMT"/>
                <w:lang w:val="en-US"/>
              </w:rPr>
            </w:pPr>
            <w:proofErr w:type="spellStart"/>
            <w:r w:rsidRPr="009E15E7">
              <w:rPr>
                <w:rFonts w:eastAsia="TimesNewRomanPS-ItalicMT"/>
                <w:lang w:val="en-US"/>
              </w:rPr>
              <w:t>metres</w:t>
            </w:r>
            <w:proofErr w:type="spellEnd"/>
            <w:r w:rsidRPr="009E15E7">
              <w:rPr>
                <w:rFonts w:eastAsia="TimesNewRomanPS-ItalicMT"/>
                <w:lang w:val="en-US"/>
              </w:rPr>
              <w:t xml:space="preserve"> high/long/thick/wide, to explore on</w:t>
            </w:r>
          </w:p>
          <w:p w:rsidR="00B13F99" w:rsidRPr="00A16335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-ItalicMT"/>
              </w:rPr>
            </w:pPr>
            <w:proofErr w:type="gramStart"/>
            <w:r w:rsidRPr="009E15E7">
              <w:rPr>
                <w:rFonts w:eastAsia="TimesNewRomanPS-ItalicMT"/>
                <w:lang w:val="en-US"/>
              </w:rPr>
              <w:t>horseback</w:t>
            </w:r>
            <w:r w:rsidRPr="00E73DF1">
              <w:rPr>
                <w:rFonts w:eastAsia="TimesNewRomanPS-ItalicMT"/>
              </w:rPr>
              <w:t>/</w:t>
            </w:r>
            <w:r w:rsidRPr="009E15E7">
              <w:rPr>
                <w:rFonts w:eastAsia="TimesNewRomanPS-ItalicMT"/>
                <w:lang w:val="en-US"/>
              </w:rPr>
              <w:t>on</w:t>
            </w:r>
            <w:proofErr w:type="gramEnd"/>
            <w:r w:rsidRPr="00E73DF1">
              <w:rPr>
                <w:rFonts w:eastAsia="TimesNewRomanPS-ItalicMT"/>
              </w:rPr>
              <w:t xml:space="preserve"> </w:t>
            </w:r>
            <w:r w:rsidRPr="009E15E7">
              <w:rPr>
                <w:rFonts w:eastAsia="TimesNewRomanPS-ItalicMT"/>
                <w:lang w:val="en-US"/>
              </w:rPr>
              <w:t>cheerleaders</w:t>
            </w:r>
            <w:r w:rsidRPr="00E73DF1">
              <w:rPr>
                <w:rFonts w:eastAsia="TimesNewRomanPS-ItalicMT"/>
              </w:rPr>
              <w:t xml:space="preserve">, </w:t>
            </w:r>
            <w:r w:rsidRPr="009E15E7">
              <w:rPr>
                <w:rFonts w:eastAsia="TimesNewRomanPS-ItalicMT"/>
                <w:lang w:val="en-US"/>
              </w:rPr>
              <w:t>hot</w:t>
            </w:r>
            <w:r>
              <w:rPr>
                <w:rFonts w:eastAsia="TimesNewRomanPS-ItalicMT"/>
              </w:rPr>
              <w:t>.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t>Грамматика</w:t>
            </w:r>
            <w:r w:rsidRPr="009E15E7">
              <w:rPr>
                <w:rFonts w:eastAsia="TimesNewRomanPSMT"/>
              </w:rPr>
              <w:t>: образование степеней сравнения</w:t>
            </w:r>
          </w:p>
          <w:p w:rsidR="00B13F99" w:rsidRPr="00653EFC" w:rsidRDefault="00B13F99" w:rsidP="00853295">
            <w:pPr>
              <w:autoSpaceDE w:val="0"/>
              <w:autoSpaceDN w:val="0"/>
              <w:adjustRightInd w:val="0"/>
              <w:jc w:val="both"/>
            </w:pPr>
            <w:r w:rsidRPr="009E15E7">
              <w:rPr>
                <w:rFonts w:eastAsia="TimesNewRomanPSMT"/>
              </w:rPr>
              <w:t>прилагательных (особые случаи – обобщение).</w:t>
            </w:r>
          </w:p>
        </w:tc>
        <w:tc>
          <w:tcPr>
            <w:tcW w:w="2347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 xml:space="preserve">Воспринимать зрительно и на слух текст </w:t>
            </w:r>
            <w:proofErr w:type="gramStart"/>
            <w:r w:rsidRPr="009E15E7">
              <w:rPr>
                <w:rFonts w:eastAsia="TimesNewRomanPSMT"/>
              </w:rPr>
              <w:t>с</w:t>
            </w:r>
            <w:proofErr w:type="gramEnd"/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некоторыми новыми словами, соотносить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содержание текста с иллюстрациями, вести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 xml:space="preserve">беседу на основе </w:t>
            </w:r>
            <w:proofErr w:type="gramStart"/>
            <w:r w:rsidRPr="009E15E7">
              <w:rPr>
                <w:rFonts w:eastAsia="TimesNewRomanPSMT"/>
              </w:rPr>
              <w:t>услышанного</w:t>
            </w:r>
            <w:proofErr w:type="gramEnd"/>
            <w:r w:rsidRPr="009E15E7">
              <w:rPr>
                <w:rFonts w:eastAsia="TimesNewRomanPSMT"/>
              </w:rPr>
              <w:t xml:space="preserve"> и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прочитанного.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 xml:space="preserve">Составлять текст </w:t>
            </w:r>
            <w:proofErr w:type="spellStart"/>
            <w:r w:rsidRPr="009E15E7">
              <w:rPr>
                <w:rFonts w:eastAsia="TimesNewRomanPSMT"/>
              </w:rPr>
              <w:t>информационногоха</w:t>
            </w:r>
            <w:r w:rsidRPr="009E15E7">
              <w:rPr>
                <w:rFonts w:eastAsia="TimesNewRomanPSMT"/>
              </w:rPr>
              <w:lastRenderedPageBreak/>
              <w:t>рактера</w:t>
            </w:r>
            <w:proofErr w:type="spellEnd"/>
            <w:r w:rsidRPr="009E15E7">
              <w:rPr>
                <w:rFonts w:eastAsia="TimesNewRomanPSMT"/>
              </w:rPr>
              <w:t xml:space="preserve"> о своей стране.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На основе иллюстраций находить различия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в реалиях улиц британских, американских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 xml:space="preserve">и российских городов и делать </w:t>
            </w:r>
            <w:proofErr w:type="gramStart"/>
            <w:r w:rsidRPr="009E15E7">
              <w:rPr>
                <w:rFonts w:eastAsia="TimesNewRomanPSMT"/>
              </w:rPr>
              <w:t>короткие</w:t>
            </w:r>
            <w:proofErr w:type="gramEnd"/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 xml:space="preserve">записи и устные сообщения </w:t>
            </w:r>
            <w:proofErr w:type="gramStart"/>
            <w:r w:rsidRPr="009E15E7">
              <w:rPr>
                <w:rFonts w:eastAsia="TimesNewRomanPSMT"/>
              </w:rPr>
              <w:t>своих</w:t>
            </w:r>
            <w:proofErr w:type="gramEnd"/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наблюде</w:t>
            </w:r>
            <w:r>
              <w:rPr>
                <w:rFonts w:eastAsia="TimesNewRomanPSMT"/>
              </w:rPr>
              <w:t>ний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 xml:space="preserve">Оперировать в устной речи изученными </w:t>
            </w:r>
            <w:r>
              <w:rPr>
                <w:rFonts w:eastAsia="TimesNewRomanPSMT"/>
              </w:rPr>
              <w:t>л</w:t>
            </w:r>
            <w:r w:rsidRPr="009E15E7">
              <w:rPr>
                <w:rFonts w:eastAsia="TimesNewRomanPSMT"/>
              </w:rPr>
              <w:t>ексическими единицами и грамматическими конструкциями.</w:t>
            </w:r>
          </w:p>
        </w:tc>
        <w:tc>
          <w:tcPr>
            <w:tcW w:w="3133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9E15E7">
              <w:lastRenderedPageBreak/>
              <w:t>Р</w:t>
            </w:r>
            <w:proofErr w:type="gramEnd"/>
            <w:r w:rsidRPr="009E15E7">
              <w:t>: выделять и формулировать то, что уже усвоено и что еще нужно усвоить, определять качество и уровня усвоения;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9E15E7">
              <w:t>П</w:t>
            </w:r>
            <w:proofErr w:type="gramEnd"/>
            <w:r w:rsidRPr="009E15E7">
              <w:t>: запись, фиксация информации , в том числе с помощью  ИКТ, заполнение предложенных схем с опорой на прочитанный текст,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9E15E7">
              <w:t>К</w:t>
            </w:r>
            <w:proofErr w:type="gramEnd"/>
            <w:r w:rsidRPr="009E15E7">
              <w:t xml:space="preserve">: задавать </w:t>
            </w:r>
            <w:proofErr w:type="gramStart"/>
            <w:r w:rsidRPr="009E15E7">
              <w:t>вопросы</w:t>
            </w:r>
            <w:proofErr w:type="gramEnd"/>
            <w:r w:rsidRPr="009E15E7">
              <w:t xml:space="preserve">, необходимые для </w:t>
            </w:r>
            <w:r w:rsidRPr="009E15E7">
              <w:lastRenderedPageBreak/>
              <w:t>организации собственной деятельности и сотрудничества с партнёром</w:t>
            </w:r>
          </w:p>
        </w:tc>
        <w:tc>
          <w:tcPr>
            <w:tcW w:w="1846" w:type="dxa"/>
            <w:gridSpan w:val="9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r w:rsidRPr="009E15E7">
              <w:lastRenderedPageBreak/>
              <w:t>навыки сотрудничества в разных ситуациях</w:t>
            </w:r>
          </w:p>
        </w:tc>
        <w:tc>
          <w:tcPr>
            <w:tcW w:w="1013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r>
              <w:t>К И</w:t>
            </w:r>
          </w:p>
        </w:tc>
      </w:tr>
      <w:tr w:rsidR="00B13F99" w:rsidRPr="009E15E7" w:rsidTr="00853295">
        <w:trPr>
          <w:gridAfter w:val="6"/>
          <w:wAfter w:w="14983" w:type="dxa"/>
          <w:trHeight w:val="174"/>
        </w:trPr>
        <w:tc>
          <w:tcPr>
            <w:tcW w:w="49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E2572E" w:rsidRDefault="00B13F99" w:rsidP="00853295">
            <w:pPr>
              <w:autoSpaceDE w:val="0"/>
              <w:autoSpaceDN w:val="0"/>
              <w:adjustRightInd w:val="0"/>
              <w:jc w:val="both"/>
            </w:pPr>
            <w:r>
              <w:lastRenderedPageBreak/>
              <w:t>56</w:t>
            </w:r>
          </w:p>
        </w:tc>
        <w:tc>
          <w:tcPr>
            <w:tcW w:w="83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r>
              <w:t>2</w:t>
            </w:r>
            <w:r>
              <w:rPr>
                <w:lang w:val="en-US"/>
              </w:rPr>
              <w:t>8</w:t>
            </w:r>
            <w:r>
              <w:t>.01</w:t>
            </w:r>
          </w:p>
        </w:tc>
        <w:tc>
          <w:tcPr>
            <w:tcW w:w="597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50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E2572E" w:rsidRDefault="00B13F99" w:rsidP="00853295">
            <w:pPr>
              <w:pStyle w:val="aa"/>
              <w:shd w:val="clear" w:color="auto" w:fill="auto"/>
              <w:spacing w:before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030A1B">
              <w:rPr>
                <w:rFonts w:ascii="Times New Roman" w:hAnsi="Times New Roman"/>
                <w:sz w:val="24"/>
                <w:szCs w:val="24"/>
              </w:rPr>
              <w:t>Николас</w:t>
            </w:r>
            <w:proofErr w:type="spellEnd"/>
            <w:r w:rsidRPr="00030A1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0A1B">
              <w:rPr>
                <w:rFonts w:ascii="Times New Roman" w:hAnsi="Times New Roman"/>
                <w:sz w:val="24"/>
                <w:szCs w:val="24"/>
              </w:rPr>
              <w:t>Миклухо-Макла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Говорение.</w:t>
            </w:r>
          </w:p>
          <w:p w:rsidR="00B13F99" w:rsidRDefault="00B13F99" w:rsidP="00853295">
            <w:pPr>
              <w:autoSpaceDE w:val="0"/>
              <w:autoSpaceDN w:val="0"/>
              <w:adjustRightInd w:val="0"/>
              <w:jc w:val="both"/>
            </w:pPr>
          </w:p>
          <w:p w:rsidR="00B13F99" w:rsidRPr="00CA683E" w:rsidRDefault="00B13F99" w:rsidP="00853295"/>
          <w:p w:rsidR="00B13F99" w:rsidRPr="00CA683E" w:rsidRDefault="00B13F99" w:rsidP="00853295"/>
          <w:p w:rsidR="00B13F99" w:rsidRPr="00CA683E" w:rsidRDefault="00B13F99" w:rsidP="00853295"/>
          <w:p w:rsidR="00B13F99" w:rsidRPr="00CA683E" w:rsidRDefault="00B13F99" w:rsidP="00853295"/>
          <w:p w:rsidR="00B13F99" w:rsidRPr="00CA683E" w:rsidRDefault="00B13F99" w:rsidP="00853295"/>
          <w:p w:rsidR="00B13F99" w:rsidRPr="00CA683E" w:rsidRDefault="00B13F99" w:rsidP="00853295"/>
          <w:p w:rsidR="00B13F99" w:rsidRPr="00CA683E" w:rsidRDefault="00B13F99" w:rsidP="00853295"/>
          <w:p w:rsidR="00B13F99" w:rsidRPr="00CA683E" w:rsidRDefault="00B13F99" w:rsidP="00853295"/>
          <w:p w:rsidR="00B13F99" w:rsidRDefault="00B13F99" w:rsidP="00853295"/>
          <w:p w:rsidR="00B13F99" w:rsidRPr="00CA683E" w:rsidRDefault="00B13F99" w:rsidP="00853295">
            <w:pPr>
              <w:jc w:val="center"/>
            </w:pPr>
          </w:p>
        </w:tc>
        <w:tc>
          <w:tcPr>
            <w:tcW w:w="1702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303784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t>Ч/Г</w:t>
            </w:r>
            <w:r w:rsidRPr="009E15E7">
              <w:rPr>
                <w:rFonts w:eastAsia="TimesNewRomanPSMT"/>
              </w:rPr>
              <w:t xml:space="preserve">: научно-популярный текст </w:t>
            </w:r>
            <w:proofErr w:type="gramStart"/>
            <w:r w:rsidRPr="009E15E7">
              <w:rPr>
                <w:rFonts w:eastAsia="TimesNewRomanPSMT"/>
              </w:rPr>
              <w:t>об</w:t>
            </w:r>
            <w:proofErr w:type="gramEnd"/>
            <w:r w:rsidRPr="009E15E7">
              <w:rPr>
                <w:rFonts w:eastAsia="TimesNewRomanPSMT"/>
              </w:rPr>
              <w:t xml:space="preserve"> </w:t>
            </w:r>
            <w:r>
              <w:rPr>
                <w:rFonts w:eastAsia="TimesNewRomanPSMT"/>
              </w:rPr>
              <w:t>русском исследователе</w:t>
            </w:r>
          </w:p>
          <w:p w:rsidR="00B13F99" w:rsidRPr="00DD3AA1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-ItalicMT"/>
              </w:rPr>
            </w:pPr>
            <w:r w:rsidRPr="009E15E7">
              <w:t>А</w:t>
            </w:r>
            <w:r w:rsidRPr="00E73DF1">
              <w:t>/</w:t>
            </w:r>
            <w:r w:rsidRPr="009E15E7">
              <w:t>Г</w:t>
            </w:r>
            <w:r w:rsidRPr="00E73DF1">
              <w:rPr>
                <w:rFonts w:eastAsia="TimesNewRomanPSMT"/>
              </w:rPr>
              <w:t xml:space="preserve">: </w:t>
            </w:r>
            <w:r w:rsidRPr="009E15E7">
              <w:rPr>
                <w:rFonts w:eastAsia="TimesNewRomanPSMT"/>
              </w:rPr>
              <w:t>диалог</w:t>
            </w:r>
            <w:r w:rsidRPr="00E73DF1">
              <w:rPr>
                <w:rFonts w:eastAsia="TimesNewRomanPSMT"/>
              </w:rPr>
              <w:t>-</w:t>
            </w:r>
            <w:r w:rsidRPr="009E15E7">
              <w:rPr>
                <w:rFonts w:eastAsia="TimesNewRomanPSMT"/>
              </w:rPr>
              <w:t>расспрос</w:t>
            </w:r>
            <w:r w:rsidRPr="00E73DF1">
              <w:rPr>
                <w:rFonts w:eastAsia="TimesNewRomanPSMT"/>
              </w:rPr>
              <w:t xml:space="preserve"> 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r>
              <w:rPr>
                <w:rFonts w:eastAsia="TimesNewRomanPSMT"/>
              </w:rPr>
              <w:t>реалий современной Австралии</w:t>
            </w:r>
            <w:r w:rsidRPr="009E15E7">
              <w:rPr>
                <w:rFonts w:eastAsia="TimesNewRomanPSMT"/>
              </w:rPr>
              <w:t>.</w:t>
            </w:r>
          </w:p>
        </w:tc>
        <w:tc>
          <w:tcPr>
            <w:tcW w:w="2886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E73DF1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-ItalicMT"/>
                <w:lang w:val="en-US"/>
              </w:rPr>
            </w:pPr>
            <w:r w:rsidRPr="009E15E7">
              <w:t>Активная</w:t>
            </w:r>
            <w:r w:rsidRPr="004957C7">
              <w:rPr>
                <w:lang w:val="en-US"/>
              </w:rPr>
              <w:t xml:space="preserve"> </w:t>
            </w:r>
            <w:r w:rsidRPr="009E15E7">
              <w:t>лексика</w:t>
            </w:r>
            <w:r w:rsidRPr="004957C7">
              <w:rPr>
                <w:rFonts w:eastAsia="TimesNewRomanPSMT"/>
                <w:lang w:val="en-US"/>
              </w:rPr>
              <w:t xml:space="preserve">: </w:t>
            </w:r>
            <w:r>
              <w:rPr>
                <w:rFonts w:eastAsia="TimesNewRomanPS-ItalicMT"/>
                <w:lang w:val="en-US"/>
              </w:rPr>
              <w:t>race, racism, slavery, natural selection, human rights, patience, confidence, prominent.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-ItalicMT"/>
              </w:rPr>
              <w:t>Грамматика</w:t>
            </w:r>
            <w:r w:rsidRPr="009E15E7">
              <w:rPr>
                <w:rFonts w:eastAsia="TimesNewRomanPSMT"/>
              </w:rPr>
              <w:t xml:space="preserve">: активизация глагольных форм </w:t>
            </w:r>
            <w:proofErr w:type="gramStart"/>
            <w:r w:rsidRPr="009E15E7">
              <w:rPr>
                <w:rFonts w:eastAsia="TimesNewRomanPSMT"/>
              </w:rPr>
              <w:t>в</w:t>
            </w:r>
            <w:proofErr w:type="gramEnd"/>
          </w:p>
          <w:p w:rsidR="00B13F99" w:rsidRPr="00E73DF1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-ItalicMT"/>
              </w:rPr>
            </w:pPr>
            <w:r>
              <w:rPr>
                <w:rFonts w:eastAsia="TimesNewRomanPS-ItalicMT"/>
                <w:lang w:val="en-US"/>
              </w:rPr>
              <w:t>Future</w:t>
            </w:r>
            <w:r w:rsidRPr="00E73DF1">
              <w:rPr>
                <w:rFonts w:eastAsia="TimesNewRomanPS-ItalicMT"/>
              </w:rPr>
              <w:t xml:space="preserve"> </w:t>
            </w:r>
            <w:r>
              <w:rPr>
                <w:rFonts w:eastAsia="TimesNewRomanPS-ItalicMT"/>
                <w:lang w:val="en-US"/>
              </w:rPr>
              <w:t>Simple</w:t>
            </w:r>
            <w:r w:rsidRPr="00E73DF1">
              <w:rPr>
                <w:rFonts w:eastAsia="TimesNewRomanPS-ItalicMT"/>
              </w:rPr>
              <w:t xml:space="preserve"> </w:t>
            </w:r>
            <w:r w:rsidRPr="009E15E7">
              <w:rPr>
                <w:rFonts w:eastAsia="TimesNewRomanPS-ItalicMT"/>
                <w:lang w:val="en-US"/>
              </w:rPr>
              <w:t>Tense</w:t>
            </w:r>
            <w:r w:rsidRPr="00E73DF1">
              <w:rPr>
                <w:rFonts w:eastAsia="TimesNewRomanPS-ItalicMT"/>
              </w:rPr>
              <w:t xml:space="preserve"> </w:t>
            </w:r>
            <w:r w:rsidRPr="009E15E7">
              <w:rPr>
                <w:rFonts w:eastAsia="TimesNewRomanPSMT"/>
              </w:rPr>
              <w:t>в</w:t>
            </w:r>
            <w:r w:rsidRPr="00E73DF1">
              <w:rPr>
                <w:rFonts w:eastAsia="TimesNewRomanPSMT"/>
              </w:rPr>
              <w:t xml:space="preserve"> </w:t>
            </w:r>
            <w:r w:rsidRPr="009E15E7">
              <w:rPr>
                <w:rFonts w:eastAsia="TimesNewRomanPSMT"/>
              </w:rPr>
              <w:t>ситуациях</w:t>
            </w:r>
            <w:r w:rsidRPr="00E73DF1">
              <w:rPr>
                <w:rFonts w:eastAsia="TimesNewRomanPSMT"/>
              </w:rPr>
              <w:t xml:space="preserve"> </w:t>
            </w:r>
            <w:r w:rsidRPr="009E15E7">
              <w:rPr>
                <w:rFonts w:eastAsia="TimesNewRomanPSMT"/>
              </w:rPr>
              <w:t>общения</w:t>
            </w:r>
            <w:r w:rsidRPr="00E73DF1">
              <w:rPr>
                <w:rFonts w:eastAsia="TimesNewRomanPSMT"/>
              </w:rPr>
              <w:t xml:space="preserve"> </w:t>
            </w:r>
            <w:r>
              <w:rPr>
                <w:rFonts w:eastAsia="TimesNewRomanPS-ItalicMT"/>
                <w:lang w:val="en-US"/>
              </w:rPr>
              <w:t>Will</w:t>
            </w:r>
            <w:r w:rsidRPr="00E73DF1">
              <w:rPr>
                <w:rFonts w:eastAsia="TimesNewRomanPS-ItalicMT"/>
              </w:rPr>
              <w:t xml:space="preserve"> </w:t>
            </w:r>
            <w:r>
              <w:rPr>
                <w:rFonts w:eastAsia="TimesNewRomanPS-ItalicMT"/>
                <w:lang w:val="en-US"/>
              </w:rPr>
              <w:t>you</w:t>
            </w:r>
            <w:r w:rsidRPr="00E73DF1">
              <w:rPr>
                <w:rFonts w:eastAsia="TimesNewRomanPS-ItalicMT"/>
              </w:rPr>
              <w:t xml:space="preserve"> </w:t>
            </w:r>
            <w:r>
              <w:rPr>
                <w:rFonts w:eastAsia="TimesNewRomanPS-ItalicMT"/>
                <w:lang w:val="en-US"/>
              </w:rPr>
              <w:t>go</w:t>
            </w:r>
            <w:r w:rsidRPr="00E73DF1">
              <w:rPr>
                <w:rFonts w:eastAsia="TimesNewRomanPS-ItalicMT"/>
              </w:rPr>
              <w:t xml:space="preserve"> </w:t>
            </w:r>
            <w:proofErr w:type="gramStart"/>
            <w:r w:rsidRPr="00E73DF1">
              <w:rPr>
                <w:rFonts w:eastAsia="TimesNewRomanPS-ItalicMT"/>
              </w:rPr>
              <w:t>… ?</w:t>
            </w:r>
            <w:proofErr w:type="gramEnd"/>
          </w:p>
        </w:tc>
        <w:tc>
          <w:tcPr>
            <w:tcW w:w="2347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Осуществлять поисковое чтение, выбирая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необходимую информацию.</w:t>
            </w:r>
          </w:p>
          <w:p w:rsidR="00B13F99" w:rsidRPr="00E62A5C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Понимать на слух основное содержание несложных аутентичных текстов; выборочно понимать необходимую инфор</w:t>
            </w:r>
            <w:r>
              <w:rPr>
                <w:rFonts w:eastAsia="TimesNewRomanPSMT"/>
              </w:rPr>
              <w:t xml:space="preserve">мацию с опорой </w:t>
            </w:r>
            <w:proofErr w:type="gramStart"/>
            <w:r>
              <w:rPr>
                <w:rFonts w:eastAsia="TimesNewRomanPSMT"/>
              </w:rPr>
              <w:t>на</w:t>
            </w:r>
            <w:proofErr w:type="gramEnd"/>
            <w:r>
              <w:rPr>
                <w:rFonts w:eastAsia="TimesNewRomanPSMT"/>
              </w:rPr>
              <w:t xml:space="preserve"> языковую </w:t>
            </w:r>
            <w:proofErr w:type="spellStart"/>
            <w:r>
              <w:rPr>
                <w:rFonts w:eastAsia="TimesNewRomanPSMT"/>
              </w:rPr>
              <w:t>догаку</w:t>
            </w:r>
            <w:proofErr w:type="spellEnd"/>
            <w:r>
              <w:rPr>
                <w:rFonts w:eastAsia="TimesNewRomanPSMT"/>
              </w:rPr>
              <w:t>.</w:t>
            </w:r>
          </w:p>
        </w:tc>
        <w:tc>
          <w:tcPr>
            <w:tcW w:w="3133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9E15E7">
              <w:t>Р</w:t>
            </w:r>
            <w:proofErr w:type="gramEnd"/>
            <w:r w:rsidRPr="009E15E7">
              <w:t>: преобразовывать практическую задачу в познавательную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9E15E7">
              <w:t>П</w:t>
            </w:r>
            <w:proofErr w:type="gramEnd"/>
            <w:r w:rsidRPr="009E15E7">
              <w:t>: поиск и выделение необходимой информации из различных источников в разных формах (текст, рисунок, таблица, диаграмма, схема).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9E15E7">
              <w:t>К</w:t>
            </w:r>
            <w:proofErr w:type="gramEnd"/>
            <w:r w:rsidRPr="009E15E7">
              <w:t>: договариваться о распределении функций и ролей в совместной деятельности</w:t>
            </w:r>
          </w:p>
        </w:tc>
        <w:tc>
          <w:tcPr>
            <w:tcW w:w="1846" w:type="dxa"/>
            <w:gridSpan w:val="9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spacing w:before="100" w:after="100"/>
              <w:jc w:val="both"/>
            </w:pPr>
            <w:r w:rsidRPr="009E15E7">
              <w:t>начальные навыки адаптации в динамично изменяющемся  мире</w:t>
            </w:r>
          </w:p>
        </w:tc>
        <w:tc>
          <w:tcPr>
            <w:tcW w:w="1013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spacing w:before="100" w:after="100"/>
              <w:jc w:val="both"/>
            </w:pPr>
            <w:proofErr w:type="gramStart"/>
            <w:r>
              <w:t>Ж</w:t>
            </w:r>
            <w:proofErr w:type="gramEnd"/>
            <w:r>
              <w:t xml:space="preserve"> 5.2.6.</w:t>
            </w:r>
          </w:p>
        </w:tc>
      </w:tr>
      <w:tr w:rsidR="00B13F99" w:rsidRPr="00144ED4" w:rsidTr="00853295">
        <w:trPr>
          <w:gridAfter w:val="6"/>
          <w:wAfter w:w="14983" w:type="dxa"/>
          <w:trHeight w:val="174"/>
        </w:trPr>
        <w:tc>
          <w:tcPr>
            <w:tcW w:w="49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r>
              <w:t>57</w:t>
            </w:r>
          </w:p>
        </w:tc>
        <w:tc>
          <w:tcPr>
            <w:tcW w:w="83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r>
              <w:t>3</w:t>
            </w:r>
            <w:r>
              <w:rPr>
                <w:lang w:val="en-US"/>
              </w:rPr>
              <w:t>0</w:t>
            </w:r>
            <w:r>
              <w:t>.01</w:t>
            </w:r>
          </w:p>
        </w:tc>
        <w:tc>
          <w:tcPr>
            <w:tcW w:w="597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50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D007DB" w:rsidRDefault="00B13F99" w:rsidP="00853295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Русские исследователи. Говорение.</w:t>
            </w:r>
          </w:p>
          <w:p w:rsidR="00B13F99" w:rsidRPr="00D007DB" w:rsidRDefault="00B13F99" w:rsidP="00853295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</w:p>
          <w:p w:rsidR="00B13F99" w:rsidRPr="00D007DB" w:rsidRDefault="00B13F99" w:rsidP="00853295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</w:p>
          <w:p w:rsidR="00B13F99" w:rsidRPr="00D007DB" w:rsidRDefault="00B13F99" w:rsidP="00853295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</w:p>
          <w:p w:rsidR="00B13F99" w:rsidRPr="00D007DB" w:rsidRDefault="00B13F99" w:rsidP="00853295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</w:p>
          <w:p w:rsidR="00B13F99" w:rsidRPr="00D007DB" w:rsidRDefault="00B13F99" w:rsidP="00853295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</w:p>
          <w:p w:rsidR="00B13F99" w:rsidRPr="00D007DB" w:rsidRDefault="00B13F99" w:rsidP="00853295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</w:p>
          <w:p w:rsidR="00B13F99" w:rsidRPr="00D007DB" w:rsidRDefault="00B13F99" w:rsidP="00853295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</w:p>
          <w:p w:rsidR="00B13F99" w:rsidRPr="00D007DB" w:rsidRDefault="00B13F99" w:rsidP="00853295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</w:p>
          <w:p w:rsidR="00B13F99" w:rsidRPr="00D007DB" w:rsidRDefault="00B13F99" w:rsidP="00853295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</w:p>
          <w:p w:rsidR="00B13F99" w:rsidRPr="00D007DB" w:rsidRDefault="00B13F99" w:rsidP="00853295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2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D007DB" w:rsidRDefault="00B13F99" w:rsidP="00853295">
            <w:pPr>
              <w:autoSpaceDE w:val="0"/>
              <w:autoSpaceDN w:val="0"/>
              <w:adjustRightInd w:val="0"/>
              <w:jc w:val="both"/>
            </w:pPr>
            <w:r w:rsidRPr="00D007DB">
              <w:lastRenderedPageBreak/>
              <w:t xml:space="preserve">Поиск запрашиваемой информации </w:t>
            </w:r>
            <w:r w:rsidRPr="00D007DB">
              <w:lastRenderedPageBreak/>
              <w:t>в тексте.</w:t>
            </w:r>
          </w:p>
          <w:p w:rsidR="00B13F99" w:rsidRPr="00D007DB" w:rsidRDefault="00B13F99" w:rsidP="00853295">
            <w:pPr>
              <w:autoSpaceDE w:val="0"/>
              <w:autoSpaceDN w:val="0"/>
              <w:adjustRightInd w:val="0"/>
              <w:jc w:val="both"/>
            </w:pPr>
            <w:r w:rsidRPr="009E15E7">
              <w:t>Г</w:t>
            </w:r>
            <w:r w:rsidRPr="00D007DB">
              <w:t xml:space="preserve">: составление рассказа </w:t>
            </w:r>
            <w:proofErr w:type="gramStart"/>
            <w:r w:rsidRPr="00D007DB">
              <w:t>о</w:t>
            </w:r>
            <w:proofErr w:type="gramEnd"/>
            <w:r w:rsidRPr="00D007DB">
              <w:t xml:space="preserve"> истории Австралии, диалог-расспрос в рамках заданной</w:t>
            </w:r>
          </w:p>
          <w:p w:rsidR="00B13F99" w:rsidRPr="00D007DB" w:rsidRDefault="00B13F99" w:rsidP="00853295">
            <w:pPr>
              <w:autoSpaceDE w:val="0"/>
              <w:autoSpaceDN w:val="0"/>
              <w:adjustRightInd w:val="0"/>
              <w:jc w:val="both"/>
              <w:rPr>
                <w:lang w:val="en-US"/>
              </w:rPr>
            </w:pPr>
            <w:r w:rsidRPr="00D007DB">
              <w:t>ситуации</w:t>
            </w:r>
            <w:r w:rsidRPr="00D007DB">
              <w:rPr>
                <w:lang w:val="en-US"/>
              </w:rPr>
              <w:t>.</w:t>
            </w:r>
          </w:p>
          <w:p w:rsidR="00B13F99" w:rsidRPr="00D007DB" w:rsidRDefault="00B13F99" w:rsidP="00853295">
            <w:pPr>
              <w:autoSpaceDE w:val="0"/>
              <w:autoSpaceDN w:val="0"/>
              <w:adjustRightInd w:val="0"/>
              <w:jc w:val="both"/>
              <w:rPr>
                <w:lang w:val="en-US"/>
              </w:rPr>
            </w:pPr>
            <w:proofErr w:type="gramStart"/>
            <w:r w:rsidRPr="009E15E7">
              <w:t>П</w:t>
            </w:r>
            <w:proofErr w:type="gramEnd"/>
            <w:r w:rsidRPr="00D007DB">
              <w:rPr>
                <w:lang w:val="en-US"/>
              </w:rPr>
              <w:t>: Where do they live?</w:t>
            </w:r>
          </w:p>
        </w:tc>
        <w:tc>
          <w:tcPr>
            <w:tcW w:w="2886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D007DB" w:rsidRDefault="00B13F99" w:rsidP="00853295">
            <w:pPr>
              <w:autoSpaceDE w:val="0"/>
              <w:autoSpaceDN w:val="0"/>
              <w:adjustRightInd w:val="0"/>
              <w:jc w:val="both"/>
              <w:rPr>
                <w:lang w:val="en-US"/>
              </w:rPr>
            </w:pPr>
            <w:r w:rsidRPr="009E15E7">
              <w:lastRenderedPageBreak/>
              <w:t>Активная</w:t>
            </w:r>
            <w:r w:rsidRPr="00D007DB">
              <w:rPr>
                <w:lang w:val="en-US"/>
              </w:rPr>
              <w:t xml:space="preserve"> </w:t>
            </w:r>
            <w:r w:rsidRPr="009E15E7">
              <w:t>лексика</w:t>
            </w:r>
            <w:r w:rsidRPr="00D007DB">
              <w:rPr>
                <w:lang w:val="en-US"/>
              </w:rPr>
              <w:t>: majority, tribe, convict, to be responsible, currency.</w:t>
            </w:r>
          </w:p>
          <w:p w:rsidR="00B13F99" w:rsidRPr="00D007DB" w:rsidRDefault="00B13F99" w:rsidP="00853295">
            <w:pPr>
              <w:autoSpaceDE w:val="0"/>
              <w:autoSpaceDN w:val="0"/>
              <w:adjustRightInd w:val="0"/>
              <w:jc w:val="both"/>
            </w:pPr>
            <w:r w:rsidRPr="009E15E7">
              <w:lastRenderedPageBreak/>
              <w:t>Грамматика</w:t>
            </w:r>
            <w:r w:rsidRPr="00D007DB">
              <w:t xml:space="preserve">: </w:t>
            </w:r>
            <w:proofErr w:type="spellStart"/>
            <w:proofErr w:type="gramStart"/>
            <w:r w:rsidRPr="00D007DB">
              <w:t>Future</w:t>
            </w:r>
            <w:proofErr w:type="spellEnd"/>
            <w:r w:rsidRPr="00D007DB">
              <w:t xml:space="preserve"> </w:t>
            </w:r>
            <w:proofErr w:type="spellStart"/>
            <w:r w:rsidRPr="00D007DB">
              <w:t>Simple</w:t>
            </w:r>
            <w:proofErr w:type="spellEnd"/>
            <w:r w:rsidRPr="00D007DB">
              <w:t>(обобщение), (дальнейшая</w:t>
            </w:r>
            <w:proofErr w:type="gramEnd"/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r w:rsidRPr="00D007DB">
              <w:t>активизация).</w:t>
            </w:r>
          </w:p>
        </w:tc>
        <w:tc>
          <w:tcPr>
            <w:tcW w:w="2347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lastRenderedPageBreak/>
              <w:t>Читать текст, содержащий незнакомый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lastRenderedPageBreak/>
              <w:t>лексический материал, догадываться о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proofErr w:type="gramStart"/>
            <w:r w:rsidRPr="009E15E7">
              <w:rPr>
                <w:rFonts w:eastAsia="TimesNewRomanPSMT"/>
              </w:rPr>
              <w:t>значении</w:t>
            </w:r>
            <w:proofErr w:type="gramEnd"/>
            <w:r w:rsidRPr="009E15E7">
              <w:rPr>
                <w:rFonts w:eastAsia="TimesNewRomanPSMT"/>
              </w:rPr>
              <w:t xml:space="preserve"> новых слов по контексту и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словообразовательным элементам.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 xml:space="preserve">Находить в тексте </w:t>
            </w:r>
            <w:proofErr w:type="gramStart"/>
            <w:r w:rsidRPr="009E15E7">
              <w:rPr>
                <w:rFonts w:eastAsia="TimesNewRomanPSMT"/>
              </w:rPr>
              <w:t>запрашиваемую</w:t>
            </w:r>
            <w:proofErr w:type="gramEnd"/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 xml:space="preserve">информацию, использовать ее в ответах </w:t>
            </w:r>
            <w:proofErr w:type="gramStart"/>
            <w:r w:rsidRPr="009E15E7">
              <w:rPr>
                <w:rFonts w:eastAsia="TimesNewRomanPSMT"/>
              </w:rPr>
              <w:t>на</w:t>
            </w:r>
            <w:proofErr w:type="gramEnd"/>
          </w:p>
          <w:p w:rsidR="00B13F99" w:rsidRPr="00D007DB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устные и письменные вопросы.</w:t>
            </w:r>
          </w:p>
        </w:tc>
        <w:tc>
          <w:tcPr>
            <w:tcW w:w="3133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9E15E7">
              <w:lastRenderedPageBreak/>
              <w:t>Р</w:t>
            </w:r>
            <w:proofErr w:type="gramEnd"/>
            <w:r w:rsidRPr="009E15E7">
              <w:t xml:space="preserve">: определять последовательность промежуточных целей и </w:t>
            </w:r>
            <w:r w:rsidRPr="009E15E7">
              <w:lastRenderedPageBreak/>
              <w:t>соответствующих им действий с учетом конечного результата.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9E15E7">
              <w:t>П</w:t>
            </w:r>
            <w:proofErr w:type="gramEnd"/>
            <w:r w:rsidRPr="009E15E7">
              <w:t>: сравнение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9E15E7">
              <w:t>К</w:t>
            </w:r>
            <w:proofErr w:type="gramEnd"/>
            <w:r w:rsidRPr="009E15E7">
              <w:t>: строить диалогическое высказывание.</w:t>
            </w:r>
          </w:p>
        </w:tc>
        <w:tc>
          <w:tcPr>
            <w:tcW w:w="1846" w:type="dxa"/>
            <w:gridSpan w:val="9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spacing w:before="100" w:after="100"/>
              <w:jc w:val="both"/>
            </w:pPr>
            <w:r w:rsidRPr="009E15E7">
              <w:lastRenderedPageBreak/>
              <w:t xml:space="preserve">гуманистическое сознание, </w:t>
            </w:r>
            <w:r w:rsidRPr="009E15E7">
              <w:lastRenderedPageBreak/>
              <w:t>целостный, социально ориентированный взгляд на мир в единстве и разнообразии природы, народов, культур и религий.</w:t>
            </w:r>
          </w:p>
        </w:tc>
        <w:tc>
          <w:tcPr>
            <w:tcW w:w="1013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144ED4" w:rsidRDefault="00B13F99" w:rsidP="00853295">
            <w:pPr>
              <w:autoSpaceDE w:val="0"/>
              <w:autoSpaceDN w:val="0"/>
              <w:adjustRightInd w:val="0"/>
              <w:spacing w:before="100" w:after="100"/>
              <w:jc w:val="both"/>
            </w:pPr>
            <w:r>
              <w:lastRenderedPageBreak/>
              <w:t>У</w:t>
            </w:r>
          </w:p>
        </w:tc>
      </w:tr>
      <w:tr w:rsidR="00B13F99" w:rsidRPr="00365CC4" w:rsidTr="00853295">
        <w:trPr>
          <w:gridAfter w:val="6"/>
          <w:wAfter w:w="14983" w:type="dxa"/>
          <w:trHeight w:val="174"/>
        </w:trPr>
        <w:tc>
          <w:tcPr>
            <w:tcW w:w="49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r>
              <w:lastRenderedPageBreak/>
              <w:t>58</w:t>
            </w:r>
          </w:p>
        </w:tc>
        <w:tc>
          <w:tcPr>
            <w:tcW w:w="83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r>
              <w:t>0</w:t>
            </w:r>
            <w:r>
              <w:rPr>
                <w:lang w:val="en-US"/>
              </w:rPr>
              <w:t>1</w:t>
            </w:r>
            <w:r>
              <w:t>.02</w:t>
            </w:r>
          </w:p>
        </w:tc>
        <w:tc>
          <w:tcPr>
            <w:tcW w:w="597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50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D007DB" w:rsidRDefault="00B13F99" w:rsidP="00853295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Style w:val="a9"/>
                <w:rFonts w:ascii="Times New Roman" w:hAnsi="Times New Roman"/>
                <w:sz w:val="24"/>
                <w:szCs w:val="24"/>
              </w:rPr>
              <w:t xml:space="preserve">Типы предложений в будущем </w:t>
            </w:r>
            <w:proofErr w:type="spellStart"/>
            <w:r>
              <w:rPr>
                <w:rStyle w:val="a9"/>
                <w:rFonts w:ascii="Times New Roman" w:hAnsi="Times New Roman"/>
                <w:sz w:val="24"/>
                <w:szCs w:val="24"/>
              </w:rPr>
              <w:t>времени</w:t>
            </w:r>
            <w:r w:rsidRPr="00D007DB">
              <w:rPr>
                <w:rStyle w:val="a9"/>
                <w:rFonts w:ascii="Times New Roman" w:hAnsi="Times New Roman"/>
                <w:sz w:val="24"/>
                <w:szCs w:val="24"/>
              </w:rPr>
              <w:t>Грамматика</w:t>
            </w:r>
            <w:proofErr w:type="spellEnd"/>
            <w:r w:rsidRPr="00D007DB">
              <w:rPr>
                <w:rStyle w:val="a9"/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702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D007DB" w:rsidRDefault="00B13F99" w:rsidP="00853295">
            <w:pPr>
              <w:autoSpaceDE w:val="0"/>
              <w:autoSpaceDN w:val="0"/>
              <w:adjustRightInd w:val="0"/>
              <w:jc w:val="both"/>
            </w:pPr>
            <w:r w:rsidRPr="009E15E7">
              <w:t>Ч</w:t>
            </w:r>
            <w:r w:rsidRPr="004957C7">
              <w:rPr>
                <w:lang w:val="en-US"/>
              </w:rPr>
              <w:t>/</w:t>
            </w:r>
            <w:r w:rsidRPr="009E15E7">
              <w:t>Г</w:t>
            </w:r>
            <w:r w:rsidRPr="004957C7">
              <w:rPr>
                <w:lang w:val="en-US"/>
              </w:rPr>
              <w:t xml:space="preserve">: </w:t>
            </w:r>
            <w:r w:rsidRPr="00D007DB">
              <w:t>диалог</w:t>
            </w:r>
            <w:r w:rsidRPr="004957C7">
              <w:rPr>
                <w:lang w:val="en-US"/>
              </w:rPr>
              <w:t xml:space="preserve"> </w:t>
            </w:r>
            <w:proofErr w:type="spellStart"/>
            <w:r w:rsidRPr="00D007DB">
              <w:t>Рэйчэл</w:t>
            </w:r>
            <w:proofErr w:type="spellEnd"/>
            <w:r w:rsidRPr="004957C7">
              <w:rPr>
                <w:lang w:val="en-US"/>
              </w:rPr>
              <w:t xml:space="preserve"> </w:t>
            </w:r>
            <w:r w:rsidRPr="00D007DB">
              <w:t>и</w:t>
            </w:r>
            <w:r w:rsidRPr="004957C7">
              <w:rPr>
                <w:lang w:val="en-US"/>
              </w:rPr>
              <w:t xml:space="preserve"> </w:t>
            </w:r>
            <w:proofErr w:type="spellStart"/>
            <w:r w:rsidRPr="00D007DB">
              <w:t>Клайв</w:t>
            </w:r>
            <w:proofErr w:type="spellEnd"/>
            <w:r w:rsidRPr="004957C7">
              <w:rPr>
                <w:lang w:val="en-US"/>
              </w:rPr>
              <w:t xml:space="preserve"> «</w:t>
            </w:r>
            <w:r w:rsidRPr="00D007DB">
              <w:rPr>
                <w:lang w:val="en-US"/>
              </w:rPr>
              <w:t>What</w:t>
            </w:r>
            <w:r w:rsidRPr="004957C7">
              <w:rPr>
                <w:lang w:val="en-US"/>
              </w:rPr>
              <w:t xml:space="preserve"> </w:t>
            </w:r>
            <w:r w:rsidRPr="00D007DB">
              <w:rPr>
                <w:lang w:val="en-US"/>
              </w:rPr>
              <w:t>are</w:t>
            </w:r>
            <w:r w:rsidRPr="004957C7">
              <w:rPr>
                <w:lang w:val="en-US"/>
              </w:rPr>
              <w:t xml:space="preserve"> </w:t>
            </w:r>
            <w:r w:rsidRPr="00D007DB">
              <w:rPr>
                <w:lang w:val="en-US"/>
              </w:rPr>
              <w:t>the</w:t>
            </w:r>
            <w:r w:rsidRPr="004957C7">
              <w:rPr>
                <w:lang w:val="en-US"/>
              </w:rPr>
              <w:t xml:space="preserve"> </w:t>
            </w:r>
            <w:r w:rsidRPr="00D007DB">
              <w:rPr>
                <w:lang w:val="en-US"/>
              </w:rPr>
              <w:t>biggest</w:t>
            </w:r>
            <w:r w:rsidRPr="004957C7">
              <w:rPr>
                <w:lang w:val="en-US"/>
              </w:rPr>
              <w:t xml:space="preserve"> </w:t>
            </w:r>
            <w:r w:rsidRPr="00D007DB">
              <w:rPr>
                <w:lang w:val="en-US"/>
              </w:rPr>
              <w:t>problems</w:t>
            </w:r>
            <w:r w:rsidRPr="004957C7">
              <w:rPr>
                <w:lang w:val="en-US"/>
              </w:rPr>
              <w:t xml:space="preserve"> </w:t>
            </w:r>
            <w:r w:rsidRPr="00D007DB">
              <w:rPr>
                <w:lang w:val="en-US"/>
              </w:rPr>
              <w:t>in</w:t>
            </w:r>
            <w:r w:rsidRPr="004957C7">
              <w:rPr>
                <w:lang w:val="en-US"/>
              </w:rPr>
              <w:t xml:space="preserve"> </w:t>
            </w:r>
            <w:r w:rsidRPr="00D007DB">
              <w:rPr>
                <w:lang w:val="en-US"/>
              </w:rPr>
              <w:t>Australia</w:t>
            </w:r>
            <w:r w:rsidRPr="004957C7">
              <w:rPr>
                <w:lang w:val="en-US"/>
              </w:rPr>
              <w:t xml:space="preserve">?» </w:t>
            </w:r>
            <w:proofErr w:type="spellStart"/>
            <w:proofErr w:type="gramStart"/>
            <w:r w:rsidRPr="00D007DB">
              <w:t>C</w:t>
            </w:r>
            <w:proofErr w:type="gramEnd"/>
            <w:r w:rsidRPr="00D007DB">
              <w:t>оотнесение</w:t>
            </w:r>
            <w:proofErr w:type="spellEnd"/>
          </w:p>
          <w:p w:rsidR="00B13F99" w:rsidRPr="00D007DB" w:rsidRDefault="00B13F99" w:rsidP="00853295">
            <w:pPr>
              <w:autoSpaceDE w:val="0"/>
              <w:autoSpaceDN w:val="0"/>
              <w:adjustRightInd w:val="0"/>
              <w:jc w:val="both"/>
            </w:pPr>
            <w:r w:rsidRPr="00D007DB">
              <w:t>Текста  с иллюстрациями.</w:t>
            </w:r>
          </w:p>
          <w:p w:rsidR="00B13F99" w:rsidRPr="00D007DB" w:rsidRDefault="00B13F99" w:rsidP="00853295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9E15E7">
              <w:t>П</w:t>
            </w:r>
            <w:proofErr w:type="gramEnd"/>
            <w:r w:rsidRPr="009E15E7">
              <w:t xml:space="preserve">: </w:t>
            </w:r>
            <w:r w:rsidRPr="00D007DB">
              <w:t>описание рисунков с использованием</w:t>
            </w:r>
          </w:p>
          <w:p w:rsidR="00B13F99" w:rsidRPr="00D007DB" w:rsidRDefault="00B13F99" w:rsidP="00853295">
            <w:pPr>
              <w:autoSpaceDE w:val="0"/>
              <w:autoSpaceDN w:val="0"/>
              <w:adjustRightInd w:val="0"/>
              <w:jc w:val="both"/>
            </w:pPr>
            <w:r w:rsidRPr="00D007DB">
              <w:t>активной лексики и грамматики.</w:t>
            </w:r>
          </w:p>
          <w:p w:rsidR="00B13F99" w:rsidRPr="00D007DB" w:rsidRDefault="00B13F99" w:rsidP="00853295">
            <w:pPr>
              <w:autoSpaceDE w:val="0"/>
              <w:autoSpaceDN w:val="0"/>
              <w:adjustRightInd w:val="0"/>
              <w:jc w:val="both"/>
            </w:pPr>
          </w:p>
          <w:p w:rsidR="00B13F99" w:rsidRPr="00E73DF1" w:rsidRDefault="00B13F99" w:rsidP="00853295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886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D007DB" w:rsidRDefault="00B13F99" w:rsidP="00853295">
            <w:pPr>
              <w:autoSpaceDE w:val="0"/>
              <w:autoSpaceDN w:val="0"/>
              <w:adjustRightInd w:val="0"/>
              <w:jc w:val="both"/>
              <w:rPr>
                <w:lang w:val="en-US"/>
              </w:rPr>
            </w:pPr>
            <w:r w:rsidRPr="009E15E7">
              <w:lastRenderedPageBreak/>
              <w:t>Активная</w:t>
            </w:r>
            <w:r w:rsidRPr="00D007DB">
              <w:rPr>
                <w:lang w:val="en-US"/>
              </w:rPr>
              <w:t xml:space="preserve"> </w:t>
            </w:r>
            <w:r w:rsidRPr="009E15E7">
              <w:t>лексика</w:t>
            </w:r>
            <w:r w:rsidRPr="00D007DB">
              <w:rPr>
                <w:lang w:val="en-US"/>
              </w:rPr>
              <w:t xml:space="preserve">: pollution problems, illness, </w:t>
            </w:r>
          </w:p>
          <w:p w:rsidR="00B13F99" w:rsidRPr="00D007DB" w:rsidRDefault="00B13F99" w:rsidP="00853295">
            <w:pPr>
              <w:autoSpaceDE w:val="0"/>
              <w:autoSpaceDN w:val="0"/>
              <w:adjustRightInd w:val="0"/>
              <w:jc w:val="both"/>
            </w:pPr>
            <w:r w:rsidRPr="00D007DB">
              <w:t>… .</w:t>
            </w:r>
          </w:p>
          <w:p w:rsidR="00B13F99" w:rsidRPr="00D007DB" w:rsidRDefault="00B13F99" w:rsidP="00853295">
            <w:pPr>
              <w:autoSpaceDE w:val="0"/>
              <w:autoSpaceDN w:val="0"/>
              <w:adjustRightInd w:val="0"/>
              <w:jc w:val="both"/>
            </w:pPr>
            <w:r w:rsidRPr="009E15E7">
              <w:t>Грамматика</w:t>
            </w:r>
            <w:r w:rsidRPr="00D007DB">
              <w:t xml:space="preserve">: активизация </w:t>
            </w:r>
            <w:proofErr w:type="spellStart"/>
            <w:r w:rsidRPr="00D007DB">
              <w:t>Future</w:t>
            </w:r>
            <w:proofErr w:type="spellEnd"/>
            <w:r w:rsidRPr="00D007DB">
              <w:t xml:space="preserve">   с формой 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proofErr w:type="spellStart"/>
            <w:r w:rsidRPr="00D007DB">
              <w:t>Simple</w:t>
            </w:r>
            <w:proofErr w:type="spellEnd"/>
            <w:r w:rsidRPr="00D007DB">
              <w:t xml:space="preserve"> </w:t>
            </w:r>
            <w:proofErr w:type="spellStart"/>
            <w:r w:rsidRPr="00D007DB">
              <w:t>Tense</w:t>
            </w:r>
            <w:proofErr w:type="spellEnd"/>
            <w:r w:rsidRPr="00D007DB">
              <w:t xml:space="preserve"> на основе речевых образцов.</w:t>
            </w:r>
          </w:p>
        </w:tc>
        <w:tc>
          <w:tcPr>
            <w:tcW w:w="2347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 xml:space="preserve">Прогнозировать содержание текста </w:t>
            </w:r>
            <w:proofErr w:type="gramStart"/>
            <w:r w:rsidRPr="009E15E7">
              <w:rPr>
                <w:rFonts w:eastAsia="TimesNewRomanPSMT"/>
              </w:rPr>
              <w:t>на</w:t>
            </w:r>
            <w:proofErr w:type="gramEnd"/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основе заголовка или начала текста.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Осуществлять поисковое чтение, выбирая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необходимую информацию.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Выразительно читать те</w:t>
            </w:r>
            <w:proofErr w:type="gramStart"/>
            <w:r w:rsidRPr="009E15E7">
              <w:rPr>
                <w:rFonts w:eastAsia="TimesNewRomanPSMT"/>
              </w:rPr>
              <w:t>кст всл</w:t>
            </w:r>
            <w:proofErr w:type="gramEnd"/>
            <w:r w:rsidRPr="009E15E7">
              <w:rPr>
                <w:rFonts w:eastAsia="TimesNewRomanPSMT"/>
              </w:rPr>
              <w:t>ух,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соблюдая нормы произношения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английских звуков и корректно произнося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lastRenderedPageBreak/>
              <w:t xml:space="preserve">предложения с точки зрения их </w:t>
            </w:r>
            <w:proofErr w:type="spellStart"/>
            <w:r w:rsidRPr="009E15E7">
              <w:rPr>
                <w:rFonts w:eastAsia="TimesNewRomanPSMT"/>
              </w:rPr>
              <w:t>ритмико</w:t>
            </w:r>
            <w:proofErr w:type="spellEnd"/>
            <w:r w:rsidRPr="009E15E7">
              <w:rPr>
                <w:rFonts w:eastAsia="TimesNewRomanPSMT"/>
              </w:rPr>
              <w:t>-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интонационных особенностей.</w:t>
            </w:r>
          </w:p>
        </w:tc>
        <w:tc>
          <w:tcPr>
            <w:tcW w:w="3133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9E15E7">
              <w:lastRenderedPageBreak/>
              <w:t>Р</w:t>
            </w:r>
            <w:proofErr w:type="gramEnd"/>
            <w:r w:rsidRPr="009E15E7">
              <w:t>: выделять и формулировать то, что уже усвоено и что еще нужно усвоить, определять качество и уровня усвоения;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9E15E7">
              <w:t>П</w:t>
            </w:r>
            <w:proofErr w:type="gramEnd"/>
            <w:r w:rsidRPr="009E15E7">
              <w:t>: запись, фиксация информации , в том числе с помощью  ИКТ, заполнение предложенных схем с опорой на прочитанный текст,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9E15E7">
              <w:t>К</w:t>
            </w:r>
            <w:proofErr w:type="gramEnd"/>
            <w:r w:rsidRPr="009E15E7">
              <w:t xml:space="preserve">: задавать </w:t>
            </w:r>
            <w:proofErr w:type="gramStart"/>
            <w:r w:rsidRPr="009E15E7">
              <w:t>вопросы</w:t>
            </w:r>
            <w:proofErr w:type="gramEnd"/>
            <w:r w:rsidRPr="009E15E7">
              <w:t xml:space="preserve">, необходимые для организации собственной деятельности и сотрудничества с партнёром; </w:t>
            </w:r>
            <w:r w:rsidRPr="00D007DB">
              <w:t xml:space="preserve">Работать в </w:t>
            </w:r>
            <w:r w:rsidRPr="00D007DB">
              <w:lastRenderedPageBreak/>
              <w:t>парах и малых группах.</w:t>
            </w:r>
          </w:p>
        </w:tc>
        <w:tc>
          <w:tcPr>
            <w:tcW w:w="1846" w:type="dxa"/>
            <w:gridSpan w:val="9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spacing w:before="100" w:after="100"/>
              <w:jc w:val="both"/>
            </w:pPr>
            <w:r w:rsidRPr="009E15E7">
              <w:lastRenderedPageBreak/>
              <w:t>навыки сотрудничества в разных ситуациях</w:t>
            </w:r>
          </w:p>
        </w:tc>
        <w:tc>
          <w:tcPr>
            <w:tcW w:w="1013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365CC4" w:rsidRDefault="00B13F99" w:rsidP="00853295">
            <w:pPr>
              <w:autoSpaceDE w:val="0"/>
              <w:autoSpaceDN w:val="0"/>
              <w:adjustRightInd w:val="0"/>
              <w:spacing w:before="100" w:after="100"/>
              <w:jc w:val="both"/>
            </w:pPr>
            <w:r w:rsidRPr="00365CC4">
              <w:t>3</w:t>
            </w:r>
            <w:r>
              <w:t>.1. 5.2.6.</w:t>
            </w:r>
          </w:p>
        </w:tc>
      </w:tr>
      <w:tr w:rsidR="00B13F99" w:rsidRPr="00365CC4" w:rsidTr="00853295">
        <w:trPr>
          <w:gridAfter w:val="6"/>
          <w:wAfter w:w="14983" w:type="dxa"/>
          <w:trHeight w:val="336"/>
        </w:trPr>
        <w:tc>
          <w:tcPr>
            <w:tcW w:w="16697" w:type="dxa"/>
            <w:gridSpan w:val="40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DE52CA" w:rsidRDefault="00B13F99" w:rsidP="00853295">
            <w:pPr>
              <w:tabs>
                <w:tab w:val="left" w:pos="6780"/>
              </w:tabs>
              <w:autoSpaceDE w:val="0"/>
              <w:autoSpaceDN w:val="0"/>
              <w:adjustRightInd w:val="0"/>
              <w:spacing w:before="100" w:after="100"/>
              <w:jc w:val="center"/>
              <w:rPr>
                <w:b/>
              </w:rPr>
            </w:pPr>
            <w:r>
              <w:rPr>
                <w:b/>
                <w:shd w:val="clear" w:color="auto" w:fill="FFFFFF"/>
              </w:rPr>
              <w:lastRenderedPageBreak/>
              <w:t xml:space="preserve">Раздел 11 </w:t>
            </w:r>
            <w:r w:rsidRPr="00DE52CA">
              <w:rPr>
                <w:b/>
                <w:shd w:val="clear" w:color="auto" w:fill="FFFFFF"/>
              </w:rPr>
              <w:t>Опыт работы: профессии и обязанности</w:t>
            </w:r>
            <w:r>
              <w:rPr>
                <w:b/>
                <w:shd w:val="clear" w:color="auto" w:fill="FFFFFF"/>
              </w:rPr>
              <w:t xml:space="preserve"> 5 часов</w:t>
            </w:r>
          </w:p>
        </w:tc>
      </w:tr>
      <w:tr w:rsidR="00B13F99" w:rsidRPr="00212C64" w:rsidTr="00853295">
        <w:trPr>
          <w:gridAfter w:val="6"/>
          <w:wAfter w:w="14983" w:type="dxa"/>
          <w:trHeight w:val="73"/>
        </w:trPr>
        <w:tc>
          <w:tcPr>
            <w:tcW w:w="49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r>
              <w:t>59</w:t>
            </w:r>
          </w:p>
        </w:tc>
        <w:tc>
          <w:tcPr>
            <w:tcW w:w="83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r>
              <w:t>0</w:t>
            </w:r>
            <w:r>
              <w:rPr>
                <w:lang w:val="en-US"/>
              </w:rPr>
              <w:t>4</w:t>
            </w:r>
            <w:r>
              <w:t>.02</w:t>
            </w:r>
          </w:p>
        </w:tc>
        <w:tc>
          <w:tcPr>
            <w:tcW w:w="597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42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DE52CA" w:rsidRDefault="00B13F99" w:rsidP="00853295">
            <w:pPr>
              <w:pStyle w:val="aa"/>
              <w:shd w:val="clear" w:color="auto" w:fill="auto"/>
              <w:tabs>
                <w:tab w:val="left" w:pos="677"/>
              </w:tabs>
              <w:spacing w:before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Профессии. Говорение.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701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t>Ч</w:t>
            </w:r>
            <w:r w:rsidRPr="009E15E7">
              <w:rPr>
                <w:rFonts w:eastAsia="TimesNewRomanPSMT"/>
              </w:rPr>
              <w:t>: чтение вслух по ролям диалога, основанного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на обмене мнениями и выражения своего</w:t>
            </w:r>
          </w:p>
          <w:p w:rsidR="00B13F99" w:rsidRPr="006F2D8A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 xml:space="preserve">отношения </w:t>
            </w:r>
            <w:proofErr w:type="gramStart"/>
            <w:r w:rsidRPr="009E15E7">
              <w:rPr>
                <w:rFonts w:eastAsia="TimesNewRomanPSMT"/>
              </w:rPr>
              <w:t>к</w:t>
            </w:r>
            <w:proofErr w:type="gramEnd"/>
            <w:r w:rsidRPr="009E15E7">
              <w:rPr>
                <w:rFonts w:eastAsia="TimesNewRomanPSMT"/>
              </w:rPr>
              <w:t xml:space="preserve"> </w:t>
            </w:r>
            <w:proofErr w:type="gramStart"/>
            <w:r w:rsidRPr="009E15E7">
              <w:rPr>
                <w:rFonts w:eastAsia="TimesNewRomanPSMT"/>
              </w:rPr>
              <w:t>различного</w:t>
            </w:r>
            <w:proofErr w:type="gramEnd"/>
            <w:r w:rsidRPr="009E15E7">
              <w:rPr>
                <w:rFonts w:eastAsia="TimesNewRomanPSMT"/>
              </w:rPr>
              <w:t xml:space="preserve"> вида занятиям.</w:t>
            </w:r>
          </w:p>
        </w:tc>
        <w:tc>
          <w:tcPr>
            <w:tcW w:w="2895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Default="00B13F99" w:rsidP="00853295">
            <w:pPr>
              <w:suppressAutoHyphens/>
            </w:pPr>
            <w:r>
              <w:t>Высказывание предположений относительно будущих событий.</w:t>
            </w:r>
          </w:p>
          <w:p w:rsidR="00B13F99" w:rsidRPr="00AB71A5" w:rsidRDefault="00B13F99" w:rsidP="00853295">
            <w:pPr>
              <w:suppressAutoHyphens/>
            </w:pPr>
            <w:proofErr w:type="spellStart"/>
            <w:r w:rsidRPr="009E15E7">
              <w:rPr>
                <w:rFonts w:eastAsia="TimesNewRomanPSMT"/>
              </w:rPr>
              <w:t>Граматика</w:t>
            </w:r>
            <w:proofErr w:type="spellEnd"/>
            <w:r w:rsidRPr="009E15E7">
              <w:rPr>
                <w:rFonts w:eastAsia="TimesNewRomanPSMT"/>
              </w:rPr>
              <w:t xml:space="preserve"> 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 xml:space="preserve">глаголы </w:t>
            </w:r>
            <w:proofErr w:type="spellStart"/>
            <w:r w:rsidRPr="009E15E7">
              <w:rPr>
                <w:rFonts w:eastAsia="TimesNewRomanPSMT"/>
              </w:rPr>
              <w:t>would</w:t>
            </w:r>
            <w:proofErr w:type="spellEnd"/>
            <w:r w:rsidRPr="009E15E7">
              <w:rPr>
                <w:rFonts w:eastAsia="TimesNewRomanPSMT"/>
              </w:rPr>
              <w:t xml:space="preserve"> </w:t>
            </w:r>
            <w:proofErr w:type="spellStart"/>
            <w:r w:rsidRPr="009E15E7">
              <w:rPr>
                <w:rFonts w:eastAsia="TimesNewRomanPSMT"/>
              </w:rPr>
              <w:t>shall</w:t>
            </w:r>
            <w:proofErr w:type="spellEnd"/>
            <w:r w:rsidRPr="009E15E7">
              <w:rPr>
                <w:rFonts w:eastAsia="TimesNewRomanPSMT"/>
              </w:rPr>
              <w:t xml:space="preserve"> в вопросах и ответах.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347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Выразительно читать вслух по ролям текст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диалогического характера с соблюдением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норм произношения и интонации.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 xml:space="preserve">Делать сообщение на заданную тему </w:t>
            </w:r>
            <w:proofErr w:type="gramStart"/>
            <w:r w:rsidRPr="009E15E7">
              <w:rPr>
                <w:rFonts w:eastAsia="TimesNewRomanPSMT"/>
              </w:rPr>
              <w:t>на</w:t>
            </w:r>
            <w:proofErr w:type="gramEnd"/>
          </w:p>
          <w:p w:rsidR="00B13F99" w:rsidRPr="006F2D8A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 xml:space="preserve">основе </w:t>
            </w:r>
            <w:proofErr w:type="gramStart"/>
            <w:r w:rsidRPr="009E15E7">
              <w:rPr>
                <w:rFonts w:eastAsia="TimesNewRomanPSMT"/>
              </w:rPr>
              <w:t>прочитанного</w:t>
            </w:r>
            <w:proofErr w:type="gramEnd"/>
            <w:r w:rsidRPr="009E15E7">
              <w:rPr>
                <w:rFonts w:eastAsia="TimesNewRomanPSMT"/>
              </w:rPr>
              <w:t>.</w:t>
            </w:r>
          </w:p>
        </w:tc>
        <w:tc>
          <w:tcPr>
            <w:tcW w:w="3088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9E15E7">
              <w:t>Р</w:t>
            </w:r>
            <w:proofErr w:type="gramEnd"/>
            <w:r w:rsidRPr="009E15E7">
              <w:t>: преобразовывать практическую задачу в познавательную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9E15E7">
              <w:t>П</w:t>
            </w:r>
            <w:proofErr w:type="gramEnd"/>
            <w:r w:rsidRPr="009E15E7">
              <w:t>: поиск и выделение необходимой информации из различных источников в разных формах (текст, рисунок, таблица, диаграмма, схема).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9E15E7">
              <w:t>К</w:t>
            </w:r>
            <w:proofErr w:type="gramEnd"/>
            <w:r w:rsidRPr="009E15E7">
              <w:t>: договариваться о распределении функций и ролей в совместной деятельности</w:t>
            </w:r>
          </w:p>
        </w:tc>
        <w:tc>
          <w:tcPr>
            <w:tcW w:w="1802" w:type="dxa"/>
            <w:gridSpan w:val="8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r w:rsidRPr="009E15E7">
              <w:t>Ознакомление с традициями страны изучаемого языка</w:t>
            </w:r>
          </w:p>
        </w:tc>
        <w:tc>
          <w:tcPr>
            <w:tcW w:w="1102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Default="00B13F99" w:rsidP="00853295">
            <w:pPr>
              <w:autoSpaceDE w:val="0"/>
              <w:autoSpaceDN w:val="0"/>
              <w:adjustRightInd w:val="0"/>
              <w:jc w:val="both"/>
            </w:pPr>
            <w:r>
              <w:t>5.2.10</w:t>
            </w:r>
          </w:p>
          <w:p w:rsidR="00B13F99" w:rsidRPr="00212C64" w:rsidRDefault="00B13F99" w:rsidP="00853295">
            <w:r>
              <w:t>О</w:t>
            </w:r>
          </w:p>
        </w:tc>
      </w:tr>
      <w:tr w:rsidR="00B13F99" w:rsidRPr="009E15E7" w:rsidTr="00853295">
        <w:trPr>
          <w:gridAfter w:val="6"/>
          <w:wAfter w:w="14983" w:type="dxa"/>
          <w:trHeight w:val="174"/>
        </w:trPr>
        <w:tc>
          <w:tcPr>
            <w:tcW w:w="49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r>
              <w:t>60</w:t>
            </w:r>
          </w:p>
        </w:tc>
        <w:tc>
          <w:tcPr>
            <w:tcW w:w="83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r>
              <w:t>0</w:t>
            </w:r>
            <w:r>
              <w:rPr>
                <w:lang w:val="en-US"/>
              </w:rPr>
              <w:t>6</w:t>
            </w:r>
            <w:r>
              <w:t>.02</w:t>
            </w:r>
          </w:p>
        </w:tc>
        <w:tc>
          <w:tcPr>
            <w:tcW w:w="597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42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r>
              <w:t>Твоя будущая профессия.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r w:rsidRPr="009E15E7">
              <w:t>Говорение</w:t>
            </w:r>
          </w:p>
        </w:tc>
        <w:tc>
          <w:tcPr>
            <w:tcW w:w="1701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r w:rsidRPr="009E15E7">
              <w:t>Повтор</w:t>
            </w:r>
            <w:r>
              <w:t xml:space="preserve">ение материала  четверти.  Свободное время </w:t>
            </w:r>
            <w:r w:rsidRPr="009E15E7">
              <w:t>ответы на вопросы</w:t>
            </w:r>
          </w:p>
        </w:tc>
        <w:tc>
          <w:tcPr>
            <w:tcW w:w="2895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r w:rsidRPr="009E15E7">
              <w:t>Повторение изученной лексики</w:t>
            </w:r>
          </w:p>
        </w:tc>
        <w:tc>
          <w:tcPr>
            <w:tcW w:w="2347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 xml:space="preserve">Подвести итоги теста задание 2 </w:t>
            </w:r>
            <w:proofErr w:type="gramStart"/>
            <w:r w:rsidRPr="009E15E7">
              <w:rPr>
                <w:rFonts w:eastAsia="TimesNewRomanPSMT"/>
              </w:rPr>
              <w:t>для</w:t>
            </w:r>
            <w:proofErr w:type="gramEnd"/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самопроверки, обсудить встретившиеся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трудности.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proofErr w:type="gramStart"/>
            <w:r w:rsidRPr="009E15E7">
              <w:rPr>
                <w:rFonts w:eastAsia="TimesNewRomanPSMT"/>
              </w:rPr>
              <w:t>Повторить пройденный во второй четверти</w:t>
            </w:r>
            <w:proofErr w:type="gramEnd"/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материал.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Подготовиться к четвертной контрольной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работе.</w:t>
            </w:r>
          </w:p>
        </w:tc>
        <w:tc>
          <w:tcPr>
            <w:tcW w:w="3088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9E15E7">
              <w:t>Р</w:t>
            </w:r>
            <w:proofErr w:type="gramEnd"/>
            <w:r w:rsidRPr="009E15E7">
              <w:t>: сличать способ действия и его результат с заданным эталоном с целью обнаружения отклонений и отличий от эталона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9E15E7">
              <w:t>П</w:t>
            </w:r>
            <w:proofErr w:type="gramEnd"/>
            <w:r w:rsidRPr="009E15E7">
              <w:t>: сличать способ действия и его результат с заданным эталоном с целью обнаружения отклонений и отличий от эталона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9E15E7">
              <w:t>К</w:t>
            </w:r>
            <w:proofErr w:type="gramEnd"/>
            <w:r w:rsidRPr="009E15E7">
              <w:t>: осуществлять взаимный контроль</w:t>
            </w:r>
          </w:p>
        </w:tc>
        <w:tc>
          <w:tcPr>
            <w:tcW w:w="1802" w:type="dxa"/>
            <w:gridSpan w:val="8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r w:rsidRPr="009E15E7">
              <w:t>навыки сотрудничества в разных ситуациях</w:t>
            </w:r>
          </w:p>
        </w:tc>
        <w:tc>
          <w:tcPr>
            <w:tcW w:w="1102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r>
              <w:t>У</w:t>
            </w:r>
            <w:proofErr w:type="gramStart"/>
            <w:r>
              <w:t>,Ж</w:t>
            </w:r>
            <w:proofErr w:type="gramEnd"/>
          </w:p>
        </w:tc>
      </w:tr>
      <w:tr w:rsidR="00B13F99" w:rsidRPr="009E15E7" w:rsidTr="00853295">
        <w:trPr>
          <w:gridAfter w:val="6"/>
          <w:wAfter w:w="14983" w:type="dxa"/>
          <w:trHeight w:val="174"/>
        </w:trPr>
        <w:tc>
          <w:tcPr>
            <w:tcW w:w="49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r>
              <w:lastRenderedPageBreak/>
              <w:t>61</w:t>
            </w:r>
          </w:p>
        </w:tc>
        <w:tc>
          <w:tcPr>
            <w:tcW w:w="83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r>
              <w:t>0</w:t>
            </w:r>
            <w:r>
              <w:rPr>
                <w:lang w:val="en-US"/>
              </w:rPr>
              <w:t>8</w:t>
            </w:r>
            <w:r>
              <w:t>.02</w:t>
            </w:r>
          </w:p>
        </w:tc>
        <w:tc>
          <w:tcPr>
            <w:tcW w:w="597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42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r>
              <w:t>Контрольная работа по теме «Австралия», «Профессия»</w:t>
            </w:r>
          </w:p>
        </w:tc>
        <w:tc>
          <w:tcPr>
            <w:tcW w:w="1701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Тексты и задания для формирования</w:t>
            </w:r>
          </w:p>
          <w:p w:rsidR="00B13F99" w:rsidRPr="009E15E7" w:rsidRDefault="00B13F99" w:rsidP="00853295">
            <w:pPr>
              <w:jc w:val="both"/>
            </w:pPr>
            <w:proofErr w:type="spellStart"/>
            <w:r w:rsidRPr="009E15E7">
              <w:rPr>
                <w:rFonts w:eastAsia="TimesNewRomanPSMT"/>
              </w:rPr>
              <w:t>социокультурной</w:t>
            </w:r>
            <w:proofErr w:type="spellEnd"/>
            <w:r w:rsidRPr="009E15E7">
              <w:rPr>
                <w:rFonts w:eastAsia="TimesNewRomanPSMT"/>
              </w:rPr>
              <w:t xml:space="preserve"> компетенции учащихс</w:t>
            </w:r>
            <w:r>
              <w:rPr>
                <w:rFonts w:eastAsia="TimesNewRomanPSMT"/>
              </w:rPr>
              <w:t>я.</w:t>
            </w:r>
          </w:p>
        </w:tc>
        <w:tc>
          <w:tcPr>
            <w:tcW w:w="2895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r w:rsidRPr="009E15E7">
              <w:t>Активизация пройденной грамматики.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r w:rsidRPr="009E15E7">
              <w:t>Активная лексика</w:t>
            </w:r>
          </w:p>
        </w:tc>
        <w:tc>
          <w:tcPr>
            <w:tcW w:w="2347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Повтор</w:t>
            </w:r>
            <w:r>
              <w:rPr>
                <w:rFonts w:eastAsia="TimesNewRomanPSMT"/>
              </w:rPr>
              <w:t>ить материал по теме Австралия.</w:t>
            </w:r>
          </w:p>
        </w:tc>
        <w:tc>
          <w:tcPr>
            <w:tcW w:w="3088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9E15E7">
              <w:t>Р</w:t>
            </w:r>
            <w:proofErr w:type="gramEnd"/>
            <w:r w:rsidRPr="009E15E7">
              <w:t>: сличать способ действия и его результат с заданным эталоном с целью обнаружения отклонений и отличий от эталона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9E15E7">
              <w:t>П</w:t>
            </w:r>
            <w:proofErr w:type="gramEnd"/>
            <w:r w:rsidRPr="009E15E7">
              <w:t>: сличать способ действия и его результат с заданным эталоном с целью обнаружения отклонений и отличий от эталона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9E15E7">
              <w:t>К</w:t>
            </w:r>
            <w:proofErr w:type="gramEnd"/>
            <w:r w:rsidRPr="009E15E7">
              <w:t>: осуществлять взаимный контроль</w:t>
            </w:r>
          </w:p>
        </w:tc>
        <w:tc>
          <w:tcPr>
            <w:tcW w:w="1802" w:type="dxa"/>
            <w:gridSpan w:val="8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r w:rsidRPr="009E15E7">
              <w:t>навыки сотрудничества в разных ситуациях</w:t>
            </w:r>
          </w:p>
        </w:tc>
        <w:tc>
          <w:tcPr>
            <w:tcW w:w="1102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r>
              <w:t>2.3.</w:t>
            </w:r>
          </w:p>
        </w:tc>
      </w:tr>
      <w:tr w:rsidR="00B13F99" w:rsidRPr="009E15E7" w:rsidTr="00853295">
        <w:trPr>
          <w:gridAfter w:val="6"/>
          <w:wAfter w:w="14983" w:type="dxa"/>
          <w:trHeight w:val="1123"/>
        </w:trPr>
        <w:tc>
          <w:tcPr>
            <w:tcW w:w="49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r>
              <w:t>62</w:t>
            </w:r>
          </w:p>
        </w:tc>
        <w:tc>
          <w:tcPr>
            <w:tcW w:w="83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r>
              <w:t>1</w:t>
            </w:r>
            <w:proofErr w:type="spellStart"/>
            <w:r>
              <w:rPr>
                <w:lang w:val="en-US"/>
              </w:rPr>
              <w:t>1</w:t>
            </w:r>
            <w:proofErr w:type="spellEnd"/>
            <w:r>
              <w:t>.02</w:t>
            </w:r>
          </w:p>
        </w:tc>
        <w:tc>
          <w:tcPr>
            <w:tcW w:w="597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42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46540E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-ItalicMT"/>
              </w:rPr>
            </w:pPr>
            <w:r>
              <w:rPr>
                <w:rFonts w:eastAsia="TimesNewRomanPS-ItalicMT"/>
              </w:rPr>
              <w:t>Типы Австралия.</w:t>
            </w:r>
            <w:r w:rsidRPr="009E15E7">
              <w:rPr>
                <w:rFonts w:eastAsia="TimesNewRomanPS-ItalicMT"/>
              </w:rPr>
              <w:t xml:space="preserve"> </w:t>
            </w:r>
            <w:r>
              <w:rPr>
                <w:rFonts w:eastAsia="TimesNewRomanPS-ItalicMT"/>
              </w:rPr>
              <w:t>Чтение.</w:t>
            </w:r>
          </w:p>
        </w:tc>
        <w:tc>
          <w:tcPr>
            <w:tcW w:w="1701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0067AB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 xml:space="preserve">Тексты и </w:t>
            </w:r>
            <w:r>
              <w:rPr>
                <w:rFonts w:eastAsia="TimesNewRomanPSMT"/>
              </w:rPr>
              <w:t>задания для развития умений озна</w:t>
            </w:r>
            <w:r w:rsidRPr="009E15E7">
              <w:rPr>
                <w:rFonts w:eastAsia="TimesNewRomanPSMT"/>
              </w:rPr>
              <w:t>комительного просмотрового и поисковог</w:t>
            </w:r>
            <w:r>
              <w:rPr>
                <w:rFonts w:eastAsia="TimesNewRomanPSMT"/>
              </w:rPr>
              <w:t xml:space="preserve">о чтения и </w:t>
            </w:r>
            <w:proofErr w:type="spellStart"/>
            <w:r>
              <w:rPr>
                <w:rFonts w:eastAsia="TimesNewRomanPSMT"/>
              </w:rPr>
              <w:t>развитя</w:t>
            </w:r>
            <w:proofErr w:type="spellEnd"/>
            <w:r>
              <w:rPr>
                <w:rFonts w:eastAsia="TimesNewRomanPSMT"/>
              </w:rPr>
              <w:t xml:space="preserve"> языковой догадки.</w:t>
            </w:r>
          </w:p>
        </w:tc>
        <w:tc>
          <w:tcPr>
            <w:tcW w:w="2895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proofErr w:type="spellStart"/>
            <w:r w:rsidRPr="009E15E7">
              <w:t>Портфолио</w:t>
            </w:r>
            <w:proofErr w:type="spellEnd"/>
          </w:p>
          <w:p w:rsidR="00B13F99" w:rsidRPr="00E73DF1" w:rsidRDefault="00B13F99" w:rsidP="00853295">
            <w:pPr>
              <w:autoSpaceDE w:val="0"/>
              <w:autoSpaceDN w:val="0"/>
              <w:adjustRightInd w:val="0"/>
              <w:jc w:val="both"/>
            </w:pPr>
            <w:r w:rsidRPr="00E73DF1">
              <w:rPr>
                <w:rFonts w:eastAsia="TimesNewRomanPSMT"/>
              </w:rPr>
              <w:t>-</w:t>
            </w:r>
            <w:r w:rsidRPr="009E15E7">
              <w:rPr>
                <w:rFonts w:eastAsia="TimesNewRomanPSMT"/>
              </w:rPr>
              <w:t>Туристическая</w:t>
            </w:r>
            <w:r w:rsidRPr="00E73DF1">
              <w:rPr>
                <w:rFonts w:eastAsia="TimesNewRomanPSMT"/>
              </w:rPr>
              <w:t xml:space="preserve"> </w:t>
            </w:r>
            <w:r w:rsidRPr="009E15E7">
              <w:rPr>
                <w:rFonts w:eastAsia="TimesNewRomanPSMT"/>
              </w:rPr>
              <w:t>брошюра</w:t>
            </w:r>
            <w:r w:rsidRPr="00E73DF1">
              <w:rPr>
                <w:rFonts w:eastAsia="TimesNewRomanPSMT"/>
              </w:rPr>
              <w:t xml:space="preserve"> </w:t>
            </w:r>
            <w:r w:rsidRPr="00616396">
              <w:rPr>
                <w:rFonts w:eastAsia="TimesNewRomanPS-ItalicMT"/>
                <w:lang w:val="en-US"/>
              </w:rPr>
              <w:t>Welcome</w:t>
            </w:r>
            <w:r w:rsidRPr="00E73DF1">
              <w:rPr>
                <w:rFonts w:eastAsia="TimesNewRomanPS-ItalicMT"/>
              </w:rPr>
              <w:t xml:space="preserve"> </w:t>
            </w:r>
            <w:r w:rsidRPr="00616396">
              <w:rPr>
                <w:rFonts w:eastAsia="TimesNewRomanPS-ItalicMT"/>
                <w:lang w:val="en-US"/>
              </w:rPr>
              <w:t>to</w:t>
            </w:r>
            <w:r w:rsidRPr="00E73DF1">
              <w:rPr>
                <w:rFonts w:eastAsia="TimesNewRomanPS-ItalicMT"/>
              </w:rPr>
              <w:t xml:space="preserve"> </w:t>
            </w:r>
            <w:r w:rsidRPr="00616396">
              <w:rPr>
                <w:rFonts w:eastAsia="TimesNewRomanPS-ItalicMT"/>
                <w:lang w:val="en-US"/>
              </w:rPr>
              <w:t>our</w:t>
            </w:r>
            <w:r w:rsidRPr="00E73DF1">
              <w:rPr>
                <w:rFonts w:eastAsia="TimesNewRomanPS-ItalicMT"/>
              </w:rPr>
              <w:t xml:space="preserve"> </w:t>
            </w:r>
            <w:r>
              <w:rPr>
                <w:rFonts w:eastAsia="TimesNewRomanPS-ItalicMT"/>
                <w:lang w:val="en-US"/>
              </w:rPr>
              <w:t>Australia</w:t>
            </w:r>
            <w:r w:rsidRPr="00E73DF1">
              <w:rPr>
                <w:rFonts w:eastAsia="TimesNewRomanPS-ItalicMT"/>
              </w:rPr>
              <w:t>.</w:t>
            </w:r>
          </w:p>
          <w:p w:rsidR="00B13F99" w:rsidRPr="0047602F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-ItalicMT"/>
              </w:rPr>
            </w:pPr>
            <w:r w:rsidRPr="009E15E7">
              <w:rPr>
                <w:rFonts w:eastAsia="TimesNewRomanPS-ItalicMT"/>
              </w:rPr>
              <w:t>-</w:t>
            </w:r>
            <w:r w:rsidRPr="009E15E7">
              <w:rPr>
                <w:rFonts w:eastAsia="TimesNewRomanPSMT"/>
              </w:rPr>
              <w:t>Творческое задание – проект и</w:t>
            </w:r>
            <w:r w:rsidRPr="009E15E7">
              <w:rPr>
                <w:rFonts w:eastAsia="TimesNewRomanPS-ItalicMT"/>
              </w:rPr>
              <w:t xml:space="preserve"> </w:t>
            </w:r>
            <w:r w:rsidRPr="009E15E7">
              <w:rPr>
                <w:rFonts w:eastAsia="TimesNewRomanPSMT"/>
              </w:rPr>
              <w:t xml:space="preserve">изготовление </w:t>
            </w:r>
            <w:proofErr w:type="spellStart"/>
            <w:r w:rsidRPr="009E15E7">
              <w:rPr>
                <w:rFonts w:eastAsia="TimesNewRomanPSMT"/>
              </w:rPr>
              <w:t>постера</w:t>
            </w:r>
            <w:proofErr w:type="spellEnd"/>
            <w:r w:rsidRPr="009E15E7">
              <w:rPr>
                <w:rFonts w:eastAsia="TimesNewRomanPSMT"/>
              </w:rPr>
              <w:t xml:space="preserve"> </w:t>
            </w:r>
            <w:r>
              <w:rPr>
                <w:rFonts w:eastAsia="TimesNewRomanPS-ItalicMT"/>
                <w:lang w:val="en-US"/>
              </w:rPr>
              <w:t>Australia</w:t>
            </w:r>
            <w:r w:rsidRPr="009E15E7">
              <w:t xml:space="preserve"> Активизация пройденной грамматики.</w:t>
            </w:r>
          </w:p>
          <w:p w:rsidR="00B13F99" w:rsidRDefault="00B13F99" w:rsidP="00853295">
            <w:pPr>
              <w:autoSpaceDE w:val="0"/>
              <w:autoSpaceDN w:val="0"/>
              <w:adjustRightInd w:val="0"/>
              <w:jc w:val="both"/>
            </w:pPr>
          </w:p>
          <w:p w:rsidR="00B13F99" w:rsidRPr="00891BD0" w:rsidRDefault="00B13F99" w:rsidP="00853295"/>
          <w:p w:rsidR="00B13F99" w:rsidRPr="00714AA6" w:rsidRDefault="00B13F99" w:rsidP="00853295"/>
        </w:tc>
        <w:tc>
          <w:tcPr>
            <w:tcW w:w="2347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proofErr w:type="spellStart"/>
            <w:r w:rsidRPr="009E15E7">
              <w:t>Портфолио</w:t>
            </w:r>
            <w:proofErr w:type="spellEnd"/>
          </w:p>
          <w:p w:rsidR="00B13F99" w:rsidRPr="00E73DF1" w:rsidRDefault="00B13F99" w:rsidP="00853295">
            <w:pPr>
              <w:autoSpaceDE w:val="0"/>
              <w:autoSpaceDN w:val="0"/>
              <w:adjustRightInd w:val="0"/>
              <w:jc w:val="both"/>
            </w:pPr>
            <w:r w:rsidRPr="00E73DF1">
              <w:rPr>
                <w:rFonts w:eastAsia="TimesNewRomanPSMT"/>
              </w:rPr>
              <w:t>-</w:t>
            </w:r>
            <w:r w:rsidRPr="009E15E7">
              <w:rPr>
                <w:rFonts w:eastAsia="TimesNewRomanPSMT"/>
              </w:rPr>
              <w:t>Туристическая</w:t>
            </w:r>
            <w:r w:rsidRPr="00E73DF1">
              <w:rPr>
                <w:rFonts w:eastAsia="TimesNewRomanPSMT"/>
              </w:rPr>
              <w:t xml:space="preserve"> </w:t>
            </w:r>
            <w:r w:rsidRPr="009E15E7">
              <w:rPr>
                <w:rFonts w:eastAsia="TimesNewRomanPSMT"/>
              </w:rPr>
              <w:t>брошюра</w:t>
            </w:r>
            <w:r w:rsidRPr="00E73DF1">
              <w:rPr>
                <w:rFonts w:eastAsia="TimesNewRomanPSMT"/>
              </w:rPr>
              <w:t xml:space="preserve"> </w:t>
            </w:r>
            <w:r w:rsidRPr="004D1AA3">
              <w:rPr>
                <w:rFonts w:eastAsia="TimesNewRomanPS-ItalicMT"/>
                <w:lang w:val="en-US"/>
              </w:rPr>
              <w:t>Welcome</w:t>
            </w:r>
            <w:r w:rsidRPr="00E73DF1">
              <w:rPr>
                <w:rFonts w:eastAsia="TimesNewRomanPS-ItalicMT"/>
              </w:rPr>
              <w:t xml:space="preserve"> </w:t>
            </w:r>
            <w:r w:rsidRPr="004D1AA3">
              <w:rPr>
                <w:rFonts w:eastAsia="TimesNewRomanPS-ItalicMT"/>
                <w:lang w:val="en-US"/>
              </w:rPr>
              <w:t>to</w:t>
            </w:r>
            <w:r w:rsidRPr="00E73DF1">
              <w:rPr>
                <w:rFonts w:eastAsia="TimesNewRomanPS-ItalicMT"/>
              </w:rPr>
              <w:t xml:space="preserve"> </w:t>
            </w:r>
            <w:r w:rsidRPr="004D1AA3">
              <w:rPr>
                <w:rFonts w:eastAsia="TimesNewRomanPS-ItalicMT"/>
                <w:lang w:val="en-US"/>
              </w:rPr>
              <w:t>our</w:t>
            </w:r>
            <w:r w:rsidRPr="00E73DF1">
              <w:rPr>
                <w:rFonts w:eastAsia="TimesNewRomanPS-ItalicMT"/>
              </w:rPr>
              <w:t xml:space="preserve"> </w:t>
            </w:r>
            <w:r>
              <w:rPr>
                <w:rFonts w:eastAsia="TimesNewRomanPS-ItalicMT"/>
                <w:lang w:val="en-US"/>
              </w:rPr>
              <w:t>Australia</w:t>
            </w:r>
            <w:r w:rsidRPr="00E73DF1">
              <w:rPr>
                <w:rFonts w:eastAsia="TimesNewRomanPS-ItalicMT"/>
              </w:rPr>
              <w:t xml:space="preserve"> </w:t>
            </w:r>
          </w:p>
          <w:p w:rsidR="00B13F99" w:rsidRPr="00891BD0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-ItalicMT"/>
              </w:rPr>
            </w:pPr>
            <w:r w:rsidRPr="009E15E7">
              <w:t>-</w:t>
            </w:r>
            <w:r w:rsidRPr="009E15E7">
              <w:rPr>
                <w:rFonts w:eastAsia="TimesNewRomanPSMT"/>
              </w:rPr>
              <w:t xml:space="preserve">Творческий проект – </w:t>
            </w:r>
            <w:proofErr w:type="spellStart"/>
            <w:r w:rsidRPr="009E15E7">
              <w:rPr>
                <w:rFonts w:eastAsia="TimesNewRomanPSMT"/>
              </w:rPr>
              <w:t>постер</w:t>
            </w:r>
            <w:proofErr w:type="spellEnd"/>
            <w:r w:rsidRPr="009E15E7">
              <w:rPr>
                <w:rFonts w:eastAsia="TimesNewRomanPSMT"/>
              </w:rPr>
              <w:t xml:space="preserve"> </w:t>
            </w:r>
            <w:proofErr w:type="spellStart"/>
            <w:r>
              <w:rPr>
                <w:rFonts w:eastAsia="TimesNewRomanPS-ItalicMT"/>
              </w:rPr>
              <w:t>Ru</w:t>
            </w:r>
            <w:r>
              <w:rPr>
                <w:rFonts w:eastAsia="TimesNewRomanPS-ItalicMT"/>
                <w:lang w:val="en-US"/>
              </w:rPr>
              <w:t>ssia</w:t>
            </w:r>
            <w:proofErr w:type="spellEnd"/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-ItalicMT"/>
              </w:rPr>
            </w:pPr>
            <w:proofErr w:type="spellStart"/>
            <w:r>
              <w:rPr>
                <w:rFonts w:eastAsia="TimesNewRomanPS-ItalicMT"/>
              </w:rPr>
              <w:t>explor</w:t>
            </w:r>
            <w:r>
              <w:rPr>
                <w:rFonts w:eastAsia="TimesNewRomanPS-ItalicMT"/>
                <w:lang w:val="en-US"/>
              </w:rPr>
              <w:t>er</w:t>
            </w:r>
            <w:proofErr w:type="spellEnd"/>
            <w:r w:rsidRPr="009E15E7">
              <w:rPr>
                <w:rFonts w:eastAsia="TimesNewRomanPS-ItalicMT"/>
              </w:rPr>
              <w:t>.</w:t>
            </w:r>
          </w:p>
          <w:p w:rsidR="00B13F99" w:rsidRPr="00891BD0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-ItalicMT"/>
                <w:lang w:val="en-US"/>
              </w:rPr>
            </w:pPr>
          </w:p>
        </w:tc>
        <w:tc>
          <w:tcPr>
            <w:tcW w:w="3088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9E15E7">
              <w:t>Р</w:t>
            </w:r>
            <w:proofErr w:type="gramEnd"/>
            <w:r w:rsidRPr="009E15E7">
              <w:t>: сличать способ действия и его результат с заданным эталоном с целью обнаружения отклонений и отличий от эталона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9E15E7">
              <w:t>П</w:t>
            </w:r>
            <w:proofErr w:type="gramEnd"/>
            <w:r w:rsidRPr="009E15E7">
              <w:t>: сличать способ действия и его результат с заданным эталоном с целью обнаружения отклонений и отличий от эталона</w:t>
            </w:r>
          </w:p>
          <w:p w:rsidR="00B13F99" w:rsidRPr="00714AA6" w:rsidRDefault="00B13F99" w:rsidP="00853295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9E15E7">
              <w:t>К</w:t>
            </w:r>
            <w:proofErr w:type="gramEnd"/>
            <w:r w:rsidRPr="009E15E7">
              <w:t>: осуществлять взаимный контроль</w:t>
            </w:r>
          </w:p>
        </w:tc>
        <w:tc>
          <w:tcPr>
            <w:tcW w:w="1802" w:type="dxa"/>
            <w:gridSpan w:val="8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r w:rsidRPr="009E15E7">
              <w:t>навыки сотрудничества в разных ситуациях</w:t>
            </w:r>
          </w:p>
        </w:tc>
        <w:tc>
          <w:tcPr>
            <w:tcW w:w="1102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r>
              <w:t>2.3.7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</w:p>
        </w:tc>
      </w:tr>
      <w:tr w:rsidR="00B13F99" w:rsidRPr="009E15E7" w:rsidTr="00853295">
        <w:trPr>
          <w:gridAfter w:val="6"/>
          <w:wAfter w:w="14983" w:type="dxa"/>
          <w:trHeight w:val="1123"/>
        </w:trPr>
        <w:tc>
          <w:tcPr>
            <w:tcW w:w="49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r>
              <w:t>63</w:t>
            </w:r>
          </w:p>
        </w:tc>
        <w:tc>
          <w:tcPr>
            <w:tcW w:w="83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r>
              <w:t>1</w:t>
            </w:r>
            <w:r>
              <w:rPr>
                <w:lang w:val="en-US"/>
              </w:rPr>
              <w:t>3</w:t>
            </w:r>
            <w:r>
              <w:t>.02</w:t>
            </w:r>
          </w:p>
        </w:tc>
        <w:tc>
          <w:tcPr>
            <w:tcW w:w="597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42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714AA6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-ItalicMT"/>
              </w:rPr>
            </w:pPr>
            <w:r>
              <w:rPr>
                <w:color w:val="000000"/>
                <w:shd w:val="clear" w:color="auto" w:fill="FFFFFF"/>
              </w:rPr>
              <w:t xml:space="preserve">Частичная занятость для подростков. </w:t>
            </w:r>
            <w:r w:rsidRPr="00714AA6">
              <w:rPr>
                <w:rFonts w:eastAsia="TimesNewRomanPS-ItalicMT"/>
              </w:rPr>
              <w:t>Говорение</w:t>
            </w:r>
          </w:p>
        </w:tc>
        <w:tc>
          <w:tcPr>
            <w:tcW w:w="1701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714AA6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>
              <w:rPr>
                <w:color w:val="000000"/>
                <w:shd w:val="clear" w:color="auto" w:fill="FFFFFF"/>
              </w:rPr>
              <w:t xml:space="preserve">Чтение текста с полным пониманием прочитанного. Обсуждение </w:t>
            </w:r>
            <w:proofErr w:type="gramStart"/>
            <w:r>
              <w:rPr>
                <w:color w:val="000000"/>
                <w:shd w:val="clear" w:color="auto" w:fill="FFFFFF"/>
              </w:rPr>
              <w:t>прочитанного</w:t>
            </w:r>
            <w:proofErr w:type="gramEnd"/>
            <w:r>
              <w:rPr>
                <w:color w:val="000000"/>
                <w:shd w:val="clear" w:color="auto" w:fill="FFFFFF"/>
              </w:rPr>
              <w:t>.</w:t>
            </w:r>
          </w:p>
        </w:tc>
        <w:tc>
          <w:tcPr>
            <w:tcW w:w="2895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714AA6" w:rsidRDefault="00B13F99" w:rsidP="00853295">
            <w:pPr>
              <w:autoSpaceDE w:val="0"/>
              <w:autoSpaceDN w:val="0"/>
              <w:adjustRightInd w:val="0"/>
              <w:jc w:val="both"/>
            </w:pPr>
            <w:r w:rsidRPr="00714AA6">
              <w:rPr>
                <w:shd w:val="clear" w:color="auto" w:fill="FFFFFF"/>
              </w:rPr>
              <w:t>Разные способы выражения будущего действия в английском языке. Использование </w:t>
            </w:r>
            <w:proofErr w:type="spellStart"/>
            <w:r w:rsidRPr="00714AA6">
              <w:rPr>
                <w:i/>
                <w:iCs/>
                <w:shd w:val="clear" w:color="auto" w:fill="FFFFFF"/>
              </w:rPr>
              <w:t>Present</w:t>
            </w:r>
            <w:proofErr w:type="spellEnd"/>
            <w:r w:rsidRPr="00714AA6">
              <w:rPr>
                <w:shd w:val="clear" w:color="auto" w:fill="FFFFFF"/>
              </w:rPr>
              <w:t> </w:t>
            </w:r>
            <w:proofErr w:type="spellStart"/>
            <w:r w:rsidRPr="00714AA6">
              <w:rPr>
                <w:i/>
                <w:iCs/>
                <w:shd w:val="clear" w:color="auto" w:fill="FFFFFF"/>
              </w:rPr>
              <w:t>ContinuousTense</w:t>
            </w:r>
            <w:proofErr w:type="spellEnd"/>
            <w:r w:rsidRPr="00714AA6">
              <w:rPr>
                <w:shd w:val="clear" w:color="auto" w:fill="FFFFFF"/>
              </w:rPr>
              <w:t xml:space="preserve"> для </w:t>
            </w:r>
            <w:r w:rsidRPr="00714AA6">
              <w:rPr>
                <w:shd w:val="clear" w:color="auto" w:fill="FFFFFF"/>
              </w:rPr>
              <w:lastRenderedPageBreak/>
              <w:t>выражения будущего действия. </w:t>
            </w:r>
            <w:proofErr w:type="spellStart"/>
            <w:r w:rsidRPr="00714AA6">
              <w:rPr>
                <w:i/>
                <w:iCs/>
                <w:shd w:val="clear" w:color="auto" w:fill="FFFFFF"/>
              </w:rPr>
              <w:t>Question</w:t>
            </w:r>
            <w:proofErr w:type="spellEnd"/>
            <w:r w:rsidRPr="00714AA6">
              <w:rPr>
                <w:shd w:val="clear" w:color="auto" w:fill="FFFFFF"/>
              </w:rPr>
              <w:t> </w:t>
            </w:r>
            <w:proofErr w:type="spellStart"/>
            <w:r w:rsidRPr="00714AA6">
              <w:rPr>
                <w:i/>
                <w:iCs/>
                <w:shd w:val="clear" w:color="auto" w:fill="FFFFFF"/>
              </w:rPr>
              <w:t>tags</w:t>
            </w:r>
            <w:proofErr w:type="spellEnd"/>
            <w:r w:rsidRPr="00714AA6">
              <w:rPr>
                <w:shd w:val="clear" w:color="auto" w:fill="FFFFFF"/>
              </w:rPr>
              <w:t> (уточнение информации). Конструкция </w:t>
            </w:r>
            <w:proofErr w:type="spellStart"/>
            <w:r w:rsidRPr="00714AA6">
              <w:rPr>
                <w:i/>
                <w:iCs/>
                <w:shd w:val="clear" w:color="auto" w:fill="FFFFFF"/>
              </w:rPr>
              <w:t>I’m</w:t>
            </w:r>
            <w:proofErr w:type="spellEnd"/>
            <w:r w:rsidRPr="00714AA6">
              <w:rPr>
                <w:i/>
                <w:iCs/>
                <w:shd w:val="clear" w:color="auto" w:fill="FFFFFF"/>
              </w:rPr>
              <w:t xml:space="preserve"> </w:t>
            </w:r>
            <w:proofErr w:type="spellStart"/>
            <w:r w:rsidRPr="00714AA6">
              <w:rPr>
                <w:i/>
                <w:iCs/>
                <w:shd w:val="clear" w:color="auto" w:fill="FFFFFF"/>
              </w:rPr>
              <w:t>going</w:t>
            </w:r>
            <w:proofErr w:type="spellEnd"/>
            <w:r w:rsidRPr="00714AA6">
              <w:rPr>
                <w:i/>
                <w:iCs/>
                <w:shd w:val="clear" w:color="auto" w:fill="FFFFFF"/>
              </w:rPr>
              <w:t xml:space="preserve"> </w:t>
            </w:r>
            <w:proofErr w:type="spellStart"/>
            <w:r w:rsidRPr="00714AA6">
              <w:rPr>
                <w:i/>
                <w:iCs/>
                <w:shd w:val="clear" w:color="auto" w:fill="FFFFFF"/>
              </w:rPr>
              <w:t>to</w:t>
            </w:r>
            <w:proofErr w:type="spellEnd"/>
            <w:r w:rsidRPr="00714AA6">
              <w:rPr>
                <w:i/>
                <w:iCs/>
                <w:shd w:val="clear" w:color="auto" w:fill="FFFFFF"/>
              </w:rPr>
              <w:t xml:space="preserve"> </w:t>
            </w:r>
            <w:proofErr w:type="spellStart"/>
            <w:r w:rsidRPr="00714AA6">
              <w:rPr>
                <w:i/>
                <w:iCs/>
                <w:shd w:val="clear" w:color="auto" w:fill="FFFFFF"/>
              </w:rPr>
              <w:t>be</w:t>
            </w:r>
            <w:proofErr w:type="spellEnd"/>
            <w:r w:rsidRPr="00714AA6">
              <w:rPr>
                <w:i/>
                <w:iCs/>
                <w:shd w:val="clear" w:color="auto" w:fill="FFFFFF"/>
              </w:rPr>
              <w:t xml:space="preserve"> </w:t>
            </w:r>
            <w:proofErr w:type="spellStart"/>
            <w:r w:rsidRPr="00714AA6">
              <w:rPr>
                <w:i/>
                <w:iCs/>
                <w:shd w:val="clear" w:color="auto" w:fill="FFFFFF"/>
              </w:rPr>
              <w:t>a</w:t>
            </w:r>
            <w:proofErr w:type="spellEnd"/>
            <w:r w:rsidRPr="00714AA6">
              <w:rPr>
                <w:i/>
                <w:iCs/>
                <w:shd w:val="clear" w:color="auto" w:fill="FFFFFF"/>
              </w:rPr>
              <w:t> </w:t>
            </w:r>
            <w:r w:rsidRPr="00714AA6">
              <w:rPr>
                <w:shd w:val="clear" w:color="auto" w:fill="FFFFFF"/>
              </w:rPr>
              <w:t>…</w:t>
            </w:r>
            <w:r w:rsidRPr="00714AA6">
              <w:br/>
            </w:r>
            <w:r w:rsidRPr="00714AA6">
              <w:rPr>
                <w:shd w:val="clear" w:color="auto" w:fill="FFFFFF"/>
              </w:rPr>
              <w:t>Обсуждение будущей профессии.</w:t>
            </w:r>
            <w:r w:rsidRPr="00714AA6">
              <w:br/>
            </w:r>
            <w:r w:rsidRPr="00714AA6">
              <w:rPr>
                <w:shd w:val="clear" w:color="auto" w:fill="FFFFFF"/>
              </w:rPr>
              <w:t>Официальные письма: структура и стиль</w:t>
            </w:r>
          </w:p>
        </w:tc>
        <w:tc>
          <w:tcPr>
            <w:tcW w:w="2347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714AA6" w:rsidRDefault="00B13F99" w:rsidP="00853295">
            <w:pPr>
              <w:autoSpaceDE w:val="0"/>
              <w:autoSpaceDN w:val="0"/>
              <w:adjustRightInd w:val="0"/>
              <w:jc w:val="both"/>
            </w:pPr>
            <w:r w:rsidRPr="00714AA6">
              <w:lastRenderedPageBreak/>
              <w:t xml:space="preserve">Подвести итоги теста задание 2 </w:t>
            </w:r>
            <w:proofErr w:type="gramStart"/>
            <w:r w:rsidRPr="00714AA6">
              <w:t>для</w:t>
            </w:r>
            <w:proofErr w:type="gramEnd"/>
          </w:p>
          <w:p w:rsidR="00B13F99" w:rsidRPr="00714AA6" w:rsidRDefault="00B13F99" w:rsidP="00853295">
            <w:pPr>
              <w:autoSpaceDE w:val="0"/>
              <w:autoSpaceDN w:val="0"/>
              <w:adjustRightInd w:val="0"/>
              <w:jc w:val="both"/>
            </w:pPr>
            <w:r w:rsidRPr="00714AA6">
              <w:t>самопроверки, обсудить встретившиеся</w:t>
            </w:r>
          </w:p>
          <w:p w:rsidR="00B13F99" w:rsidRPr="00714AA6" w:rsidRDefault="00B13F99" w:rsidP="00853295">
            <w:pPr>
              <w:autoSpaceDE w:val="0"/>
              <w:autoSpaceDN w:val="0"/>
              <w:adjustRightInd w:val="0"/>
              <w:jc w:val="both"/>
            </w:pPr>
            <w:r w:rsidRPr="00714AA6">
              <w:t>трудности.</w:t>
            </w:r>
          </w:p>
          <w:p w:rsidR="00B13F99" w:rsidRPr="00714AA6" w:rsidRDefault="00B13F99" w:rsidP="00853295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714AA6">
              <w:lastRenderedPageBreak/>
              <w:t>Повторить пройденный во второй четверти</w:t>
            </w:r>
            <w:proofErr w:type="gramEnd"/>
          </w:p>
          <w:p w:rsidR="00B13F99" w:rsidRPr="00714AA6" w:rsidRDefault="00B13F99" w:rsidP="00853295">
            <w:pPr>
              <w:autoSpaceDE w:val="0"/>
              <w:autoSpaceDN w:val="0"/>
              <w:adjustRightInd w:val="0"/>
              <w:jc w:val="both"/>
            </w:pPr>
            <w:r w:rsidRPr="00714AA6">
              <w:t>материал.</w:t>
            </w:r>
          </w:p>
          <w:p w:rsidR="00B13F99" w:rsidRPr="00714AA6" w:rsidRDefault="00B13F99" w:rsidP="00853295">
            <w:pPr>
              <w:autoSpaceDE w:val="0"/>
              <w:autoSpaceDN w:val="0"/>
              <w:adjustRightInd w:val="0"/>
              <w:jc w:val="both"/>
            </w:pPr>
            <w:r w:rsidRPr="00714AA6">
              <w:t>Подготовиться к четвертной контрольной</w:t>
            </w:r>
          </w:p>
          <w:p w:rsidR="00B13F99" w:rsidRPr="00714AA6" w:rsidRDefault="00B13F99" w:rsidP="00853295">
            <w:pPr>
              <w:autoSpaceDE w:val="0"/>
              <w:autoSpaceDN w:val="0"/>
              <w:adjustRightInd w:val="0"/>
              <w:jc w:val="both"/>
            </w:pPr>
            <w:r w:rsidRPr="00714AA6">
              <w:t>работе.</w:t>
            </w:r>
          </w:p>
        </w:tc>
        <w:tc>
          <w:tcPr>
            <w:tcW w:w="3088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9E15E7">
              <w:lastRenderedPageBreak/>
              <w:t>Р</w:t>
            </w:r>
            <w:proofErr w:type="gramEnd"/>
            <w:r w:rsidRPr="009E15E7">
              <w:t>: сличать способ действия и его результат с заданным эталоном с целью обнаружения отклонений и отличий от эталона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9E15E7">
              <w:t>П</w:t>
            </w:r>
            <w:proofErr w:type="gramEnd"/>
            <w:r w:rsidRPr="009E15E7">
              <w:t xml:space="preserve">: сличать способ действия </w:t>
            </w:r>
            <w:r w:rsidRPr="009E15E7">
              <w:lastRenderedPageBreak/>
              <w:t>и его результат с заданным эталоном с целью обнаружения отклонений и отличий от эталона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9E15E7">
              <w:t>К</w:t>
            </w:r>
            <w:proofErr w:type="gramEnd"/>
            <w:r w:rsidRPr="009E15E7">
              <w:t>: осуществлять взаимный контроль</w:t>
            </w:r>
          </w:p>
        </w:tc>
        <w:tc>
          <w:tcPr>
            <w:tcW w:w="1802" w:type="dxa"/>
            <w:gridSpan w:val="8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r w:rsidRPr="009E15E7">
              <w:lastRenderedPageBreak/>
              <w:t>навыки сотрудничества в разных ситуациях</w:t>
            </w:r>
          </w:p>
        </w:tc>
        <w:tc>
          <w:tcPr>
            <w:tcW w:w="1102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r>
              <w:t>У</w:t>
            </w:r>
            <w:proofErr w:type="gramStart"/>
            <w:r>
              <w:t>,Ж</w:t>
            </w:r>
            <w:proofErr w:type="gramEnd"/>
          </w:p>
        </w:tc>
      </w:tr>
      <w:tr w:rsidR="00B13F99" w:rsidRPr="000067AB" w:rsidTr="00853295">
        <w:trPr>
          <w:gridAfter w:val="6"/>
          <w:wAfter w:w="14983" w:type="dxa"/>
          <w:trHeight w:val="416"/>
        </w:trPr>
        <w:tc>
          <w:tcPr>
            <w:tcW w:w="16697" w:type="dxa"/>
            <w:gridSpan w:val="40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0067AB" w:rsidRDefault="00B13F99" w:rsidP="00853295">
            <w:pPr>
              <w:tabs>
                <w:tab w:val="left" w:pos="7575"/>
              </w:tabs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lastRenderedPageBreak/>
              <w:t xml:space="preserve">Раздел 12       </w:t>
            </w:r>
            <w:r w:rsidRPr="000067AB">
              <w:rPr>
                <w:b/>
              </w:rPr>
              <w:t xml:space="preserve">Проблемы общества </w:t>
            </w:r>
            <w:r>
              <w:rPr>
                <w:b/>
              </w:rPr>
              <w:t>13 часов</w:t>
            </w:r>
          </w:p>
        </w:tc>
      </w:tr>
      <w:tr w:rsidR="00B13F99" w:rsidRPr="009E15E7" w:rsidTr="00853295">
        <w:trPr>
          <w:gridAfter w:val="6"/>
          <w:wAfter w:w="14983" w:type="dxa"/>
          <w:trHeight w:val="174"/>
        </w:trPr>
        <w:tc>
          <w:tcPr>
            <w:tcW w:w="49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r>
              <w:t>64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r>
              <w:t>65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83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r>
              <w:t>1</w:t>
            </w:r>
            <w:r>
              <w:rPr>
                <w:lang w:val="en-US"/>
              </w:rPr>
              <w:t>5</w:t>
            </w:r>
            <w:r>
              <w:t>.02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r>
              <w:t>1</w:t>
            </w:r>
            <w:r>
              <w:rPr>
                <w:lang w:val="en-US"/>
              </w:rPr>
              <w:t>8</w:t>
            </w:r>
            <w:r>
              <w:t>.02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597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42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Default="00B13F99" w:rsidP="00853295">
            <w:pPr>
              <w:autoSpaceDE w:val="0"/>
              <w:autoSpaceDN w:val="0"/>
              <w:adjustRightInd w:val="0"/>
              <w:jc w:val="both"/>
            </w:pPr>
            <w:r>
              <w:t>Проблемы общества. Чтение</w:t>
            </w:r>
          </w:p>
          <w:p w:rsidR="00B13F99" w:rsidRDefault="00B13F99" w:rsidP="00853295">
            <w:pPr>
              <w:autoSpaceDE w:val="0"/>
              <w:autoSpaceDN w:val="0"/>
              <w:adjustRightInd w:val="0"/>
              <w:jc w:val="both"/>
            </w:pPr>
          </w:p>
          <w:p w:rsidR="00B13F99" w:rsidRDefault="00B13F99" w:rsidP="00853295">
            <w:pPr>
              <w:autoSpaceDE w:val="0"/>
              <w:autoSpaceDN w:val="0"/>
              <w:adjustRightInd w:val="0"/>
              <w:jc w:val="both"/>
            </w:pPr>
          </w:p>
          <w:p w:rsidR="00B13F99" w:rsidRDefault="00B13F99" w:rsidP="00853295">
            <w:pPr>
              <w:autoSpaceDE w:val="0"/>
              <w:autoSpaceDN w:val="0"/>
              <w:adjustRightInd w:val="0"/>
              <w:jc w:val="both"/>
            </w:pPr>
          </w:p>
          <w:p w:rsidR="00B13F99" w:rsidRDefault="00B13F99" w:rsidP="00853295">
            <w:pPr>
              <w:autoSpaceDE w:val="0"/>
              <w:autoSpaceDN w:val="0"/>
              <w:adjustRightInd w:val="0"/>
              <w:jc w:val="both"/>
            </w:pPr>
          </w:p>
          <w:p w:rsidR="00B13F99" w:rsidRDefault="00B13F99" w:rsidP="00853295">
            <w:pPr>
              <w:autoSpaceDE w:val="0"/>
              <w:autoSpaceDN w:val="0"/>
              <w:adjustRightInd w:val="0"/>
              <w:jc w:val="both"/>
            </w:pPr>
          </w:p>
          <w:p w:rsidR="00B13F99" w:rsidRDefault="00B13F99" w:rsidP="00853295">
            <w:pPr>
              <w:autoSpaceDE w:val="0"/>
              <w:autoSpaceDN w:val="0"/>
              <w:adjustRightInd w:val="0"/>
              <w:jc w:val="both"/>
            </w:pPr>
          </w:p>
          <w:p w:rsidR="00B13F99" w:rsidRDefault="00B13F99" w:rsidP="00853295">
            <w:pPr>
              <w:autoSpaceDE w:val="0"/>
              <w:autoSpaceDN w:val="0"/>
              <w:adjustRightInd w:val="0"/>
              <w:jc w:val="both"/>
            </w:pPr>
          </w:p>
          <w:p w:rsidR="00B13F99" w:rsidRDefault="00B13F99" w:rsidP="00853295">
            <w:pPr>
              <w:autoSpaceDE w:val="0"/>
              <w:autoSpaceDN w:val="0"/>
              <w:adjustRightInd w:val="0"/>
              <w:jc w:val="both"/>
            </w:pPr>
          </w:p>
          <w:p w:rsidR="00B13F99" w:rsidRDefault="00B13F99" w:rsidP="00853295">
            <w:pPr>
              <w:autoSpaceDE w:val="0"/>
              <w:autoSpaceDN w:val="0"/>
              <w:adjustRightInd w:val="0"/>
              <w:jc w:val="both"/>
            </w:pPr>
          </w:p>
          <w:p w:rsidR="00B13F99" w:rsidRDefault="00B13F99" w:rsidP="00853295">
            <w:pPr>
              <w:autoSpaceDE w:val="0"/>
              <w:autoSpaceDN w:val="0"/>
              <w:adjustRightInd w:val="0"/>
              <w:jc w:val="both"/>
            </w:pP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</w:p>
          <w:p w:rsidR="00B13F99" w:rsidRDefault="00B13F99" w:rsidP="00853295">
            <w:pPr>
              <w:suppressAutoHyphens/>
            </w:pPr>
            <w:proofErr w:type="spellStart"/>
            <w:r>
              <w:t>Сложноподчи</w:t>
            </w:r>
            <w:proofErr w:type="spellEnd"/>
            <w:r>
              <w:t>-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proofErr w:type="spellStart"/>
            <w:r>
              <w:t>ненное</w:t>
            </w:r>
            <w:proofErr w:type="spellEnd"/>
            <w:r>
              <w:t xml:space="preserve"> предложение с </w:t>
            </w:r>
            <w:proofErr w:type="gramStart"/>
            <w:r>
              <w:t>придаточным</w:t>
            </w:r>
            <w:proofErr w:type="gramEnd"/>
            <w:r>
              <w:t xml:space="preserve"> времени</w:t>
            </w:r>
            <w:r w:rsidRPr="009E15E7">
              <w:t xml:space="preserve"> </w:t>
            </w:r>
          </w:p>
        </w:tc>
        <w:tc>
          <w:tcPr>
            <w:tcW w:w="1701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4D7218" w:rsidRDefault="00B13F99" w:rsidP="00853295">
            <w:pPr>
              <w:suppressAutoHyphens/>
            </w:pPr>
            <w:r>
              <w:t xml:space="preserve">Сложноподчиненные предложения с союзами </w:t>
            </w:r>
            <w:r w:rsidRPr="00601E5D">
              <w:rPr>
                <w:lang w:val="en-US"/>
              </w:rPr>
              <w:t>that</w:t>
            </w:r>
            <w:r w:rsidRPr="004D7218">
              <w:t xml:space="preserve">, </w:t>
            </w:r>
            <w:r w:rsidRPr="00601E5D">
              <w:rPr>
                <w:lang w:val="en-US"/>
              </w:rPr>
              <w:t>when</w:t>
            </w:r>
            <w:r w:rsidRPr="004D7218">
              <w:t>.</w:t>
            </w:r>
          </w:p>
          <w:p w:rsidR="00B13F99" w:rsidRDefault="00B13F99" w:rsidP="00853295">
            <w:pPr>
              <w:suppressAutoHyphens/>
            </w:pPr>
            <w:r>
              <w:t>Употребление артикля с географическими названиями.</w:t>
            </w:r>
          </w:p>
          <w:p w:rsidR="00B13F99" w:rsidRDefault="00B13F99" w:rsidP="00853295">
            <w:pPr>
              <w:suppressAutoHyphens/>
            </w:pPr>
            <w:r>
              <w:t>Глаголы</w:t>
            </w:r>
            <w:r w:rsidRPr="004D7218">
              <w:t xml:space="preserve"> </w:t>
            </w:r>
            <w:r>
              <w:t>в</w:t>
            </w:r>
            <w:r w:rsidRPr="004D7218">
              <w:t xml:space="preserve"> </w:t>
            </w:r>
            <w:r>
              <w:t>формах</w:t>
            </w:r>
            <w:r w:rsidRPr="004D7218">
              <w:t xml:space="preserve"> </w:t>
            </w:r>
            <w:r w:rsidRPr="00601E5D">
              <w:rPr>
                <w:lang w:val="en-US"/>
              </w:rPr>
              <w:t>Future</w:t>
            </w:r>
            <w:r w:rsidRPr="004D7218">
              <w:t xml:space="preserve"> </w:t>
            </w:r>
            <w:r w:rsidRPr="00601E5D">
              <w:rPr>
                <w:lang w:val="en-US"/>
              </w:rPr>
              <w:t>Simple</w:t>
            </w:r>
            <w:r w:rsidRPr="004D7218">
              <w:t xml:space="preserve"> </w:t>
            </w:r>
            <w:r w:rsidRPr="00601E5D">
              <w:rPr>
                <w:lang w:val="en-US"/>
              </w:rPr>
              <w:t>Tense</w:t>
            </w:r>
            <w:r>
              <w:t xml:space="preserve"> в сложноподчиненном предложении с </w:t>
            </w:r>
            <w:proofErr w:type="gramStart"/>
            <w:r>
              <w:t>придаточным</w:t>
            </w:r>
            <w:proofErr w:type="gramEnd"/>
            <w:r>
              <w:t xml:space="preserve"> времени.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</w:p>
        </w:tc>
        <w:tc>
          <w:tcPr>
            <w:tcW w:w="2895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r>
              <w:t xml:space="preserve">Употреблять в устных высказываниях и письменных произведениях все типы вопросительных предложений в </w:t>
            </w:r>
            <w:r w:rsidRPr="00601E5D">
              <w:rPr>
                <w:lang w:val="en-US"/>
              </w:rPr>
              <w:t>Present</w:t>
            </w:r>
            <w:r w:rsidRPr="00E23585">
              <w:t xml:space="preserve">/ </w:t>
            </w:r>
            <w:r w:rsidRPr="00601E5D">
              <w:rPr>
                <w:lang w:val="en-US"/>
              </w:rPr>
              <w:t>Future</w:t>
            </w:r>
            <w:r w:rsidRPr="00E23585">
              <w:t xml:space="preserve">/ </w:t>
            </w:r>
            <w:r w:rsidRPr="00601E5D">
              <w:rPr>
                <w:lang w:val="en-US"/>
              </w:rPr>
              <w:t>Past</w:t>
            </w:r>
            <w:r w:rsidRPr="00E23585">
              <w:t xml:space="preserve"> </w:t>
            </w:r>
            <w:r w:rsidRPr="00601E5D">
              <w:rPr>
                <w:lang w:val="en-US"/>
              </w:rPr>
              <w:t>Simple</w:t>
            </w:r>
            <w:r w:rsidRPr="00E23585">
              <w:t xml:space="preserve"> </w:t>
            </w:r>
            <w:r w:rsidRPr="00601E5D">
              <w:rPr>
                <w:lang w:val="en-US"/>
              </w:rPr>
              <w:t>Tense</w:t>
            </w:r>
            <w:r>
              <w:t xml:space="preserve">; </w:t>
            </w:r>
            <w:r w:rsidRPr="00601E5D">
              <w:rPr>
                <w:lang w:val="en-US"/>
              </w:rPr>
              <w:t>Present</w:t>
            </w:r>
            <w:r w:rsidRPr="00E23585">
              <w:t xml:space="preserve"> </w:t>
            </w:r>
            <w:r w:rsidRPr="00601E5D">
              <w:rPr>
                <w:lang w:val="en-US"/>
              </w:rPr>
              <w:t>Perfect</w:t>
            </w:r>
            <w:r w:rsidRPr="00E23585">
              <w:t xml:space="preserve"> </w:t>
            </w:r>
            <w:r w:rsidRPr="00601E5D">
              <w:rPr>
                <w:lang w:val="en-US"/>
              </w:rPr>
              <w:t>Tense</w:t>
            </w:r>
            <w:r>
              <w:t xml:space="preserve">; </w:t>
            </w:r>
            <w:r w:rsidRPr="00601E5D">
              <w:rPr>
                <w:lang w:val="en-US"/>
              </w:rPr>
              <w:t>Present</w:t>
            </w:r>
            <w:r w:rsidRPr="00E23585">
              <w:t xml:space="preserve"> </w:t>
            </w:r>
            <w:r w:rsidRPr="00601E5D">
              <w:rPr>
                <w:lang w:val="en-US"/>
              </w:rPr>
              <w:t>Continuous</w:t>
            </w:r>
            <w:r w:rsidRPr="00E23585">
              <w:t xml:space="preserve"> </w:t>
            </w:r>
            <w:r w:rsidRPr="00601E5D">
              <w:rPr>
                <w:lang w:val="en-US"/>
              </w:rPr>
              <w:t>Tense</w:t>
            </w:r>
            <w:r w:rsidRPr="00E23585">
              <w:t xml:space="preserve">. </w:t>
            </w:r>
            <w:r>
              <w:t xml:space="preserve">Понимать при чтении и на слух конструкции </w:t>
            </w:r>
            <w:r w:rsidRPr="00601E5D">
              <w:rPr>
                <w:lang w:val="en-US"/>
              </w:rPr>
              <w:t>as</w:t>
            </w:r>
            <w:r w:rsidRPr="00E23585">
              <w:t xml:space="preserve">… </w:t>
            </w:r>
            <w:r w:rsidRPr="00601E5D">
              <w:rPr>
                <w:lang w:val="en-US"/>
              </w:rPr>
              <w:t>as</w:t>
            </w:r>
            <w:r w:rsidRPr="00E23585">
              <w:t xml:space="preserve">, </w:t>
            </w:r>
            <w:r w:rsidRPr="00601E5D">
              <w:rPr>
                <w:lang w:val="en-US"/>
              </w:rPr>
              <w:t>not</w:t>
            </w:r>
            <w:r w:rsidRPr="00E23585">
              <w:t xml:space="preserve"> </w:t>
            </w:r>
            <w:r w:rsidRPr="00601E5D">
              <w:rPr>
                <w:lang w:val="en-US"/>
              </w:rPr>
              <w:t>so</w:t>
            </w:r>
            <w:r w:rsidRPr="00E23585">
              <w:t xml:space="preserve">… </w:t>
            </w:r>
            <w:r w:rsidRPr="00601E5D">
              <w:rPr>
                <w:lang w:val="en-US"/>
              </w:rPr>
              <w:t>as</w:t>
            </w:r>
            <w:r>
              <w:t xml:space="preserve"> и использовать их в рецептивной и продуктивной формах речи.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347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2846BA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t xml:space="preserve">Вспомогательный глагол </w:t>
            </w:r>
            <w:proofErr w:type="spellStart"/>
            <w:r w:rsidRPr="009E15E7">
              <w:t>to</w:t>
            </w:r>
            <w:proofErr w:type="spellEnd"/>
            <w:r w:rsidRPr="009E15E7">
              <w:t xml:space="preserve"> </w:t>
            </w:r>
            <w:proofErr w:type="spellStart"/>
            <w:r w:rsidRPr="009E15E7">
              <w:t>have</w:t>
            </w:r>
            <w:proofErr w:type="spellEnd"/>
            <w:r w:rsidRPr="009E15E7">
              <w:t xml:space="preserve"> в составе предложений в настоящем завершенном времени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-ItalicMT"/>
              </w:rPr>
            </w:pPr>
            <w:r w:rsidRPr="009E15E7">
              <w:t xml:space="preserve">Учащиеся усвоят тему вспомогательный глагол </w:t>
            </w:r>
            <w:proofErr w:type="spellStart"/>
            <w:r w:rsidRPr="009E15E7">
              <w:t>to</w:t>
            </w:r>
            <w:proofErr w:type="spellEnd"/>
            <w:r w:rsidRPr="009E15E7">
              <w:t xml:space="preserve"> </w:t>
            </w:r>
            <w:proofErr w:type="spellStart"/>
            <w:r w:rsidRPr="009E15E7">
              <w:t>have</w:t>
            </w:r>
            <w:proofErr w:type="spellEnd"/>
            <w:r w:rsidRPr="009E15E7">
              <w:t xml:space="preserve"> в составе предложений в настоящем завершенном времени</w:t>
            </w:r>
          </w:p>
        </w:tc>
        <w:tc>
          <w:tcPr>
            <w:tcW w:w="3088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9E15E7">
              <w:t>Р</w:t>
            </w:r>
            <w:proofErr w:type="gramEnd"/>
            <w:r w:rsidRPr="009E15E7">
              <w:t>: сличать способ действия и его результат с заданным эталоном с целью обнаружения отклонений и отличий от эталона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9E15E7">
              <w:t>П</w:t>
            </w:r>
            <w:proofErr w:type="gramEnd"/>
            <w:r w:rsidRPr="009E15E7">
              <w:t>: сличать способ действия и его результат с заданным эталоном с целью обнаружения отклонений и отличий от эталона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9E15E7">
              <w:t>К</w:t>
            </w:r>
            <w:proofErr w:type="gramEnd"/>
            <w:r w:rsidRPr="009E15E7">
              <w:t>: осуществлять взаимный контроль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9E15E7">
              <w:t>Р</w:t>
            </w:r>
            <w:proofErr w:type="gramEnd"/>
            <w:r w:rsidRPr="009E15E7">
              <w:t>: сличать способ действия и его результат с заданным эталоном с целью обнаружения отклонений и отличий от эталона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9E15E7">
              <w:t>П</w:t>
            </w:r>
            <w:proofErr w:type="gramEnd"/>
            <w:r w:rsidRPr="009E15E7">
              <w:t>: сличать способ действия и его результат с заданным эталоном с целью обнаружения отклонений и отличий от эталона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746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r w:rsidRPr="009E15E7">
              <w:t>Навыки использования конструкций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r>
              <w:t>Навыки использования</w:t>
            </w:r>
          </w:p>
        </w:tc>
        <w:tc>
          <w:tcPr>
            <w:tcW w:w="1158" w:type="dxa"/>
            <w:gridSpan w:val="9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r>
              <w:t>5.2.6.</w:t>
            </w:r>
          </w:p>
        </w:tc>
      </w:tr>
      <w:tr w:rsidR="00B13F99" w:rsidRPr="009E15E7" w:rsidTr="00853295">
        <w:trPr>
          <w:gridAfter w:val="8"/>
          <w:wAfter w:w="15044" w:type="dxa"/>
          <w:trHeight w:val="174"/>
        </w:trPr>
        <w:tc>
          <w:tcPr>
            <w:tcW w:w="49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r>
              <w:lastRenderedPageBreak/>
              <w:t>66</w:t>
            </w:r>
          </w:p>
        </w:tc>
        <w:tc>
          <w:tcPr>
            <w:tcW w:w="848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r>
              <w:t>2</w:t>
            </w:r>
            <w:r>
              <w:rPr>
                <w:lang w:val="en-US"/>
              </w:rPr>
              <w:t>0</w:t>
            </w:r>
            <w:r>
              <w:t>.02</w:t>
            </w:r>
          </w:p>
        </w:tc>
        <w:tc>
          <w:tcPr>
            <w:tcW w:w="580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42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Default="00B13F99" w:rsidP="00853295">
            <w:pPr>
              <w:pStyle w:val="aa"/>
              <w:shd w:val="clear" w:color="auto" w:fill="auto"/>
              <w:tabs>
                <w:tab w:val="left" w:pos="250"/>
              </w:tabs>
              <w:spacing w:befor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13F99" w:rsidRPr="00514AA4" w:rsidRDefault="00B13F99" w:rsidP="00853295">
            <w:pPr>
              <w:pStyle w:val="aa"/>
              <w:shd w:val="clear" w:color="auto" w:fill="auto"/>
              <w:tabs>
                <w:tab w:val="left" w:pos="250"/>
              </w:tabs>
              <w:spacing w:before="0"/>
              <w:jc w:val="both"/>
              <w:rPr>
                <w:rStyle w:val="a9"/>
                <w:color w:val="000000"/>
              </w:rPr>
            </w:pPr>
            <w:r w:rsidRPr="00514AA4">
              <w:rPr>
                <w:rFonts w:ascii="Times New Roman" w:hAnsi="Times New Roman"/>
                <w:sz w:val="24"/>
                <w:szCs w:val="24"/>
              </w:rPr>
              <w:t>Проблемы общества в прошлом и настоящем</w:t>
            </w:r>
          </w:p>
          <w:p w:rsidR="00B13F99" w:rsidRPr="009E15E7" w:rsidRDefault="00B13F99" w:rsidP="00853295">
            <w:pPr>
              <w:pStyle w:val="aa"/>
              <w:shd w:val="clear" w:color="auto" w:fill="auto"/>
              <w:tabs>
                <w:tab w:val="left" w:pos="250"/>
              </w:tabs>
              <w:spacing w:befor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15E7">
              <w:rPr>
                <w:rStyle w:val="a9"/>
                <w:color w:val="000000"/>
              </w:rPr>
              <w:t>Аудирование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701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2B4F88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-ItalicMT"/>
                <w:lang w:val="en-US"/>
              </w:rPr>
            </w:pPr>
            <w:r w:rsidRPr="009E15E7">
              <w:t>А</w:t>
            </w:r>
            <w:r w:rsidRPr="002B4F88">
              <w:rPr>
                <w:rFonts w:eastAsia="TimesNewRomanPSMT"/>
                <w:lang w:val="en-US"/>
              </w:rPr>
              <w:t>/</w:t>
            </w:r>
            <w:r w:rsidRPr="009E15E7">
              <w:t>Г</w:t>
            </w:r>
            <w:r w:rsidRPr="002B4F88">
              <w:rPr>
                <w:rFonts w:eastAsia="TimesNewRomanPSMT"/>
                <w:lang w:val="en-US"/>
              </w:rPr>
              <w:t>/</w:t>
            </w:r>
            <w:r w:rsidRPr="009E15E7">
              <w:t>Ч</w:t>
            </w:r>
            <w:r w:rsidRPr="002B4F88">
              <w:rPr>
                <w:lang w:val="en-US"/>
              </w:rPr>
              <w:t xml:space="preserve">: </w:t>
            </w:r>
            <w:r w:rsidRPr="009E15E7">
              <w:rPr>
                <w:rFonts w:eastAsia="TimesNewRomanPSMT"/>
              </w:rPr>
              <w:t>текст</w:t>
            </w:r>
            <w:r w:rsidRPr="002B4F88">
              <w:rPr>
                <w:rFonts w:eastAsia="TimesNewRomanPSMT"/>
                <w:lang w:val="en-US"/>
              </w:rPr>
              <w:t xml:space="preserve"> «</w:t>
            </w:r>
            <w:r>
              <w:rPr>
                <w:rFonts w:eastAsia="TimesNewRomanPSMT"/>
                <w:lang w:val="en-US"/>
              </w:rPr>
              <w:t>One day we had to run</w:t>
            </w:r>
            <w:r w:rsidRPr="00C54987">
              <w:rPr>
                <w:rFonts w:eastAsia="TimesNewRomanPSMT"/>
                <w:lang w:val="en-US"/>
              </w:rPr>
              <w:t>»</w:t>
            </w:r>
            <w:r w:rsidRPr="002B4F88">
              <w:rPr>
                <w:rFonts w:eastAsia="TimesNewRomanPS-ItalicMT"/>
                <w:lang w:val="en-US"/>
              </w:rPr>
              <w:t>.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t>А</w:t>
            </w:r>
            <w:r w:rsidRPr="009E15E7">
              <w:rPr>
                <w:rFonts w:eastAsia="TimesNewRomanPSMT"/>
              </w:rPr>
              <w:t>/</w:t>
            </w:r>
            <w:r w:rsidRPr="009E15E7">
              <w:t>Г</w:t>
            </w:r>
            <w:r w:rsidRPr="009E15E7">
              <w:rPr>
                <w:rFonts w:eastAsia="TimesNewRomanPSMT"/>
              </w:rPr>
              <w:t>/</w:t>
            </w:r>
            <w:r w:rsidRPr="009E15E7">
              <w:t xml:space="preserve">Ч: </w:t>
            </w:r>
            <w:r w:rsidRPr="009E15E7">
              <w:rPr>
                <w:rFonts w:eastAsia="TimesNewRomanPSMT"/>
              </w:rPr>
              <w:t>диалог-расспрос, введение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 xml:space="preserve">модального глагола </w:t>
            </w:r>
            <w:proofErr w:type="spellStart"/>
            <w:r w:rsidRPr="009E15E7">
              <w:rPr>
                <w:rFonts w:eastAsia="TimesNewRomanPS-ItalicMT"/>
              </w:rPr>
              <w:t>could</w:t>
            </w:r>
            <w:proofErr w:type="spellEnd"/>
            <w:r w:rsidRPr="009E15E7">
              <w:rPr>
                <w:rFonts w:eastAsia="TimesNewRomanPS-ItalicMT"/>
              </w:rPr>
              <w:t xml:space="preserve"> </w:t>
            </w:r>
            <w:r w:rsidRPr="009E15E7">
              <w:rPr>
                <w:rFonts w:eastAsia="TimesNewRomanPSMT"/>
              </w:rPr>
              <w:t>для обозначения</w:t>
            </w:r>
          </w:p>
          <w:p w:rsidR="00B13F99" w:rsidRPr="00C54987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возможности.</w:t>
            </w:r>
          </w:p>
          <w:p w:rsidR="00B13F99" w:rsidRPr="00E73DF1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</w:p>
        </w:tc>
        <w:tc>
          <w:tcPr>
            <w:tcW w:w="2835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E73DF1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-ItalicMT"/>
              </w:rPr>
            </w:pPr>
          </w:p>
        </w:tc>
        <w:tc>
          <w:tcPr>
            <w:tcW w:w="2407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Понимать в целом речь учителя по ведению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 xml:space="preserve">урока, речь одноклассников в ходе общения </w:t>
            </w:r>
            <w:proofErr w:type="gramStart"/>
            <w:r w:rsidRPr="009E15E7">
              <w:rPr>
                <w:rFonts w:eastAsia="TimesNewRomanPSMT"/>
              </w:rPr>
              <w:t>с</w:t>
            </w:r>
            <w:proofErr w:type="gramEnd"/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ними.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Воспринимать на слух и зрительно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содержание текста, задавать вопросы и</w:t>
            </w:r>
          </w:p>
          <w:p w:rsidR="00B13F99" w:rsidRPr="00C54987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отвечать на них с опорой на иллюстрации.</w:t>
            </w:r>
          </w:p>
        </w:tc>
        <w:tc>
          <w:tcPr>
            <w:tcW w:w="3088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9E15E7">
              <w:t>Р</w:t>
            </w:r>
            <w:proofErr w:type="gramEnd"/>
            <w:r w:rsidRPr="009E15E7">
              <w:t>: формулировать и удерживать учебную задачу.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9E15E7">
              <w:t>П</w:t>
            </w:r>
            <w:proofErr w:type="gramEnd"/>
            <w:r w:rsidRPr="009E15E7">
              <w:t xml:space="preserve">: формулировать и удерживать учебную задачу, </w:t>
            </w:r>
            <w:proofErr w:type="spellStart"/>
            <w:r w:rsidRPr="009E15E7">
              <w:t>сериация</w:t>
            </w:r>
            <w:proofErr w:type="spellEnd"/>
            <w:r w:rsidRPr="009E15E7">
              <w:t>;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9E15E7">
              <w:t>К</w:t>
            </w:r>
            <w:proofErr w:type="gramEnd"/>
            <w:r w:rsidRPr="009E15E7">
              <w:t>: проявлять активность во взаимодействии для решения коммуникативных и познавательных задач</w:t>
            </w:r>
          </w:p>
        </w:tc>
        <w:tc>
          <w:tcPr>
            <w:tcW w:w="1746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spacing w:before="100" w:after="100"/>
              <w:jc w:val="both"/>
            </w:pPr>
            <w:r w:rsidRPr="009E15E7">
              <w:t>осознание своей этнической принадлежности, социальная компетентность как готовность к решению моральных дилемм, устойчивое следование в поведении социальным нормам.</w:t>
            </w:r>
          </w:p>
        </w:tc>
        <w:tc>
          <w:tcPr>
            <w:tcW w:w="1097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spacing w:before="100" w:after="100"/>
              <w:jc w:val="both"/>
            </w:pPr>
            <w:r>
              <w:t>А.Б</w:t>
            </w:r>
          </w:p>
        </w:tc>
      </w:tr>
      <w:tr w:rsidR="00B13F99" w:rsidRPr="00077428" w:rsidTr="00853295">
        <w:trPr>
          <w:gridAfter w:val="8"/>
          <w:wAfter w:w="15044" w:type="dxa"/>
          <w:trHeight w:val="174"/>
        </w:trPr>
        <w:tc>
          <w:tcPr>
            <w:tcW w:w="49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r>
              <w:t>67</w:t>
            </w:r>
          </w:p>
        </w:tc>
        <w:tc>
          <w:tcPr>
            <w:tcW w:w="848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r>
              <w:t>2</w:t>
            </w:r>
            <w:proofErr w:type="spellStart"/>
            <w:r>
              <w:rPr>
                <w:lang w:val="en-US"/>
              </w:rPr>
              <w:t>2</w:t>
            </w:r>
            <w:proofErr w:type="spellEnd"/>
            <w:r>
              <w:t>.02</w:t>
            </w:r>
          </w:p>
        </w:tc>
        <w:tc>
          <w:tcPr>
            <w:tcW w:w="580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42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r>
              <w:t xml:space="preserve">Что ты знаешь о </w:t>
            </w:r>
            <w:proofErr w:type="spellStart"/>
            <w:r>
              <w:t>волонтёрстве</w:t>
            </w:r>
            <w:proofErr w:type="spellEnd"/>
            <w:r w:rsidRPr="009E15E7">
              <w:t>.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r w:rsidRPr="009E15E7">
              <w:t>Говорение</w:t>
            </w:r>
          </w:p>
        </w:tc>
        <w:tc>
          <w:tcPr>
            <w:tcW w:w="1701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-ItalicMT"/>
              </w:rPr>
            </w:pPr>
            <w:r w:rsidRPr="009E15E7">
              <w:t xml:space="preserve">Ч/Г: </w:t>
            </w:r>
            <w:r w:rsidRPr="009E15E7">
              <w:rPr>
                <w:rFonts w:eastAsia="TimesNewRomanPSMT"/>
              </w:rPr>
              <w:t xml:space="preserve">соотнесение иллюстраций с </w:t>
            </w:r>
            <w:proofErr w:type="spellStart"/>
            <w:r w:rsidRPr="009E15E7">
              <w:rPr>
                <w:rFonts w:eastAsia="TimesNewRomanPSMT"/>
              </w:rPr>
              <w:t>текстамив</w:t>
            </w:r>
            <w:proofErr w:type="spellEnd"/>
            <w:r w:rsidRPr="009E15E7">
              <w:rPr>
                <w:rFonts w:eastAsia="TimesNewRomanPSMT"/>
              </w:rPr>
              <w:t xml:space="preserve"> рубрике </w:t>
            </w:r>
            <w:proofErr w:type="spellStart"/>
            <w:r w:rsidRPr="009E15E7">
              <w:rPr>
                <w:rFonts w:eastAsia="TimesNewRomanPS-ItalicMT"/>
              </w:rPr>
              <w:t>Problem</w:t>
            </w:r>
            <w:proofErr w:type="spellEnd"/>
            <w:r w:rsidRPr="009E15E7">
              <w:rPr>
                <w:rFonts w:eastAsia="TimesNewRomanPS-ItalicMT"/>
              </w:rPr>
              <w:t xml:space="preserve"> </w:t>
            </w:r>
            <w:proofErr w:type="spellStart"/>
            <w:r w:rsidRPr="009E15E7">
              <w:rPr>
                <w:rFonts w:eastAsia="TimesNewRomanPS-ItalicMT"/>
              </w:rPr>
              <w:t>page</w:t>
            </w:r>
            <w:proofErr w:type="spellEnd"/>
            <w:r w:rsidRPr="009E15E7">
              <w:rPr>
                <w:rFonts w:eastAsia="TimesNewRomanPS-ItalicMT"/>
              </w:rPr>
              <w:t>.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 xml:space="preserve">Диалог-расспрос по тексту </w:t>
            </w:r>
            <w:proofErr w:type="gramStart"/>
            <w:r w:rsidRPr="009E15E7">
              <w:rPr>
                <w:rFonts w:eastAsia="TimesNewRomanPSMT"/>
              </w:rPr>
              <w:t>с</w:t>
            </w:r>
            <w:proofErr w:type="gramEnd"/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 xml:space="preserve">использованием </w:t>
            </w:r>
            <w:proofErr w:type="gramStart"/>
            <w:r w:rsidRPr="009E15E7">
              <w:rPr>
                <w:rFonts w:eastAsia="TimesNewRomanPSMT"/>
              </w:rPr>
              <w:t>предложенных</w:t>
            </w:r>
            <w:proofErr w:type="gramEnd"/>
            <w:r w:rsidRPr="009E15E7">
              <w:rPr>
                <w:rFonts w:eastAsia="TimesNewRomanPSMT"/>
              </w:rPr>
              <w:t xml:space="preserve"> речевых</w:t>
            </w:r>
          </w:p>
          <w:p w:rsidR="00B13F99" w:rsidRPr="00077428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>
              <w:rPr>
                <w:rFonts w:eastAsia="TimesNewRomanPSMT"/>
              </w:rPr>
              <w:t>образцов.</w:t>
            </w:r>
          </w:p>
          <w:p w:rsidR="00B13F99" w:rsidRPr="00077428" w:rsidRDefault="00B13F99" w:rsidP="00853295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835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077428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-ItalicMT"/>
                <w:lang w:val="en-US"/>
              </w:rPr>
            </w:pPr>
            <w:r w:rsidRPr="009E15E7">
              <w:rPr>
                <w:rFonts w:eastAsia="TimesNewRomanPSMT"/>
              </w:rPr>
              <w:t>Активная</w:t>
            </w:r>
            <w:r w:rsidRPr="009E15E7">
              <w:rPr>
                <w:rFonts w:eastAsia="TimesNewRomanPSMT"/>
                <w:lang w:val="en-US"/>
              </w:rPr>
              <w:t xml:space="preserve"> </w:t>
            </w:r>
            <w:r w:rsidRPr="009E15E7">
              <w:rPr>
                <w:rFonts w:eastAsia="TimesNewRomanPSMT"/>
              </w:rPr>
              <w:t>лексика</w:t>
            </w:r>
            <w:r w:rsidRPr="009E15E7">
              <w:rPr>
                <w:rFonts w:eastAsia="TimesNewRomanPSMT"/>
                <w:lang w:val="en-US"/>
              </w:rPr>
              <w:t xml:space="preserve">: </w:t>
            </w:r>
            <w:r>
              <w:rPr>
                <w:rFonts w:eastAsia="TimesNewRomanPS-ItalicMT"/>
                <w:lang w:val="en-US"/>
              </w:rPr>
              <w:t xml:space="preserve">sponsor, generation, courage, people of goodwill, to save one’s life, to benefit from </w:t>
            </w:r>
            <w:proofErr w:type="spellStart"/>
            <w:r>
              <w:rPr>
                <w:rFonts w:eastAsia="TimesNewRomanPS-ItalicMT"/>
                <w:lang w:val="en-US"/>
              </w:rPr>
              <w:t>sth</w:t>
            </w:r>
            <w:proofErr w:type="spellEnd"/>
            <w:r w:rsidRPr="009E15E7">
              <w:rPr>
                <w:rFonts w:eastAsia="TimesNewRomanPSMT"/>
                <w:lang w:val="en-US"/>
              </w:rPr>
              <w:t>.</w:t>
            </w:r>
          </w:p>
          <w:p w:rsidR="00B13F99" w:rsidRPr="00077428" w:rsidRDefault="00B13F99" w:rsidP="00853295">
            <w:pPr>
              <w:autoSpaceDE w:val="0"/>
              <w:autoSpaceDN w:val="0"/>
              <w:adjustRightInd w:val="0"/>
              <w:jc w:val="both"/>
            </w:pPr>
            <w:r w:rsidRPr="009E15E7">
              <w:rPr>
                <w:rFonts w:eastAsia="TimesNewRomanPSMT"/>
              </w:rPr>
              <w:t>Грамматика</w:t>
            </w:r>
            <w:r w:rsidRPr="00077428">
              <w:rPr>
                <w:rFonts w:eastAsia="TimesNewRomanPSMT"/>
              </w:rPr>
              <w:t xml:space="preserve">: </w:t>
            </w:r>
            <w:proofErr w:type="gramStart"/>
            <w:r>
              <w:rPr>
                <w:rFonts w:eastAsia="TimesNewRomanPS-ItalicMT"/>
              </w:rPr>
              <w:t>Придаточное</w:t>
            </w:r>
            <w:proofErr w:type="gramEnd"/>
            <w:r>
              <w:rPr>
                <w:rFonts w:eastAsia="TimesNewRomanPS-ItalicMT"/>
              </w:rPr>
              <w:t xml:space="preserve"> времени </w:t>
            </w:r>
            <w:r>
              <w:rPr>
                <w:rFonts w:eastAsia="TimesNewRomanPS-ItalicMT"/>
                <w:lang w:val="en-US"/>
              </w:rPr>
              <w:t>When</w:t>
            </w:r>
            <w:r w:rsidRPr="00077428">
              <w:rPr>
                <w:rFonts w:eastAsia="TimesNewRomanPS-ItalicMT"/>
              </w:rPr>
              <w:t>+</w:t>
            </w:r>
            <w:r>
              <w:rPr>
                <w:rFonts w:eastAsia="TimesNewRomanPS-ItalicMT"/>
                <w:lang w:val="en-US"/>
              </w:rPr>
              <w:t>Present</w:t>
            </w:r>
            <w:r w:rsidRPr="00077428">
              <w:rPr>
                <w:rFonts w:eastAsia="TimesNewRomanPSMT"/>
              </w:rPr>
              <w:t>.</w:t>
            </w:r>
          </w:p>
        </w:tc>
        <w:tc>
          <w:tcPr>
            <w:tcW w:w="2407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 xml:space="preserve">Читать про себя текст на английском языке </w:t>
            </w:r>
            <w:proofErr w:type="spellStart"/>
            <w:r w:rsidRPr="009E15E7">
              <w:rPr>
                <w:rFonts w:eastAsia="TimesNewRomanPSMT"/>
              </w:rPr>
              <w:t>снекоторыми</w:t>
            </w:r>
            <w:proofErr w:type="spellEnd"/>
            <w:r w:rsidRPr="009E15E7">
              <w:rPr>
                <w:rFonts w:eastAsia="TimesNewRomanPSMT"/>
              </w:rPr>
              <w:t xml:space="preserve"> новыми словами и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 xml:space="preserve">конструкциями, соотносить их содержание </w:t>
            </w:r>
            <w:proofErr w:type="gramStart"/>
            <w:r w:rsidRPr="009E15E7">
              <w:rPr>
                <w:rFonts w:eastAsia="TimesNewRomanPSMT"/>
              </w:rPr>
              <w:t>с</w:t>
            </w:r>
            <w:proofErr w:type="gramEnd"/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иллюстрациями, догадываться о значении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новых слов из контекста.</w:t>
            </w:r>
          </w:p>
          <w:p w:rsidR="00B13F99" w:rsidRPr="00077428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-ItalicMT"/>
              </w:rPr>
            </w:pPr>
          </w:p>
        </w:tc>
        <w:tc>
          <w:tcPr>
            <w:tcW w:w="3088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9E15E7">
              <w:t>Р</w:t>
            </w:r>
            <w:proofErr w:type="gramEnd"/>
            <w:r w:rsidRPr="009E15E7">
              <w:t>: адекватно использовать речь для планирования и регуляции своей деятельности.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9E15E7">
              <w:t>П</w:t>
            </w:r>
            <w:proofErr w:type="gramEnd"/>
            <w:r w:rsidRPr="009E15E7">
              <w:t>: ставить и формулировать проблемы.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9E15E7">
              <w:t>К</w:t>
            </w:r>
            <w:proofErr w:type="gramEnd"/>
            <w:r w:rsidRPr="009E15E7">
              <w:t>: формулировать собственное мнение и позицию.</w:t>
            </w:r>
          </w:p>
        </w:tc>
        <w:tc>
          <w:tcPr>
            <w:tcW w:w="1746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spacing w:before="100" w:after="100"/>
              <w:jc w:val="both"/>
            </w:pPr>
            <w:r w:rsidRPr="009E15E7">
              <w:t xml:space="preserve">экологическая культура: ценностное отношение к природному миру, готовность следовать нормам природоохранного, нерасточительного, </w:t>
            </w:r>
            <w:proofErr w:type="spellStart"/>
            <w:r w:rsidRPr="009E15E7">
              <w:t>здоровьесберегающего</w:t>
            </w:r>
            <w:proofErr w:type="spellEnd"/>
            <w:r w:rsidRPr="009E15E7">
              <w:t xml:space="preserve"> поведения</w:t>
            </w:r>
          </w:p>
        </w:tc>
        <w:tc>
          <w:tcPr>
            <w:tcW w:w="1097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077428" w:rsidRDefault="00B13F99" w:rsidP="00853295">
            <w:pPr>
              <w:autoSpaceDE w:val="0"/>
              <w:autoSpaceDN w:val="0"/>
              <w:adjustRightInd w:val="0"/>
              <w:spacing w:before="100" w:after="100"/>
              <w:jc w:val="both"/>
            </w:pPr>
            <w:r>
              <w:rPr>
                <w:lang w:val="en-US"/>
              </w:rPr>
              <w:t>3</w:t>
            </w:r>
            <w:r>
              <w:t>.2.</w:t>
            </w:r>
          </w:p>
        </w:tc>
      </w:tr>
      <w:tr w:rsidR="00B13F99" w:rsidRPr="009E15E7" w:rsidTr="00853295">
        <w:trPr>
          <w:gridAfter w:val="8"/>
          <w:wAfter w:w="15044" w:type="dxa"/>
          <w:trHeight w:val="174"/>
        </w:trPr>
        <w:tc>
          <w:tcPr>
            <w:tcW w:w="49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r>
              <w:lastRenderedPageBreak/>
              <w:t>68</w:t>
            </w:r>
          </w:p>
        </w:tc>
        <w:tc>
          <w:tcPr>
            <w:tcW w:w="848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r>
              <w:t>2</w:t>
            </w:r>
            <w:r>
              <w:rPr>
                <w:lang w:val="en-US"/>
              </w:rPr>
              <w:t>5</w:t>
            </w:r>
            <w:r>
              <w:t>.02</w:t>
            </w:r>
          </w:p>
        </w:tc>
        <w:tc>
          <w:tcPr>
            <w:tcW w:w="580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42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806FB5" w:rsidRDefault="00B13F99" w:rsidP="00853295">
            <w:pPr>
              <w:pStyle w:val="aa"/>
              <w:shd w:val="clear" w:color="auto" w:fill="auto"/>
              <w:tabs>
                <w:tab w:val="left" w:pos="231"/>
              </w:tabs>
              <w:spacing w:before="0" w:line="240" w:lineRule="auto"/>
              <w:jc w:val="both"/>
              <w:rPr>
                <w:rStyle w:val="a9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6FB5">
              <w:rPr>
                <w:rStyle w:val="a9"/>
                <w:rFonts w:ascii="Times New Roman" w:hAnsi="Times New Roman" w:cs="Times New Roman"/>
                <w:color w:val="000000"/>
                <w:sz w:val="24"/>
                <w:szCs w:val="24"/>
              </w:rPr>
              <w:t>Подростк</w:t>
            </w:r>
            <w:proofErr w:type="gramStart"/>
            <w:r w:rsidRPr="00806FB5">
              <w:rPr>
                <w:rStyle w:val="a9"/>
                <w:rFonts w:ascii="Times New Roman" w:hAnsi="Times New Roman" w:cs="Times New Roman"/>
                <w:color w:val="000000"/>
                <w:sz w:val="24"/>
                <w:szCs w:val="24"/>
              </w:rPr>
              <w:t>и-</w:t>
            </w:r>
            <w:proofErr w:type="gramEnd"/>
            <w:r w:rsidRPr="00806FB5">
              <w:rPr>
                <w:rStyle w:val="a9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волонтёры.</w:t>
            </w:r>
          </w:p>
          <w:p w:rsidR="00B13F99" w:rsidRPr="00806FB5" w:rsidRDefault="00B13F99" w:rsidP="00853295">
            <w:pPr>
              <w:pStyle w:val="aa"/>
              <w:shd w:val="clear" w:color="auto" w:fill="auto"/>
              <w:tabs>
                <w:tab w:val="left" w:pos="231"/>
              </w:tabs>
              <w:spacing w:before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6FB5">
              <w:rPr>
                <w:rStyle w:val="a9"/>
                <w:rFonts w:ascii="Times New Roman" w:hAnsi="Times New Roman" w:cs="Times New Roman"/>
                <w:color w:val="000000"/>
                <w:sz w:val="24"/>
                <w:szCs w:val="24"/>
              </w:rPr>
              <w:t>Чтение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701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5D4659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t>Ч</w:t>
            </w:r>
            <w:r w:rsidRPr="005D4659">
              <w:t>/</w:t>
            </w:r>
            <w:r w:rsidRPr="009E15E7">
              <w:t>А</w:t>
            </w:r>
            <w:r w:rsidRPr="005D4659">
              <w:t>/</w:t>
            </w:r>
            <w:r w:rsidRPr="009E15E7">
              <w:t>Г</w:t>
            </w:r>
            <w:r w:rsidRPr="005D4659">
              <w:t xml:space="preserve">: </w:t>
            </w:r>
            <w:r>
              <w:rPr>
                <w:rFonts w:eastAsia="TimesNewRomanPSMT"/>
              </w:rPr>
              <w:t>диалог</w:t>
            </w:r>
            <w:r w:rsidRPr="005D4659">
              <w:rPr>
                <w:rFonts w:eastAsia="TimesNewRomanPSMT"/>
              </w:rPr>
              <w:t>.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>
              <w:rPr>
                <w:rFonts w:eastAsia="TimesNewRomanPSMT"/>
              </w:rPr>
              <w:t>Заполнить пропуски</w:t>
            </w:r>
            <w:r w:rsidRPr="009E15E7">
              <w:rPr>
                <w:rFonts w:eastAsia="TimesNewRomanPSMT"/>
              </w:rPr>
              <w:t xml:space="preserve"> на основе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понимания основного содержания текста.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Диалог-расспрос по тексту.</w:t>
            </w:r>
          </w:p>
          <w:p w:rsidR="00B13F99" w:rsidRPr="00840CD7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t>Г/</w:t>
            </w:r>
            <w:proofErr w:type="gramStart"/>
            <w:r w:rsidRPr="009E15E7">
              <w:t>П</w:t>
            </w:r>
            <w:proofErr w:type="gramEnd"/>
            <w:r w:rsidRPr="009E15E7">
              <w:t xml:space="preserve">: </w:t>
            </w:r>
            <w:r w:rsidRPr="009E15E7">
              <w:rPr>
                <w:rFonts w:eastAsia="TimesNewRomanPSMT"/>
              </w:rPr>
              <w:t>составление вопросов для интервью</w:t>
            </w:r>
            <w:r>
              <w:rPr>
                <w:rFonts w:eastAsia="TimesNewRomanPSMT"/>
              </w:rPr>
              <w:t>.</w:t>
            </w:r>
          </w:p>
        </w:tc>
        <w:tc>
          <w:tcPr>
            <w:tcW w:w="3128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581BC8" w:rsidRDefault="00B13F99" w:rsidP="00853295">
            <w:pPr>
              <w:suppressAutoHyphens/>
            </w:pPr>
            <w:r>
              <w:t xml:space="preserve">Использование </w:t>
            </w:r>
            <w:r w:rsidRPr="00601E5D">
              <w:rPr>
                <w:lang w:val="en-US"/>
              </w:rPr>
              <w:t>Present</w:t>
            </w:r>
            <w:r w:rsidRPr="00581BC8">
              <w:t xml:space="preserve"> </w:t>
            </w:r>
            <w:r w:rsidRPr="00601E5D">
              <w:rPr>
                <w:lang w:val="en-US"/>
              </w:rPr>
              <w:t>Simple</w:t>
            </w:r>
            <w:r w:rsidRPr="00581BC8">
              <w:t xml:space="preserve"> </w:t>
            </w:r>
            <w:r w:rsidRPr="00601E5D">
              <w:rPr>
                <w:lang w:val="en-US"/>
              </w:rPr>
              <w:t>Tense</w:t>
            </w:r>
            <w:r>
              <w:t xml:space="preserve"> в придаточных времени после союза </w:t>
            </w:r>
            <w:r w:rsidRPr="00601E5D">
              <w:rPr>
                <w:lang w:val="en-US"/>
              </w:rPr>
              <w:t>when</w:t>
            </w:r>
            <w:r>
              <w:t xml:space="preserve"> для </w:t>
            </w:r>
            <w:proofErr w:type="gramStart"/>
            <w:r>
              <w:t>выражения</w:t>
            </w:r>
            <w:proofErr w:type="gramEnd"/>
            <w:r>
              <w:t xml:space="preserve"> будущего в сложноподчиненных предложениях.</w:t>
            </w:r>
          </w:p>
          <w:p w:rsidR="00B13F99" w:rsidRPr="005D4659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-ItalicMT"/>
              </w:rPr>
            </w:pPr>
          </w:p>
        </w:tc>
        <w:tc>
          <w:tcPr>
            <w:tcW w:w="211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t xml:space="preserve"> </w:t>
            </w:r>
            <w:r w:rsidRPr="009E15E7">
              <w:rPr>
                <w:rFonts w:eastAsia="TimesNewRomanPSMT"/>
              </w:rPr>
              <w:t>Воспринимать на слух и зрительно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содержание текста, задавать вопросы и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отвечать на них с опорой на иллюстрации.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Читать текст с соблюдением норм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произношения, воспроизводить интонацию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образца.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 xml:space="preserve">Самостоятельно </w:t>
            </w:r>
            <w:proofErr w:type="spellStart"/>
            <w:r w:rsidRPr="009E15E7">
              <w:rPr>
                <w:rFonts w:eastAsia="TimesNewRomanPSMT"/>
              </w:rPr>
              <w:t>з</w:t>
            </w:r>
            <w:proofErr w:type="spellEnd"/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</w:p>
        </w:tc>
        <w:tc>
          <w:tcPr>
            <w:tcW w:w="3088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9E15E7">
              <w:t>Р</w:t>
            </w:r>
            <w:proofErr w:type="gramEnd"/>
            <w:r w:rsidRPr="009E15E7">
              <w:t>: адекватно использовать речь для планирования и регуляции своей деятельности.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9E15E7">
              <w:t>П</w:t>
            </w:r>
            <w:proofErr w:type="gramEnd"/>
            <w:r w:rsidRPr="009E15E7">
              <w:t>: ставить и формулировать проблемы.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9E15E7">
              <w:t>К</w:t>
            </w:r>
            <w:proofErr w:type="gramEnd"/>
            <w:r w:rsidRPr="009E15E7">
              <w:t>: формулировать собственное мнение и позицию.</w:t>
            </w:r>
          </w:p>
        </w:tc>
        <w:tc>
          <w:tcPr>
            <w:tcW w:w="1746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spacing w:before="100" w:after="100"/>
              <w:jc w:val="both"/>
            </w:pPr>
            <w:r w:rsidRPr="009E15E7">
              <w:t xml:space="preserve">экологическая культура: ценностное отношение к природному миру, готовность следовать нормам природоохранного, нерасточительного, </w:t>
            </w:r>
            <w:proofErr w:type="spellStart"/>
            <w:r w:rsidRPr="009E15E7">
              <w:t>здоровьесберегающего</w:t>
            </w:r>
            <w:proofErr w:type="spellEnd"/>
            <w:r w:rsidRPr="009E15E7">
              <w:t xml:space="preserve"> поведения</w:t>
            </w:r>
          </w:p>
        </w:tc>
        <w:tc>
          <w:tcPr>
            <w:tcW w:w="1097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r>
              <w:t>5.1.3</w:t>
            </w:r>
          </w:p>
        </w:tc>
      </w:tr>
      <w:tr w:rsidR="00B13F99" w:rsidRPr="009E15E7" w:rsidTr="00853295">
        <w:trPr>
          <w:gridAfter w:val="8"/>
          <w:wAfter w:w="15044" w:type="dxa"/>
          <w:trHeight w:val="174"/>
        </w:trPr>
        <w:tc>
          <w:tcPr>
            <w:tcW w:w="49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r>
              <w:t>69</w:t>
            </w:r>
          </w:p>
        </w:tc>
        <w:tc>
          <w:tcPr>
            <w:tcW w:w="848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CA162A" w:rsidRDefault="00B13F99" w:rsidP="00853295">
            <w:pPr>
              <w:autoSpaceDE w:val="0"/>
              <w:autoSpaceDN w:val="0"/>
              <w:adjustRightInd w:val="0"/>
              <w:jc w:val="both"/>
              <w:rPr>
                <w:lang w:val="en-US"/>
              </w:rPr>
            </w:pPr>
            <w:r>
              <w:rPr>
                <w:lang w:val="en-US"/>
              </w:rPr>
              <w:t>27</w:t>
            </w:r>
            <w:r>
              <w:t>.0</w:t>
            </w:r>
            <w:r>
              <w:rPr>
                <w:lang w:val="en-US"/>
              </w:rPr>
              <w:t>2</w:t>
            </w:r>
          </w:p>
        </w:tc>
        <w:tc>
          <w:tcPr>
            <w:tcW w:w="580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42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r>
              <w:t>Волонтёры на зимних олимпийских играх.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r w:rsidRPr="009E15E7">
              <w:t>Говорение</w:t>
            </w:r>
          </w:p>
        </w:tc>
        <w:tc>
          <w:tcPr>
            <w:tcW w:w="1701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t>А/</w:t>
            </w:r>
            <w:proofErr w:type="gramStart"/>
            <w:r w:rsidRPr="009E15E7">
              <w:t>П</w:t>
            </w:r>
            <w:proofErr w:type="gramEnd"/>
            <w:r w:rsidRPr="009E15E7">
              <w:t xml:space="preserve">: </w:t>
            </w:r>
            <w:r>
              <w:rPr>
                <w:rFonts w:eastAsia="TimesNewRomanPSMT"/>
              </w:rPr>
              <w:t>повторение названий профессий</w:t>
            </w:r>
            <w:r w:rsidRPr="009E15E7">
              <w:rPr>
                <w:rFonts w:eastAsia="TimesNewRomanPSMT"/>
              </w:rPr>
              <w:t xml:space="preserve"> с опорой на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  <w:lang w:val="en-US"/>
              </w:rPr>
            </w:pPr>
            <w:r w:rsidRPr="009E15E7">
              <w:rPr>
                <w:rFonts w:eastAsia="TimesNewRomanPSMT"/>
              </w:rPr>
              <w:t>иллюстрации</w:t>
            </w:r>
            <w:r w:rsidRPr="009E15E7">
              <w:rPr>
                <w:rFonts w:eastAsia="TimesNewRomanPSMT"/>
                <w:lang w:val="en-US"/>
              </w:rPr>
              <w:t>.</w:t>
            </w:r>
          </w:p>
          <w:p w:rsidR="00B13F99" w:rsidRPr="000F199F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-ItalicMT"/>
                <w:lang w:val="en-US"/>
              </w:rPr>
            </w:pPr>
            <w:r w:rsidRPr="009E15E7">
              <w:t>Ч</w:t>
            </w:r>
            <w:r w:rsidRPr="009E15E7">
              <w:rPr>
                <w:lang w:val="en-US"/>
              </w:rPr>
              <w:t>/</w:t>
            </w:r>
            <w:r w:rsidRPr="009E15E7">
              <w:t>Г</w:t>
            </w:r>
            <w:r w:rsidRPr="009E15E7">
              <w:rPr>
                <w:lang w:val="en-US"/>
              </w:rPr>
              <w:t xml:space="preserve">: </w:t>
            </w:r>
            <w:r w:rsidRPr="009E15E7">
              <w:rPr>
                <w:rFonts w:eastAsia="TimesNewRomanPSMT"/>
              </w:rPr>
              <w:t>текст</w:t>
            </w:r>
            <w:r w:rsidRPr="009E15E7">
              <w:rPr>
                <w:rFonts w:eastAsia="TimesNewRomanPSMT"/>
                <w:lang w:val="en-US"/>
              </w:rPr>
              <w:t xml:space="preserve"> </w:t>
            </w:r>
            <w:r w:rsidRPr="000F199F">
              <w:rPr>
                <w:rFonts w:eastAsia="TimesNewRomanPSMT"/>
                <w:lang w:val="en-US"/>
              </w:rPr>
              <w:t>«</w:t>
            </w:r>
            <w:r>
              <w:rPr>
                <w:rFonts w:eastAsia="TimesNewRomanPSMT"/>
                <w:lang w:val="en-US"/>
              </w:rPr>
              <w:t>What is Robert doing?</w:t>
            </w:r>
            <w:r w:rsidRPr="000F199F">
              <w:rPr>
                <w:rFonts w:eastAsia="TimesNewRomanPSMT"/>
                <w:lang w:val="en-US"/>
              </w:rPr>
              <w:t>»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Диалог-расспрос о любимом животном,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ознакомительное чтение текста</w:t>
            </w:r>
            <w:r>
              <w:rPr>
                <w:rFonts w:eastAsia="TimesNewRomanPSMT"/>
              </w:rPr>
              <w:t>.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lastRenderedPageBreak/>
              <w:t>Ч/</w:t>
            </w:r>
            <w:proofErr w:type="gramStart"/>
            <w:r w:rsidRPr="009E15E7">
              <w:t>П</w:t>
            </w:r>
            <w:proofErr w:type="gramEnd"/>
            <w:r w:rsidRPr="009E15E7">
              <w:t xml:space="preserve">: </w:t>
            </w:r>
            <w:r w:rsidRPr="009E15E7">
              <w:rPr>
                <w:rFonts w:eastAsia="TimesNewRomanPSMT"/>
              </w:rPr>
              <w:t>составление предложений в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r w:rsidRPr="009E15E7">
              <w:rPr>
                <w:rFonts w:eastAsia="TimesNewRomanPS-ItalicMT"/>
              </w:rPr>
              <w:t>Conditional I</w:t>
            </w:r>
            <w:r w:rsidRPr="009E15E7">
              <w:rPr>
                <w:rFonts w:eastAsia="TimesNewRomanPSMT"/>
              </w:rPr>
              <w:t>.</w:t>
            </w:r>
          </w:p>
        </w:tc>
        <w:tc>
          <w:tcPr>
            <w:tcW w:w="3128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-ItalicMT"/>
                <w:lang w:val="en-US"/>
              </w:rPr>
            </w:pPr>
            <w:r w:rsidRPr="009E15E7">
              <w:lastRenderedPageBreak/>
              <w:t>Речевые</w:t>
            </w:r>
            <w:r w:rsidRPr="009E15E7">
              <w:rPr>
                <w:lang w:val="en-US"/>
              </w:rPr>
              <w:t xml:space="preserve"> </w:t>
            </w:r>
            <w:r w:rsidRPr="009E15E7">
              <w:t>образцы</w:t>
            </w:r>
            <w:r w:rsidRPr="009E15E7">
              <w:rPr>
                <w:lang w:val="en-US"/>
              </w:rPr>
              <w:t xml:space="preserve">: </w:t>
            </w:r>
            <w:r w:rsidRPr="009E15E7">
              <w:rPr>
                <w:rFonts w:eastAsia="TimesNewRomanPS-ItalicMT"/>
                <w:lang w:val="en-US"/>
              </w:rPr>
              <w:t>people born in the year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-ItalicMT"/>
                <w:lang w:val="en-US"/>
              </w:rPr>
            </w:pPr>
            <w:proofErr w:type="gramStart"/>
            <w:r w:rsidRPr="009E15E7">
              <w:rPr>
                <w:rFonts w:eastAsia="TimesNewRomanPS-ItalicMT"/>
                <w:lang w:val="en-US"/>
              </w:rPr>
              <w:t>of</w:t>
            </w:r>
            <w:proofErr w:type="gramEnd"/>
            <w:r w:rsidRPr="009E15E7">
              <w:rPr>
                <w:rFonts w:eastAsia="TimesNewRomanPS-ItalicMT"/>
                <w:lang w:val="en-US"/>
              </w:rPr>
              <w:t xml:space="preserve"> a … are usually… </w:t>
            </w:r>
            <w:r w:rsidRPr="009E15E7">
              <w:rPr>
                <w:rFonts w:eastAsia="TimesNewRomanPSMT"/>
                <w:lang w:val="en-US"/>
              </w:rPr>
              <w:t xml:space="preserve">. </w:t>
            </w:r>
            <w:r w:rsidRPr="009E15E7">
              <w:rPr>
                <w:rFonts w:eastAsia="TimesNewRomanPS-ItalicMT"/>
                <w:lang w:val="en-US"/>
              </w:rPr>
              <w:t>Are you friendly? If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-ItalicMT"/>
                <w:lang w:val="en-US"/>
              </w:rPr>
            </w:pPr>
            <w:r w:rsidRPr="009E15E7">
              <w:rPr>
                <w:rFonts w:eastAsia="TimesNewRomanPS-ItalicMT"/>
                <w:lang w:val="en-US"/>
              </w:rPr>
              <w:t>you never hurt someone’s feelings, you are a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  <w:lang w:val="en-US"/>
              </w:rPr>
            </w:pPr>
            <w:proofErr w:type="gramStart"/>
            <w:r w:rsidRPr="009E15E7">
              <w:rPr>
                <w:rFonts w:eastAsia="TimesNewRomanPS-ItalicMT"/>
                <w:lang w:val="en-US"/>
              </w:rPr>
              <w:t>polite</w:t>
            </w:r>
            <w:proofErr w:type="gramEnd"/>
            <w:r w:rsidRPr="009E15E7">
              <w:rPr>
                <w:rFonts w:eastAsia="TimesNewRomanPS-ItalicMT"/>
                <w:lang w:val="en-US"/>
              </w:rPr>
              <w:t xml:space="preserve"> and friendly person</w:t>
            </w:r>
            <w:r w:rsidRPr="009E15E7">
              <w:rPr>
                <w:rFonts w:eastAsia="TimesNewRomanPSMT"/>
                <w:lang w:val="en-US"/>
              </w:rPr>
              <w:t>.</w:t>
            </w:r>
          </w:p>
          <w:p w:rsidR="00B13F99" w:rsidRPr="00077428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-ItalicMT"/>
                <w:lang w:val="en-US"/>
              </w:rPr>
            </w:pPr>
            <w:r w:rsidRPr="009E15E7">
              <w:t>Активная</w:t>
            </w:r>
            <w:r w:rsidRPr="009E15E7">
              <w:rPr>
                <w:lang w:val="en-US"/>
              </w:rPr>
              <w:t xml:space="preserve"> </w:t>
            </w:r>
            <w:r w:rsidRPr="009E15E7">
              <w:t>лексика</w:t>
            </w:r>
            <w:r w:rsidRPr="009E15E7">
              <w:rPr>
                <w:lang w:val="en-US"/>
              </w:rPr>
              <w:t xml:space="preserve">: </w:t>
            </w:r>
            <w:r>
              <w:rPr>
                <w:rFonts w:eastAsia="TimesNewRomanPS-ItalicMT"/>
                <w:lang w:val="en-US"/>
              </w:rPr>
              <w:t xml:space="preserve">sponsor, generation, courage, people of goodwill, to save one’s life, to benefit from </w:t>
            </w:r>
            <w:proofErr w:type="spellStart"/>
            <w:r>
              <w:rPr>
                <w:rFonts w:eastAsia="TimesNewRomanPS-ItalicMT"/>
                <w:lang w:val="en-US"/>
              </w:rPr>
              <w:t>sth</w:t>
            </w:r>
            <w:proofErr w:type="spellEnd"/>
            <w:r w:rsidRPr="009E15E7">
              <w:rPr>
                <w:rFonts w:eastAsia="TimesNewRomanPSMT"/>
                <w:lang w:val="en-US"/>
              </w:rPr>
              <w:t>.</w:t>
            </w:r>
          </w:p>
          <w:p w:rsidR="00B13F99" w:rsidRPr="006C2F34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-ItalicMT"/>
                <w:lang w:val="en-US"/>
              </w:rPr>
            </w:pP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  <w:lang w:val="en-US"/>
              </w:rPr>
            </w:pP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  <w:lang w:val="en-US"/>
              </w:rPr>
            </w:pP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  <w:lang w:val="en-US"/>
              </w:rPr>
            </w:pP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  <w:lang w:val="en-US"/>
              </w:rPr>
            </w:pP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  <w:lang w:val="en-US"/>
              </w:rPr>
            </w:pP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  <w:lang w:val="en-US"/>
              </w:rPr>
            </w:pP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  <w:lang w:val="en-US"/>
              </w:rPr>
            </w:pP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  <w:lang w:val="en-US"/>
              </w:rPr>
            </w:pP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  <w:lang w:val="en-US"/>
              </w:rPr>
            </w:pP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  <w:lang w:val="en-US"/>
              </w:rPr>
            </w:pP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  <w:lang w:val="en-US"/>
              </w:rPr>
            </w:pP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  <w:lang w:val="en-US"/>
              </w:rPr>
            </w:pP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  <w:lang w:val="en-US"/>
              </w:rPr>
            </w:pP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  <w:lang w:val="en-US"/>
              </w:rPr>
            </w:pP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lang w:val="en-US"/>
              </w:rPr>
            </w:pPr>
          </w:p>
        </w:tc>
        <w:tc>
          <w:tcPr>
            <w:tcW w:w="211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lastRenderedPageBreak/>
              <w:t>Читать текст с соблюдением норм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произношения, воспроизводить интонацию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образца.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 xml:space="preserve">Выражать свое мнение о </w:t>
            </w:r>
            <w:proofErr w:type="gramStart"/>
            <w:r w:rsidRPr="009E15E7">
              <w:rPr>
                <w:rFonts w:eastAsia="TimesNewRomanPSMT"/>
              </w:rPr>
              <w:t>прочитанном</w:t>
            </w:r>
            <w:proofErr w:type="gramEnd"/>
            <w:r w:rsidRPr="009E15E7">
              <w:rPr>
                <w:rFonts w:eastAsia="TimesNewRomanPSMT"/>
              </w:rPr>
              <w:t>.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Самостоятельно запрашивать информацию.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 xml:space="preserve">Переходить с позиции </w:t>
            </w:r>
            <w:proofErr w:type="gramStart"/>
            <w:r w:rsidRPr="009E15E7">
              <w:rPr>
                <w:rFonts w:eastAsia="TimesNewRomanPSMT"/>
              </w:rPr>
              <w:t>спрашивающего</w:t>
            </w:r>
            <w:proofErr w:type="gramEnd"/>
            <w:r w:rsidRPr="009E15E7">
              <w:rPr>
                <w:rFonts w:eastAsia="TimesNewRomanPSMT"/>
              </w:rPr>
              <w:t xml:space="preserve"> на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lastRenderedPageBreak/>
              <w:t xml:space="preserve">позицию </w:t>
            </w:r>
            <w:proofErr w:type="gramStart"/>
            <w:r w:rsidRPr="009E15E7">
              <w:rPr>
                <w:rFonts w:eastAsia="TimesNewRomanPSMT"/>
              </w:rPr>
              <w:t>отвечающего</w:t>
            </w:r>
            <w:proofErr w:type="gramEnd"/>
            <w:r w:rsidRPr="009E15E7">
              <w:rPr>
                <w:rFonts w:eastAsia="TimesNewRomanPSMT"/>
              </w:rPr>
              <w:t xml:space="preserve"> и наоборот.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Составлять предложения по образцу и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записывать их в тетрадь.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Употреблять в устных высказываниях и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 xml:space="preserve">письменных произведениях </w:t>
            </w:r>
            <w:proofErr w:type="gramStart"/>
            <w:r w:rsidRPr="009E15E7">
              <w:rPr>
                <w:rFonts w:eastAsia="TimesNewRomanPSMT"/>
              </w:rPr>
              <w:t>условные</w:t>
            </w:r>
            <w:proofErr w:type="gramEnd"/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-ItalicMT"/>
              </w:rPr>
            </w:pPr>
            <w:r w:rsidRPr="009E15E7">
              <w:rPr>
                <w:rFonts w:eastAsia="TimesNewRomanPSMT"/>
              </w:rPr>
              <w:t xml:space="preserve">предложения реального характера </w:t>
            </w:r>
            <w:r w:rsidRPr="009E15E7">
              <w:rPr>
                <w:rFonts w:eastAsia="TimesNewRomanPS-ItalicMT"/>
              </w:rPr>
              <w:t>Conditional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-ItalicMT"/>
              </w:rPr>
            </w:pPr>
            <w:r w:rsidRPr="009E15E7">
              <w:rPr>
                <w:rFonts w:eastAsia="TimesNewRomanPS-ItalicMT"/>
              </w:rPr>
              <w:t>I.</w:t>
            </w:r>
          </w:p>
        </w:tc>
        <w:tc>
          <w:tcPr>
            <w:tcW w:w="3088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9E15E7">
              <w:lastRenderedPageBreak/>
              <w:t>Р</w:t>
            </w:r>
            <w:proofErr w:type="gramEnd"/>
            <w:r w:rsidRPr="009E15E7">
              <w:t>: сличать способ действия и его результат с заданным эталоном с целью обнаружения отклонений и отличий от эталона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9E15E7">
              <w:t>П</w:t>
            </w:r>
            <w:proofErr w:type="gramEnd"/>
            <w:r w:rsidRPr="009E15E7">
              <w:t>: сличать способ действия и его результат с заданным эталоном с целью обнаружения отклонений и отличий от эталона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lang w:val="en-US"/>
              </w:rPr>
            </w:pPr>
            <w:proofErr w:type="gramStart"/>
            <w:r w:rsidRPr="009E15E7">
              <w:t>К</w:t>
            </w:r>
            <w:proofErr w:type="gramEnd"/>
            <w:r w:rsidRPr="009E15E7">
              <w:t>: осуществлять взаимный контроль</w:t>
            </w:r>
          </w:p>
        </w:tc>
        <w:tc>
          <w:tcPr>
            <w:tcW w:w="1746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r w:rsidRPr="009E15E7">
              <w:t>гуманистические и демократические ценности  многонационального российского общества</w:t>
            </w:r>
          </w:p>
        </w:tc>
        <w:tc>
          <w:tcPr>
            <w:tcW w:w="1097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r>
              <w:t>5.2.6</w:t>
            </w:r>
          </w:p>
        </w:tc>
      </w:tr>
      <w:tr w:rsidR="00B13F99" w:rsidRPr="009E15E7" w:rsidTr="00853295">
        <w:trPr>
          <w:gridAfter w:val="8"/>
          <w:wAfter w:w="15044" w:type="dxa"/>
          <w:trHeight w:val="174"/>
        </w:trPr>
        <w:tc>
          <w:tcPr>
            <w:tcW w:w="49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r>
              <w:lastRenderedPageBreak/>
              <w:t>70</w:t>
            </w:r>
          </w:p>
        </w:tc>
        <w:tc>
          <w:tcPr>
            <w:tcW w:w="848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r>
              <w:t>0</w:t>
            </w:r>
            <w:r>
              <w:rPr>
                <w:lang w:val="en-US"/>
              </w:rPr>
              <w:t>1</w:t>
            </w:r>
            <w:r>
              <w:t>.03</w:t>
            </w:r>
          </w:p>
        </w:tc>
        <w:tc>
          <w:tcPr>
            <w:tcW w:w="580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42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r>
              <w:t>Устраиваемся на работу.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r w:rsidRPr="009E15E7">
              <w:t>говорение</w:t>
            </w:r>
          </w:p>
        </w:tc>
        <w:tc>
          <w:tcPr>
            <w:tcW w:w="1701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781229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-ItalicMT"/>
              </w:rPr>
            </w:pPr>
            <w:r w:rsidRPr="009E15E7">
              <w:t>Ч</w:t>
            </w:r>
            <w:r w:rsidRPr="00E73DF1">
              <w:t>/</w:t>
            </w:r>
            <w:r w:rsidRPr="009E15E7">
              <w:t>Г</w:t>
            </w:r>
            <w:r w:rsidRPr="00E73DF1">
              <w:t xml:space="preserve">: </w:t>
            </w:r>
            <w:r w:rsidRPr="009E15E7">
              <w:rPr>
                <w:rFonts w:eastAsia="TimesNewRomanPSMT"/>
              </w:rPr>
              <w:t>текст</w:t>
            </w:r>
            <w:r w:rsidRPr="00E73DF1">
              <w:rPr>
                <w:rFonts w:eastAsia="TimesNewRomanPSMT"/>
              </w:rPr>
              <w:t xml:space="preserve"> 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Ознакомительное чтение текста,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 xml:space="preserve">обсуждение текста, ответы на вопросы. </w:t>
            </w:r>
            <w:r w:rsidRPr="009E15E7">
              <w:t>Ч/</w:t>
            </w:r>
            <w:proofErr w:type="gramStart"/>
            <w:r w:rsidRPr="009E15E7">
              <w:t>П</w:t>
            </w:r>
            <w:proofErr w:type="gramEnd"/>
            <w:r w:rsidRPr="009E15E7">
              <w:t xml:space="preserve">: </w:t>
            </w:r>
            <w:r w:rsidRPr="009E15E7">
              <w:rPr>
                <w:rFonts w:eastAsia="TimesNewRomanPSMT"/>
              </w:rPr>
              <w:t>заполнение пропусков словами по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смыслу.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3128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B13F99" w:rsidRDefault="00B13F99" w:rsidP="00853295">
            <w:pPr>
              <w:suppressAutoHyphens/>
            </w:pPr>
            <w:r>
              <w:t>Разные способы выражения будущего действия в английском языке.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11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Читать про себя адаптированный текст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художественного произведения на английском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языке</w:t>
            </w:r>
            <w:r w:rsidRPr="009E15E7">
              <w:rPr>
                <w:color w:val="000000"/>
                <w:spacing w:val="-4"/>
              </w:rPr>
              <w:t xml:space="preserve"> с некоторыми новыми словами и </w:t>
            </w:r>
            <w:r w:rsidRPr="009E15E7">
              <w:rPr>
                <w:rFonts w:eastAsia="TimesNewRomanPSMT"/>
              </w:rPr>
              <w:t xml:space="preserve">конструкциями, соотносить их содержание </w:t>
            </w:r>
            <w:proofErr w:type="gramStart"/>
            <w:r w:rsidRPr="009E15E7">
              <w:rPr>
                <w:rFonts w:eastAsia="TimesNewRomanPSMT"/>
              </w:rPr>
              <w:t>с</w:t>
            </w:r>
            <w:proofErr w:type="gramEnd"/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иллюстрациями, догадываться о значении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lastRenderedPageBreak/>
              <w:t>новых слов из контекста.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 xml:space="preserve">Выражать свое мнение о </w:t>
            </w:r>
            <w:proofErr w:type="gramStart"/>
            <w:r w:rsidRPr="009E15E7">
              <w:rPr>
                <w:rFonts w:eastAsia="TimesNewRomanPSMT"/>
              </w:rPr>
              <w:t>прочитанном</w:t>
            </w:r>
            <w:proofErr w:type="gramEnd"/>
            <w:r w:rsidRPr="009E15E7">
              <w:rPr>
                <w:rFonts w:eastAsia="TimesNewRomanPSMT"/>
              </w:rPr>
              <w:t>.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</w:p>
        </w:tc>
        <w:tc>
          <w:tcPr>
            <w:tcW w:w="3088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r w:rsidRPr="009E15E7">
              <w:lastRenderedPageBreak/>
              <w:t>Р</w:t>
            </w:r>
            <w:proofErr w:type="gramStart"/>
            <w:r w:rsidRPr="009E15E7">
              <w:t>:в</w:t>
            </w:r>
            <w:proofErr w:type="gramEnd"/>
            <w:r w:rsidRPr="009E15E7">
              <w:t>ыполнять учебные действия в различных формах</w:t>
            </w:r>
          </w:p>
          <w:p w:rsidR="00B13F99" w:rsidRPr="009E15E7" w:rsidRDefault="00B13F99" w:rsidP="00853295">
            <w:pPr>
              <w:tabs>
                <w:tab w:val="left" w:pos="426"/>
              </w:tabs>
              <w:autoSpaceDE w:val="0"/>
              <w:autoSpaceDN w:val="0"/>
              <w:adjustRightInd w:val="0"/>
              <w:ind w:right="-1759"/>
              <w:jc w:val="both"/>
            </w:pPr>
            <w:proofErr w:type="gramStart"/>
            <w:r w:rsidRPr="009E15E7">
              <w:t>П</w:t>
            </w:r>
            <w:proofErr w:type="gramEnd"/>
            <w:r w:rsidRPr="009E15E7">
              <w:t>: построение рассуждения, обобщение, подведение под понятие на основе распознавания объектов, выделения существенных признаков.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r w:rsidRPr="009E15E7">
              <w:t>К: вести  устный и письменный диалог в соответствии с грамматическими и синтаксическими нормами родного языка</w:t>
            </w:r>
          </w:p>
        </w:tc>
        <w:tc>
          <w:tcPr>
            <w:tcW w:w="1746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spacing w:before="100" w:after="100"/>
              <w:jc w:val="both"/>
            </w:pPr>
            <w:r w:rsidRPr="009E15E7">
              <w:t>уважительное отношение к иному мнению, истории и культуре других народов</w:t>
            </w:r>
          </w:p>
        </w:tc>
        <w:tc>
          <w:tcPr>
            <w:tcW w:w="1097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spacing w:before="100" w:after="100"/>
              <w:jc w:val="both"/>
            </w:pPr>
            <w:r>
              <w:t>О 1.1.4.</w:t>
            </w:r>
          </w:p>
        </w:tc>
      </w:tr>
      <w:tr w:rsidR="00B13F99" w:rsidRPr="000C4A02" w:rsidTr="00853295">
        <w:trPr>
          <w:gridAfter w:val="8"/>
          <w:wAfter w:w="15044" w:type="dxa"/>
          <w:trHeight w:val="1792"/>
        </w:trPr>
        <w:tc>
          <w:tcPr>
            <w:tcW w:w="49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r>
              <w:lastRenderedPageBreak/>
              <w:t>71</w:t>
            </w:r>
          </w:p>
        </w:tc>
        <w:tc>
          <w:tcPr>
            <w:tcW w:w="848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r>
              <w:t>0</w:t>
            </w:r>
            <w:r>
              <w:rPr>
                <w:lang w:val="en-US"/>
              </w:rPr>
              <w:t>4</w:t>
            </w:r>
            <w:r>
              <w:t>.03</w:t>
            </w:r>
          </w:p>
        </w:tc>
        <w:tc>
          <w:tcPr>
            <w:tcW w:w="580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42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r>
              <w:t>Настоящее длительное время.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r w:rsidRPr="009E15E7">
              <w:t>Говорение</w:t>
            </w:r>
          </w:p>
        </w:tc>
        <w:tc>
          <w:tcPr>
            <w:tcW w:w="1701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t xml:space="preserve">Ч/Г: </w:t>
            </w:r>
            <w:r w:rsidRPr="009E15E7">
              <w:rPr>
                <w:rFonts w:eastAsia="TimesNewRomanPSMT"/>
              </w:rPr>
              <w:t xml:space="preserve">определение </w:t>
            </w:r>
            <w:proofErr w:type="gramStart"/>
            <w:r w:rsidRPr="009E15E7">
              <w:rPr>
                <w:rFonts w:eastAsia="TimesNewRomanPSMT"/>
              </w:rPr>
              <w:t>грамматического</w:t>
            </w:r>
            <w:proofErr w:type="gramEnd"/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 xml:space="preserve">времени, в котором </w:t>
            </w:r>
            <w:proofErr w:type="gramStart"/>
            <w:r w:rsidRPr="009E15E7">
              <w:rPr>
                <w:rFonts w:eastAsia="TimesNewRomanPSMT"/>
              </w:rPr>
              <w:t>написаны</w:t>
            </w:r>
            <w:proofErr w:type="gramEnd"/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предложения.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t xml:space="preserve">А/Ч/Г: </w:t>
            </w:r>
            <w:r>
              <w:rPr>
                <w:rFonts w:eastAsia="TimesNewRomanPSMT"/>
              </w:rPr>
              <w:t>формы вспомогательного глагола</w:t>
            </w:r>
            <w:r w:rsidRPr="009E15E7">
              <w:rPr>
                <w:rFonts w:eastAsia="TimesNewRomanPSMT"/>
              </w:rPr>
              <w:t>.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-ItalicMT"/>
              </w:rPr>
            </w:pPr>
            <w:r w:rsidRPr="009E15E7">
              <w:t>Ч/Г/</w:t>
            </w:r>
            <w:proofErr w:type="gramStart"/>
            <w:r w:rsidRPr="009E15E7">
              <w:t>П</w:t>
            </w:r>
            <w:proofErr w:type="gramEnd"/>
            <w:r w:rsidRPr="009E15E7">
              <w:t xml:space="preserve">: </w:t>
            </w:r>
            <w:r w:rsidRPr="009E15E7">
              <w:rPr>
                <w:rFonts w:eastAsia="TimesNewRomanPSMT"/>
              </w:rPr>
              <w:t xml:space="preserve">написание предложений в </w:t>
            </w:r>
            <w:proofErr w:type="spellStart"/>
            <w:r w:rsidRPr="009E15E7">
              <w:rPr>
                <w:rFonts w:eastAsia="TimesNewRomanPS-ItalicMT"/>
              </w:rPr>
              <w:t>the</w:t>
            </w:r>
            <w:proofErr w:type="spellEnd"/>
          </w:p>
          <w:p w:rsidR="00B13F99" w:rsidRPr="002C5E82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-ItalicMT"/>
                <w:lang w:val="en-US"/>
              </w:rPr>
              <w:t xml:space="preserve">Present </w:t>
            </w:r>
            <w:r>
              <w:rPr>
                <w:rFonts w:eastAsia="TimesNewRomanPS-ItalicMT"/>
              </w:rPr>
              <w:t>С</w:t>
            </w:r>
            <w:proofErr w:type="spellStart"/>
            <w:r>
              <w:rPr>
                <w:rFonts w:eastAsia="TimesNewRomanPS-ItalicMT"/>
                <w:lang w:val="en-US"/>
              </w:rPr>
              <w:t>ontinious</w:t>
            </w:r>
            <w:proofErr w:type="spellEnd"/>
            <w:r>
              <w:rPr>
                <w:rFonts w:eastAsia="TimesNewRomanPS-ItalicMT"/>
                <w:lang w:val="en-US"/>
              </w:rPr>
              <w:t xml:space="preserve"> Tense</w:t>
            </w:r>
          </w:p>
        </w:tc>
        <w:tc>
          <w:tcPr>
            <w:tcW w:w="3128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BD18E9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-ItalicMT"/>
              </w:rPr>
            </w:pPr>
            <w:r w:rsidRPr="009E15E7">
              <w:t>Активная</w:t>
            </w:r>
            <w:r w:rsidRPr="009E15E7">
              <w:rPr>
                <w:lang w:val="en-US"/>
              </w:rPr>
              <w:t xml:space="preserve"> </w:t>
            </w:r>
            <w:r w:rsidRPr="009E15E7">
              <w:t>лексика</w:t>
            </w:r>
            <w:r w:rsidRPr="009E15E7">
              <w:rPr>
                <w:lang w:val="en-US"/>
              </w:rPr>
              <w:t xml:space="preserve">: </w:t>
            </w:r>
          </w:p>
          <w:p w:rsidR="00B13F99" w:rsidRPr="00BD18E9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-ItalicMT"/>
                <w:lang w:val="en-US"/>
              </w:rPr>
            </w:pPr>
            <w:r w:rsidRPr="009E15E7">
              <w:rPr>
                <w:rFonts w:eastAsia="TimesNewRomanPS-ItalicMT"/>
              </w:rPr>
              <w:t>Грамматика</w:t>
            </w:r>
            <w:r>
              <w:rPr>
                <w:rFonts w:eastAsia="TimesNewRomanPS-ItalicMT"/>
                <w:lang w:val="en-US"/>
              </w:rPr>
              <w:t xml:space="preserve">: the Present </w:t>
            </w:r>
            <w:proofErr w:type="gramStart"/>
            <w:r>
              <w:rPr>
                <w:rFonts w:eastAsia="TimesNewRomanPS-ItalicMT"/>
              </w:rPr>
              <w:t>С</w:t>
            </w:r>
            <w:proofErr w:type="spellStart"/>
            <w:proofErr w:type="gramEnd"/>
            <w:r>
              <w:rPr>
                <w:rFonts w:eastAsia="TimesNewRomanPS-ItalicMT"/>
                <w:lang w:val="en-US"/>
              </w:rPr>
              <w:t>ontinious</w:t>
            </w:r>
            <w:proofErr w:type="spellEnd"/>
            <w:r w:rsidRPr="009E15E7">
              <w:rPr>
                <w:rFonts w:eastAsia="TimesNewRomanPS-ItalicMT"/>
                <w:lang w:val="en-US"/>
              </w:rPr>
              <w:t xml:space="preserve"> Tense</w:t>
            </w:r>
            <w:r w:rsidRPr="002311E7">
              <w:rPr>
                <w:rFonts w:eastAsia="TimesNewRomanPS-ItalicMT"/>
                <w:lang w:val="en-US"/>
              </w:rPr>
              <w:t>.</w:t>
            </w:r>
          </w:p>
        </w:tc>
        <w:tc>
          <w:tcPr>
            <w:tcW w:w="211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Употреблять в устных высказываниях и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-ItalicMT"/>
              </w:rPr>
            </w:pPr>
            <w:r w:rsidRPr="009E15E7">
              <w:rPr>
                <w:rFonts w:eastAsia="TimesNewRomanPSMT"/>
              </w:rPr>
              <w:t xml:space="preserve">письменных </w:t>
            </w:r>
            <w:proofErr w:type="gramStart"/>
            <w:r w:rsidRPr="009E15E7">
              <w:rPr>
                <w:rFonts w:eastAsia="TimesNewRomanPSMT"/>
              </w:rPr>
              <w:t>произведениях</w:t>
            </w:r>
            <w:proofErr w:type="gramEnd"/>
            <w:r w:rsidRPr="009E15E7">
              <w:rPr>
                <w:rFonts w:eastAsia="TimesNewRomanPSMT"/>
              </w:rPr>
              <w:t xml:space="preserve"> глаголы в </w:t>
            </w:r>
            <w:proofErr w:type="spellStart"/>
            <w:r w:rsidRPr="009E15E7">
              <w:rPr>
                <w:rFonts w:eastAsia="TimesNewRomanPS-ItalicMT"/>
              </w:rPr>
              <w:t>Present</w:t>
            </w:r>
            <w:proofErr w:type="spellEnd"/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-ItalicMT"/>
              </w:rPr>
            </w:pPr>
            <w:proofErr w:type="gramStart"/>
            <w:r>
              <w:rPr>
                <w:rFonts w:eastAsia="TimesNewRomanPS-ItalicMT"/>
              </w:rPr>
              <w:t>С</w:t>
            </w:r>
            <w:proofErr w:type="spellStart"/>
            <w:proofErr w:type="gramEnd"/>
            <w:r>
              <w:rPr>
                <w:rFonts w:eastAsia="TimesNewRomanPS-ItalicMT"/>
                <w:lang w:val="en-US"/>
              </w:rPr>
              <w:t>ontinious</w:t>
            </w:r>
            <w:proofErr w:type="spellEnd"/>
            <w:r>
              <w:rPr>
                <w:rFonts w:eastAsia="TimesNewRomanPS-ItalicMT"/>
              </w:rPr>
              <w:t xml:space="preserve"> </w:t>
            </w:r>
            <w:r>
              <w:rPr>
                <w:rFonts w:eastAsia="TimesNewRomanPS-ItalicMT"/>
                <w:lang w:val="en-US"/>
              </w:rPr>
              <w:t>Tense</w:t>
            </w:r>
            <w:r w:rsidRPr="009E15E7">
              <w:rPr>
                <w:rFonts w:eastAsia="TimesNewRomanPS-ItalicMT"/>
              </w:rPr>
              <w:t>.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>
              <w:rPr>
                <w:rFonts w:eastAsia="TimesNewRomanPSMT"/>
              </w:rPr>
              <w:t>Образовывать длительного времени</w:t>
            </w:r>
            <w:r w:rsidRPr="009E15E7">
              <w:rPr>
                <w:rFonts w:eastAsia="TimesNewRomanPSMT"/>
              </w:rPr>
              <w:t xml:space="preserve"> при помощи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 xml:space="preserve">соответствующих правил и употреблять их </w:t>
            </w:r>
            <w:proofErr w:type="gramStart"/>
            <w:r w:rsidRPr="009E15E7">
              <w:rPr>
                <w:rFonts w:eastAsia="TimesNewRomanPSMT"/>
              </w:rPr>
              <w:t>в</w:t>
            </w:r>
            <w:proofErr w:type="gramEnd"/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рецептивной и продуктивной речи.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Восполнять недостающую информацию.</w:t>
            </w:r>
          </w:p>
          <w:p w:rsidR="00B13F99" w:rsidRPr="008E43DF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</w:p>
        </w:tc>
        <w:tc>
          <w:tcPr>
            <w:tcW w:w="3088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9E15E7">
              <w:t>Р</w:t>
            </w:r>
            <w:proofErr w:type="gramEnd"/>
            <w:r w:rsidRPr="009E15E7">
              <w:t>: предвидеть уровня усвоения знаний, его временных характеристик;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9E15E7">
              <w:t>П</w:t>
            </w:r>
            <w:proofErr w:type="gramEnd"/>
            <w:r w:rsidRPr="009E15E7">
              <w:t>: сбор информации (извлечение необходимой информации из различных источников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lang w:val="en-US"/>
              </w:rPr>
            </w:pPr>
            <w:proofErr w:type="gramStart"/>
            <w:r w:rsidRPr="009E15E7">
              <w:t>К</w:t>
            </w:r>
            <w:proofErr w:type="gramEnd"/>
            <w:r w:rsidRPr="009E15E7">
              <w:t>: слушать собеседника.</w:t>
            </w:r>
          </w:p>
        </w:tc>
        <w:tc>
          <w:tcPr>
            <w:tcW w:w="1746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r w:rsidRPr="009E15E7">
              <w:t>уважительное отношение к иному мнению, истории и культуре других народов</w:t>
            </w:r>
          </w:p>
        </w:tc>
        <w:tc>
          <w:tcPr>
            <w:tcW w:w="1097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Default="00B13F99" w:rsidP="00853295">
            <w:pPr>
              <w:autoSpaceDE w:val="0"/>
              <w:autoSpaceDN w:val="0"/>
              <w:adjustRightInd w:val="0"/>
              <w:jc w:val="both"/>
            </w:pPr>
            <w:r>
              <w:rPr>
                <w:lang w:val="en-US"/>
              </w:rPr>
              <w:t>5</w:t>
            </w:r>
            <w:r>
              <w:t>.4.1.</w:t>
            </w:r>
          </w:p>
          <w:p w:rsidR="00B13F99" w:rsidRPr="000C4A02" w:rsidRDefault="00B13F99" w:rsidP="00853295">
            <w:r>
              <w:t>5.2.6.</w:t>
            </w:r>
          </w:p>
        </w:tc>
      </w:tr>
      <w:tr w:rsidR="00B13F99" w:rsidRPr="009E15E7" w:rsidTr="00853295">
        <w:trPr>
          <w:gridAfter w:val="8"/>
          <w:wAfter w:w="15044" w:type="dxa"/>
          <w:trHeight w:val="3537"/>
        </w:trPr>
        <w:tc>
          <w:tcPr>
            <w:tcW w:w="49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r>
              <w:lastRenderedPageBreak/>
              <w:t>72</w:t>
            </w:r>
          </w:p>
        </w:tc>
        <w:tc>
          <w:tcPr>
            <w:tcW w:w="848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2311E7" w:rsidRDefault="00B13F99" w:rsidP="00853295">
            <w:pPr>
              <w:autoSpaceDE w:val="0"/>
              <w:autoSpaceDN w:val="0"/>
              <w:adjustRightInd w:val="0"/>
              <w:jc w:val="both"/>
            </w:pPr>
            <w:r>
              <w:rPr>
                <w:lang w:val="en-US"/>
              </w:rPr>
              <w:t>06</w:t>
            </w:r>
            <w:r>
              <w:t>.03</w:t>
            </w:r>
          </w:p>
        </w:tc>
        <w:tc>
          <w:tcPr>
            <w:tcW w:w="580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42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rStyle w:val="a9"/>
                <w:color w:val="000000"/>
              </w:rPr>
            </w:pPr>
            <w:r>
              <w:t>Планируем ближайшее будущее.</w:t>
            </w:r>
          </w:p>
          <w:p w:rsidR="00B13F99" w:rsidRPr="00806FB5" w:rsidRDefault="00B13F99" w:rsidP="00853295">
            <w:pPr>
              <w:autoSpaceDE w:val="0"/>
              <w:autoSpaceDN w:val="0"/>
              <w:adjustRightInd w:val="0"/>
              <w:jc w:val="both"/>
            </w:pPr>
            <w:r w:rsidRPr="00806FB5">
              <w:rPr>
                <w:rStyle w:val="a9"/>
                <w:color w:val="000000"/>
              </w:rPr>
              <w:t>Говорение</w:t>
            </w:r>
          </w:p>
        </w:tc>
        <w:tc>
          <w:tcPr>
            <w:tcW w:w="1701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450BF0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-ItalicMT"/>
              </w:rPr>
            </w:pPr>
            <w:r w:rsidRPr="009E15E7">
              <w:t>Ч</w:t>
            </w:r>
            <w:r w:rsidRPr="000E7BF9">
              <w:t>/</w:t>
            </w:r>
            <w:r w:rsidRPr="009E15E7">
              <w:t>Г</w:t>
            </w:r>
            <w:r w:rsidRPr="000E7BF9">
              <w:t xml:space="preserve">: </w:t>
            </w:r>
            <w:r w:rsidRPr="009E15E7">
              <w:rPr>
                <w:rFonts w:eastAsia="TimesNewRomanPSMT"/>
              </w:rPr>
              <w:t>текст</w:t>
            </w:r>
            <w:r w:rsidRPr="000E7BF9">
              <w:rPr>
                <w:rFonts w:eastAsia="TimesNewRomanPSMT"/>
              </w:rPr>
              <w:t xml:space="preserve"> 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Ответы на вопросы к тексту. Диалог-обмен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мнениями.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t xml:space="preserve">А/Ч/Г: </w:t>
            </w:r>
            <w:r>
              <w:t xml:space="preserve"> </w:t>
            </w:r>
            <w:r w:rsidRPr="009E15E7">
              <w:rPr>
                <w:rFonts w:eastAsia="TimesNewRomanPSMT"/>
              </w:rPr>
              <w:t>знакомство с пассивным залогом.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t>Ч/</w:t>
            </w:r>
            <w:proofErr w:type="gramStart"/>
            <w:r w:rsidRPr="009E15E7">
              <w:t>П</w:t>
            </w:r>
            <w:proofErr w:type="gramEnd"/>
            <w:r w:rsidRPr="009E15E7">
              <w:t xml:space="preserve">: </w:t>
            </w:r>
            <w:r w:rsidRPr="009E15E7">
              <w:rPr>
                <w:rFonts w:eastAsia="TimesNewRomanPSMT"/>
              </w:rPr>
              <w:t>заполнение пропусков в</w:t>
            </w:r>
          </w:p>
          <w:p w:rsidR="00B13F99" w:rsidRPr="002528E3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proofErr w:type="gramStart"/>
            <w:r w:rsidRPr="009E15E7">
              <w:rPr>
                <w:rFonts w:eastAsia="TimesNewRomanPSMT"/>
              </w:rPr>
              <w:t>предложениях</w:t>
            </w:r>
            <w:proofErr w:type="gramEnd"/>
            <w:r w:rsidRPr="009E15E7">
              <w:rPr>
                <w:rFonts w:eastAsia="TimesNewRomanPSMT"/>
              </w:rPr>
              <w:t xml:space="preserve"> </w:t>
            </w:r>
            <w:r>
              <w:rPr>
                <w:rFonts w:eastAsia="TimesNewRomanPSMT"/>
              </w:rPr>
              <w:t>формами глаголов</w:t>
            </w:r>
          </w:p>
        </w:tc>
        <w:tc>
          <w:tcPr>
            <w:tcW w:w="3128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Default="00B13F99" w:rsidP="00853295">
            <w:pPr>
              <w:suppressAutoHyphens/>
            </w:pPr>
            <w:r w:rsidRPr="009E15E7">
              <w:t>Грамма</w:t>
            </w:r>
            <w:r w:rsidRPr="005175C4">
              <w:t xml:space="preserve"> </w:t>
            </w:r>
            <w:r w:rsidRPr="00601E5D">
              <w:rPr>
                <w:lang w:val="en-US"/>
              </w:rPr>
              <w:t>Present</w:t>
            </w:r>
            <w:r w:rsidRPr="00CC6498">
              <w:t xml:space="preserve"> </w:t>
            </w:r>
            <w:r w:rsidRPr="00601E5D">
              <w:rPr>
                <w:lang w:val="en-US"/>
              </w:rPr>
              <w:t>Continuous</w:t>
            </w:r>
            <w:r w:rsidRPr="00CC6498">
              <w:t xml:space="preserve"> </w:t>
            </w:r>
            <w:r w:rsidRPr="00601E5D">
              <w:rPr>
                <w:lang w:val="en-US"/>
              </w:rPr>
              <w:t>Tense</w:t>
            </w:r>
            <w:r w:rsidRPr="00CC6498">
              <w:t xml:space="preserve"> </w:t>
            </w:r>
            <w:r>
              <w:t>для выражения будущего действия.</w:t>
            </w:r>
          </w:p>
          <w:p w:rsidR="00B13F99" w:rsidRPr="002528E3" w:rsidRDefault="00B13F99" w:rsidP="00853295">
            <w:pPr>
              <w:suppressAutoHyphens/>
            </w:pPr>
            <w:r w:rsidRPr="00601E5D">
              <w:rPr>
                <w:lang w:val="en-US"/>
              </w:rPr>
              <w:t>Question</w:t>
            </w:r>
            <w:r w:rsidRPr="005175C4">
              <w:t xml:space="preserve"> </w:t>
            </w:r>
            <w:r w:rsidRPr="00601E5D">
              <w:rPr>
                <w:lang w:val="en-US"/>
              </w:rPr>
              <w:t>tag</w:t>
            </w:r>
            <w:r w:rsidRPr="005175C4">
              <w:t xml:space="preserve"> (</w:t>
            </w:r>
            <w:r>
              <w:t>уточнение</w:t>
            </w:r>
            <w:r w:rsidRPr="005175C4">
              <w:t xml:space="preserve"> </w:t>
            </w:r>
            <w:r>
              <w:t>информации</w:t>
            </w:r>
            <w:r w:rsidRPr="005175C4">
              <w:t>).</w:t>
            </w:r>
            <w:r>
              <w:t xml:space="preserve"> </w:t>
            </w:r>
            <w:r>
              <w:rPr>
                <w:lang w:val="en-US"/>
              </w:rPr>
              <w:t>Don</w:t>
            </w:r>
            <w:r w:rsidRPr="002528E3">
              <w:t>’</w:t>
            </w:r>
            <w:r>
              <w:rPr>
                <w:lang w:val="en-US"/>
              </w:rPr>
              <w:t>t</w:t>
            </w:r>
            <w:r w:rsidRPr="002528E3">
              <w:t xml:space="preserve">, </w:t>
            </w:r>
            <w:proofErr w:type="spellStart"/>
            <w:r>
              <w:rPr>
                <w:lang w:val="en-US"/>
              </w:rPr>
              <w:t>didn</w:t>
            </w:r>
            <w:proofErr w:type="spellEnd"/>
            <w:r w:rsidRPr="002528E3">
              <w:t>’</w:t>
            </w:r>
            <w:r>
              <w:rPr>
                <w:lang w:val="en-US"/>
              </w:rPr>
              <w:t>t</w:t>
            </w:r>
            <w:r w:rsidRPr="002528E3">
              <w:t xml:space="preserve">, </w:t>
            </w:r>
            <w:r>
              <w:rPr>
                <w:lang w:val="en-US"/>
              </w:rPr>
              <w:t>won</w:t>
            </w:r>
            <w:r w:rsidRPr="002528E3">
              <w:t>’</w:t>
            </w:r>
            <w:r>
              <w:rPr>
                <w:lang w:val="en-US"/>
              </w:rPr>
              <w:t>t</w:t>
            </w:r>
            <w:r w:rsidRPr="002528E3">
              <w:t xml:space="preserve">  </w:t>
            </w:r>
            <w:proofErr w:type="spellStart"/>
            <w:r>
              <w:rPr>
                <w:lang w:val="en-US"/>
              </w:rPr>
              <w:t>doesn</w:t>
            </w:r>
            <w:proofErr w:type="spellEnd"/>
            <w:r w:rsidRPr="002528E3">
              <w:t>’</w:t>
            </w:r>
            <w:r>
              <w:rPr>
                <w:lang w:val="en-US"/>
              </w:rPr>
              <w:t>t</w:t>
            </w:r>
            <w:r w:rsidRPr="002528E3">
              <w:t xml:space="preserve">,  </w:t>
            </w:r>
            <w:proofErr w:type="spellStart"/>
            <w:r>
              <w:rPr>
                <w:lang w:val="en-US"/>
              </w:rPr>
              <w:t>isn</w:t>
            </w:r>
            <w:proofErr w:type="spellEnd"/>
            <w:r w:rsidRPr="002528E3">
              <w:t>’</w:t>
            </w:r>
            <w:r>
              <w:rPr>
                <w:lang w:val="en-US"/>
              </w:rPr>
              <w:t>t</w:t>
            </w:r>
            <w:r w:rsidRPr="002528E3">
              <w:t xml:space="preserve">, </w:t>
            </w:r>
            <w:proofErr w:type="spellStart"/>
            <w:r>
              <w:rPr>
                <w:lang w:val="en-US"/>
              </w:rPr>
              <w:t>amn</w:t>
            </w:r>
            <w:proofErr w:type="spellEnd"/>
            <w:r w:rsidRPr="002528E3">
              <w:t>’</w:t>
            </w:r>
            <w:r>
              <w:rPr>
                <w:lang w:val="en-US"/>
              </w:rPr>
              <w:t>t</w:t>
            </w:r>
            <w:r w:rsidRPr="002528E3">
              <w:t xml:space="preserve"> 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r>
              <w:t xml:space="preserve"> </w:t>
            </w:r>
          </w:p>
        </w:tc>
        <w:tc>
          <w:tcPr>
            <w:tcW w:w="211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Понимать в целом речь учителя по ведению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 xml:space="preserve">урока, речь одноклассников в ходе общения </w:t>
            </w:r>
            <w:proofErr w:type="gramStart"/>
            <w:r w:rsidRPr="009E15E7">
              <w:rPr>
                <w:rFonts w:eastAsia="TimesNewRomanPSMT"/>
              </w:rPr>
              <w:t>с</w:t>
            </w:r>
            <w:proofErr w:type="gramEnd"/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ними.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Воспринимать на слух и зрительно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содержание текста, задавать вопросы и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отвечать на них с опорой на иллюстрации и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текст.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Читать диалоги</w:t>
            </w:r>
            <w:r>
              <w:rPr>
                <w:rFonts w:eastAsia="TimesNewRomanPSMT"/>
              </w:rPr>
              <w:t>.</w:t>
            </w:r>
          </w:p>
        </w:tc>
        <w:tc>
          <w:tcPr>
            <w:tcW w:w="3088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9E15E7">
              <w:t>Р</w:t>
            </w:r>
            <w:proofErr w:type="gramEnd"/>
            <w:r w:rsidRPr="009E15E7">
              <w:t>: предвидеть возможности получения конкретного результата при решении задачи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9E15E7">
              <w:t>П</w:t>
            </w:r>
            <w:proofErr w:type="gramEnd"/>
            <w:r w:rsidRPr="009E15E7">
              <w:t>: ориентироваться в разнообразии способов решения задач, оценка информации (критическая оценка, оценка достоверности).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9E15E7">
              <w:t>К</w:t>
            </w:r>
            <w:proofErr w:type="gramEnd"/>
            <w:r w:rsidRPr="009E15E7">
              <w:t xml:space="preserve">: определять </w:t>
            </w:r>
            <w:proofErr w:type="gramStart"/>
            <w:r w:rsidRPr="009E15E7">
              <w:t>общую</w:t>
            </w:r>
            <w:proofErr w:type="gramEnd"/>
            <w:r w:rsidRPr="009E15E7">
              <w:t xml:space="preserve"> цель и пути ее достижения</w:t>
            </w:r>
          </w:p>
        </w:tc>
        <w:tc>
          <w:tcPr>
            <w:tcW w:w="1746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spacing w:before="100" w:after="100"/>
              <w:jc w:val="both"/>
            </w:pPr>
            <w:r w:rsidRPr="009E15E7">
              <w:t>этические чувства, прежде всего доброжелательность и эмоционально-нравственная отзывчивость</w:t>
            </w:r>
          </w:p>
        </w:tc>
        <w:tc>
          <w:tcPr>
            <w:tcW w:w="1097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spacing w:before="100" w:after="100"/>
              <w:jc w:val="both"/>
            </w:pPr>
            <w:r>
              <w:t>О</w:t>
            </w:r>
          </w:p>
        </w:tc>
      </w:tr>
      <w:tr w:rsidR="00B13F99" w:rsidRPr="00F83DE9" w:rsidTr="00853295">
        <w:trPr>
          <w:gridAfter w:val="8"/>
          <w:wAfter w:w="15044" w:type="dxa"/>
          <w:trHeight w:val="5206"/>
        </w:trPr>
        <w:tc>
          <w:tcPr>
            <w:tcW w:w="49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r>
              <w:lastRenderedPageBreak/>
              <w:t>73</w:t>
            </w:r>
          </w:p>
        </w:tc>
        <w:tc>
          <w:tcPr>
            <w:tcW w:w="848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r>
              <w:t>1</w:t>
            </w:r>
            <w:proofErr w:type="spellStart"/>
            <w:r>
              <w:rPr>
                <w:lang w:val="en-US"/>
              </w:rPr>
              <w:t>1</w:t>
            </w:r>
            <w:proofErr w:type="spellEnd"/>
            <w:r>
              <w:t>.03</w:t>
            </w:r>
          </w:p>
        </w:tc>
        <w:tc>
          <w:tcPr>
            <w:tcW w:w="580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42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68219B" w:rsidRDefault="00B13F99" w:rsidP="00853295">
            <w:pPr>
              <w:autoSpaceDE w:val="0"/>
              <w:autoSpaceDN w:val="0"/>
              <w:adjustRightInd w:val="0"/>
              <w:jc w:val="both"/>
            </w:pPr>
            <w:r>
              <w:t>Кем ты хочешь стать?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r w:rsidRPr="009E15E7">
              <w:t>Говорение</w:t>
            </w:r>
          </w:p>
        </w:tc>
        <w:tc>
          <w:tcPr>
            <w:tcW w:w="1701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B13F99" w:rsidRPr="00147E4B" w:rsidRDefault="00B13F99" w:rsidP="00853295">
            <w:pPr>
              <w:autoSpaceDE w:val="0"/>
              <w:autoSpaceDN w:val="0"/>
              <w:adjustRightInd w:val="0"/>
              <w:rPr>
                <w:rFonts w:eastAsia="TimesNewRomanPS-ItalicMT"/>
              </w:rPr>
            </w:pPr>
            <w:r w:rsidRPr="009E15E7">
              <w:t>А</w:t>
            </w:r>
            <w:r w:rsidRPr="000E7BF9">
              <w:t>/</w:t>
            </w:r>
            <w:r w:rsidRPr="009E15E7">
              <w:t>Г</w:t>
            </w:r>
            <w:r w:rsidRPr="000E7BF9">
              <w:t>/</w:t>
            </w:r>
            <w:r w:rsidRPr="009E15E7">
              <w:t>Ч</w:t>
            </w:r>
            <w:r w:rsidRPr="000E7BF9">
              <w:t xml:space="preserve">: </w:t>
            </w:r>
            <w:proofErr w:type="spellStart"/>
            <w:r w:rsidRPr="009E15E7">
              <w:rPr>
                <w:rFonts w:eastAsia="TimesNewRomanPSMT"/>
              </w:rPr>
              <w:t>аудиотекст</w:t>
            </w:r>
            <w:proofErr w:type="spellEnd"/>
            <w:r w:rsidRPr="000E7BF9">
              <w:rPr>
                <w:rFonts w:eastAsia="TimesNewRomanPSMT"/>
              </w:rPr>
              <w:t xml:space="preserve"> 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Диалог-расспрос.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rPr>
                <w:rFonts w:eastAsia="TimesNewRomanPSMT"/>
              </w:rPr>
            </w:pPr>
            <w:r w:rsidRPr="009E15E7">
              <w:t>Г/</w:t>
            </w:r>
            <w:proofErr w:type="gramStart"/>
            <w:r w:rsidRPr="009E15E7">
              <w:t>П</w:t>
            </w:r>
            <w:proofErr w:type="gramEnd"/>
            <w:r w:rsidRPr="009E15E7">
              <w:t xml:space="preserve">: </w:t>
            </w:r>
            <w:r w:rsidRPr="009E15E7">
              <w:rPr>
                <w:rFonts w:eastAsia="TimesNewRomanPSMT"/>
              </w:rPr>
              <w:t>составление списка любимых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rPr>
                <w:rFonts w:eastAsia="TimesNewRomanPSMT"/>
              </w:rPr>
            </w:pPr>
            <w:r>
              <w:rPr>
                <w:rFonts w:eastAsia="TimesNewRomanPSMT"/>
              </w:rPr>
              <w:t>профессий</w:t>
            </w:r>
          </w:p>
          <w:p w:rsidR="00B13F99" w:rsidRPr="000E7BF9" w:rsidRDefault="00B13F99" w:rsidP="00853295">
            <w:pPr>
              <w:autoSpaceDE w:val="0"/>
              <w:autoSpaceDN w:val="0"/>
              <w:adjustRightInd w:val="0"/>
              <w:rPr>
                <w:rFonts w:eastAsia="TimesNewRomanPS-ItalicMT"/>
              </w:rPr>
            </w:pPr>
            <w:r w:rsidRPr="009E15E7">
              <w:t xml:space="preserve">Г: </w:t>
            </w:r>
            <w:r w:rsidRPr="009E15E7">
              <w:rPr>
                <w:rFonts w:eastAsia="TimesNewRomanPSMT"/>
              </w:rPr>
              <w:t xml:space="preserve">диалог-расспрос на тему </w:t>
            </w:r>
            <w:proofErr w:type="spellStart"/>
            <w:r w:rsidRPr="009E15E7">
              <w:rPr>
                <w:rFonts w:eastAsia="TimesNewRomanPS-ItalicMT"/>
              </w:rPr>
              <w:t>Wh</w:t>
            </w:r>
            <w:proofErr w:type="gramStart"/>
            <w:r>
              <w:rPr>
                <w:rFonts w:eastAsia="TimesNewRomanPS-ItalicMT"/>
              </w:rPr>
              <w:t>о</w:t>
            </w:r>
            <w:proofErr w:type="spellEnd"/>
            <w:proofErr w:type="gramEnd"/>
            <w:r>
              <w:rPr>
                <w:rFonts w:eastAsia="TimesNewRomanPS-ItalicMT"/>
                <w:lang w:val="en-US"/>
              </w:rPr>
              <w:t>me</w:t>
            </w:r>
            <w:r w:rsidRPr="000E7BF9">
              <w:rPr>
                <w:rFonts w:eastAsia="TimesNewRomanPS-ItalicMT"/>
              </w:rPr>
              <w:t xml:space="preserve"> </w:t>
            </w:r>
            <w:r>
              <w:rPr>
                <w:rFonts w:eastAsia="TimesNewRomanPS-ItalicMT"/>
                <w:lang w:val="en-US"/>
              </w:rPr>
              <w:t>do</w:t>
            </w:r>
            <w:r w:rsidRPr="000E7BF9">
              <w:rPr>
                <w:rFonts w:eastAsia="TimesNewRomanPS-ItalicMT"/>
              </w:rPr>
              <w:t xml:space="preserve"> </w:t>
            </w:r>
            <w:r>
              <w:rPr>
                <w:rFonts w:eastAsia="TimesNewRomanPS-ItalicMT"/>
                <w:lang w:val="en-US"/>
              </w:rPr>
              <w:t>you</w:t>
            </w:r>
            <w:r w:rsidRPr="000E7BF9">
              <w:rPr>
                <w:rFonts w:eastAsia="TimesNewRomanPS-ItalicMT"/>
              </w:rPr>
              <w:t xml:space="preserve"> </w:t>
            </w:r>
            <w:r>
              <w:rPr>
                <w:rFonts w:eastAsia="TimesNewRomanPS-ItalicMT"/>
                <w:lang w:val="en-US"/>
              </w:rPr>
              <w:t>want</w:t>
            </w:r>
            <w:r w:rsidRPr="000E7BF9">
              <w:rPr>
                <w:rFonts w:eastAsia="TimesNewRomanPS-ItalicMT"/>
              </w:rPr>
              <w:t xml:space="preserve"> </w:t>
            </w:r>
            <w:r>
              <w:rPr>
                <w:rFonts w:eastAsia="TimesNewRomanPS-ItalicMT"/>
                <w:lang w:val="en-US"/>
              </w:rPr>
              <w:t>to</w:t>
            </w:r>
            <w:r w:rsidRPr="000E7BF9">
              <w:rPr>
                <w:rFonts w:eastAsia="TimesNewRomanPS-ItalicMT"/>
              </w:rPr>
              <w:t xml:space="preserve"> </w:t>
            </w:r>
            <w:r>
              <w:rPr>
                <w:rFonts w:eastAsia="TimesNewRomanPS-ItalicMT"/>
                <w:lang w:val="en-US"/>
              </w:rPr>
              <w:t>be</w:t>
            </w:r>
            <w:r w:rsidRPr="000E7BF9">
              <w:rPr>
                <w:rFonts w:eastAsia="TimesNewRomanPS-ItalicMT"/>
              </w:rPr>
              <w:t>?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</w:pPr>
            <w:r w:rsidRPr="009E15E7">
              <w:t>Ч/Г/</w:t>
            </w:r>
            <w:proofErr w:type="gramStart"/>
            <w:r w:rsidRPr="009E15E7">
              <w:t>П</w:t>
            </w:r>
            <w:proofErr w:type="gramEnd"/>
            <w:r w:rsidRPr="009E15E7">
              <w:t xml:space="preserve">: </w:t>
            </w:r>
            <w:r w:rsidRPr="009E15E7">
              <w:rPr>
                <w:rFonts w:eastAsia="TimesNewRomanPSMT"/>
              </w:rPr>
              <w:t>сопоставление частей предложения, расшифровка слов.</w:t>
            </w:r>
          </w:p>
        </w:tc>
        <w:tc>
          <w:tcPr>
            <w:tcW w:w="3128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-ItalicMT"/>
                <w:lang w:val="en-US"/>
              </w:rPr>
            </w:pPr>
            <w:r w:rsidRPr="009E15E7">
              <w:t>Речевые</w:t>
            </w:r>
            <w:r w:rsidRPr="009E15E7">
              <w:rPr>
                <w:lang w:val="en-US"/>
              </w:rPr>
              <w:t xml:space="preserve"> </w:t>
            </w:r>
            <w:r w:rsidRPr="009E15E7">
              <w:t>образцы</w:t>
            </w:r>
            <w:r w:rsidRPr="009E15E7">
              <w:rPr>
                <w:lang w:val="en-US"/>
              </w:rPr>
              <w:t xml:space="preserve">: </w:t>
            </w:r>
            <w:r>
              <w:rPr>
                <w:rFonts w:eastAsia="TimesNewRomanPS-ItalicMT"/>
                <w:lang w:val="en-US"/>
              </w:rPr>
              <w:t xml:space="preserve">I want  to be 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-ItalicMT"/>
                <w:lang w:val="en-US"/>
              </w:rPr>
            </w:pPr>
            <w:r>
              <w:rPr>
                <w:rFonts w:eastAsia="TimesNewRomanPS-ItalicMT"/>
                <w:lang w:val="en-US"/>
              </w:rPr>
              <w:t>I’d like to be…..</w:t>
            </w:r>
            <w:r w:rsidRPr="009E15E7">
              <w:rPr>
                <w:rFonts w:eastAsia="TimesNewRomanPS-ItalicMT"/>
                <w:lang w:val="en-US"/>
              </w:rPr>
              <w:t>. What kind of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-ItalicMT"/>
                <w:lang w:val="en-US"/>
              </w:rPr>
            </w:pPr>
            <w:proofErr w:type="gramStart"/>
            <w:r>
              <w:rPr>
                <w:rFonts w:eastAsia="TimesNewRomanPS-ItalicMT"/>
                <w:lang w:val="en-US"/>
              </w:rPr>
              <w:t>job</w:t>
            </w:r>
            <w:proofErr w:type="gramEnd"/>
            <w:r w:rsidRPr="009E15E7">
              <w:rPr>
                <w:rFonts w:eastAsia="TimesNewRomanPS-ItalicMT"/>
                <w:lang w:val="en-US"/>
              </w:rPr>
              <w:t xml:space="preserve"> do</w:t>
            </w:r>
            <w:r>
              <w:rPr>
                <w:rFonts w:eastAsia="TimesNewRomanPS-ItalicMT"/>
                <w:lang w:val="en-US"/>
              </w:rPr>
              <w:t xml:space="preserve"> you want to have?</w:t>
            </w:r>
            <w:r w:rsidRPr="009E15E7">
              <w:rPr>
                <w:rFonts w:eastAsia="TimesNewRomanPS-ItalicMT"/>
                <w:lang w:val="en-US"/>
              </w:rPr>
              <w:t xml:space="preserve"> </w:t>
            </w:r>
            <w:proofErr w:type="gramStart"/>
            <w:r w:rsidRPr="009E15E7">
              <w:rPr>
                <w:rFonts w:eastAsia="TimesNewRomanPS-ItalicMT"/>
                <w:lang w:val="en-US"/>
              </w:rPr>
              <w:t>they</w:t>
            </w:r>
            <w:proofErr w:type="gramEnd"/>
            <w:r w:rsidRPr="009E15E7">
              <w:rPr>
                <w:rFonts w:eastAsia="TimesNewRomanPS-ItalicMT"/>
                <w:lang w:val="en-US"/>
              </w:rPr>
              <w:t xml:space="preserve"> like? What do they want to do?</w:t>
            </w:r>
          </w:p>
          <w:p w:rsidR="00B13F99" w:rsidRPr="00CF2125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-ItalicMT"/>
                <w:lang w:val="en-US"/>
              </w:rPr>
            </w:pPr>
            <w:r w:rsidRPr="009E15E7">
              <w:t>Активная</w:t>
            </w:r>
            <w:r w:rsidRPr="00CF2125">
              <w:rPr>
                <w:lang w:val="en-US"/>
              </w:rPr>
              <w:t xml:space="preserve"> </w:t>
            </w:r>
            <w:r w:rsidRPr="009E15E7">
              <w:t>лексика</w:t>
            </w:r>
            <w:r w:rsidRPr="00CF2125">
              <w:rPr>
                <w:lang w:val="en-US"/>
              </w:rPr>
              <w:t xml:space="preserve">: </w:t>
            </w:r>
            <w:r>
              <w:rPr>
                <w:rFonts w:eastAsia="TimesNewRomanPS-ItalicMT"/>
                <w:lang w:val="en-US"/>
              </w:rPr>
              <w:t>a secretary, a mechanic, a shop assistant, a hair dresser, a factory worker, a builder.</w:t>
            </w:r>
            <w:r w:rsidRPr="00CF2125">
              <w:rPr>
                <w:rFonts w:eastAsia="TimesNewRomanPS-ItalicMT"/>
                <w:lang w:val="en-US"/>
              </w:rPr>
              <w:t xml:space="preserve"> </w:t>
            </w:r>
            <w:r>
              <w:rPr>
                <w:rFonts w:eastAsia="TimesNewRomanPS-ItalicMT"/>
              </w:rPr>
              <w:t>Грамматик</w:t>
            </w:r>
            <w:r>
              <w:rPr>
                <w:rFonts w:eastAsia="TimesNewRomanPS-ItalicMT"/>
                <w:lang w:val="en-US"/>
              </w:rPr>
              <w:t>:</w:t>
            </w:r>
            <w:r w:rsidRPr="00CF2125">
              <w:rPr>
                <w:rFonts w:eastAsia="TimesNewRomanPS-ItalicMT"/>
                <w:lang w:val="en-US"/>
              </w:rPr>
              <w:t xml:space="preserve"> </w:t>
            </w:r>
            <w:r w:rsidRPr="009E15E7">
              <w:rPr>
                <w:rFonts w:eastAsia="TimesNewRomanPS-ItalicMT"/>
              </w:rPr>
              <w:t>специальный</w:t>
            </w:r>
            <w:r w:rsidRPr="00CF2125">
              <w:rPr>
                <w:rFonts w:eastAsia="TimesNewRomanPS-ItalicMT"/>
                <w:lang w:val="en-US"/>
              </w:rPr>
              <w:t xml:space="preserve"> </w:t>
            </w:r>
            <w:r w:rsidRPr="009E15E7">
              <w:rPr>
                <w:rFonts w:eastAsia="TimesNewRomanPS-ItalicMT"/>
              </w:rPr>
              <w:t>вопрос</w:t>
            </w:r>
            <w:r w:rsidRPr="00CF2125">
              <w:rPr>
                <w:rFonts w:eastAsia="TimesNewRomanPS-ItalicMT"/>
                <w:lang w:val="en-US"/>
              </w:rPr>
              <w:t>.</w:t>
            </w:r>
          </w:p>
        </w:tc>
        <w:tc>
          <w:tcPr>
            <w:tcW w:w="211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 xml:space="preserve">Понимать основное содержание </w:t>
            </w:r>
            <w:proofErr w:type="gramStart"/>
            <w:r w:rsidRPr="009E15E7">
              <w:rPr>
                <w:rFonts w:eastAsia="TimesNewRomanPSMT"/>
              </w:rPr>
              <w:t>несложных</w:t>
            </w:r>
            <w:proofErr w:type="gramEnd"/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аутентичных текстов в рамках тем,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proofErr w:type="gramStart"/>
            <w:r w:rsidRPr="009E15E7">
              <w:rPr>
                <w:rFonts w:eastAsia="TimesNewRomanPSMT"/>
              </w:rPr>
              <w:t>отобранных</w:t>
            </w:r>
            <w:proofErr w:type="gramEnd"/>
            <w:r w:rsidRPr="009E15E7">
              <w:rPr>
                <w:rFonts w:eastAsia="TimesNewRomanPSMT"/>
              </w:rPr>
              <w:t xml:space="preserve"> для основной школы.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 xml:space="preserve">Выделять основную мысль в </w:t>
            </w:r>
            <w:proofErr w:type="gramStart"/>
            <w:r w:rsidRPr="009E15E7">
              <w:rPr>
                <w:rFonts w:eastAsia="TimesNewRomanPSMT"/>
              </w:rPr>
              <w:t>воспринимаемом</w:t>
            </w:r>
            <w:proofErr w:type="gramEnd"/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 xml:space="preserve">на слух </w:t>
            </w:r>
            <w:proofErr w:type="gramStart"/>
            <w:r w:rsidRPr="009E15E7">
              <w:rPr>
                <w:rFonts w:eastAsia="TimesNewRomanPSMT"/>
              </w:rPr>
              <w:t>тексте</w:t>
            </w:r>
            <w:proofErr w:type="gramEnd"/>
            <w:r w:rsidRPr="009E15E7">
              <w:rPr>
                <w:rFonts w:eastAsia="TimesNewRomanPSMT"/>
              </w:rPr>
              <w:t>.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Сообщать информацию, отвечая на вопросы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разных видов.</w:t>
            </w:r>
          </w:p>
          <w:p w:rsidR="00B13F99" w:rsidRPr="00501893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</w:p>
        </w:tc>
        <w:tc>
          <w:tcPr>
            <w:tcW w:w="3088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9E15E7">
              <w:t>Р</w:t>
            </w:r>
            <w:proofErr w:type="gramEnd"/>
            <w:r w:rsidRPr="009E15E7">
              <w:t>: выделять и формулировать то, что уже усвоено и что еще нужно усвоить, определять качество и уровня усвоения;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9E15E7">
              <w:t>П</w:t>
            </w:r>
            <w:proofErr w:type="gramEnd"/>
            <w:r w:rsidRPr="009E15E7">
              <w:t>: запись, фиксация информации , в том числе с помощью  ИКТ, заполнение предложенных схем с опорой на прочитанный текст,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9E15E7">
              <w:t>К</w:t>
            </w:r>
            <w:proofErr w:type="gramEnd"/>
            <w:r w:rsidRPr="009E15E7">
              <w:t xml:space="preserve">: задавать </w:t>
            </w:r>
            <w:proofErr w:type="gramStart"/>
            <w:r w:rsidRPr="009E15E7">
              <w:t>вопросы</w:t>
            </w:r>
            <w:proofErr w:type="gramEnd"/>
            <w:r w:rsidRPr="009E15E7">
              <w:t>, необходимые для организации собственной деятельности и сотрудничества с партнёром</w:t>
            </w:r>
          </w:p>
        </w:tc>
        <w:tc>
          <w:tcPr>
            <w:tcW w:w="1746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r w:rsidRPr="009E15E7">
              <w:t>навыки сотрудничества в разных ситуациях</w:t>
            </w:r>
          </w:p>
        </w:tc>
        <w:tc>
          <w:tcPr>
            <w:tcW w:w="1097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F83DE9" w:rsidRDefault="00B13F99" w:rsidP="00853295">
            <w:pPr>
              <w:autoSpaceDE w:val="0"/>
              <w:autoSpaceDN w:val="0"/>
              <w:adjustRightInd w:val="0"/>
              <w:jc w:val="both"/>
            </w:pPr>
            <w:r>
              <w:t>О 5.2.10.</w:t>
            </w:r>
          </w:p>
        </w:tc>
      </w:tr>
      <w:tr w:rsidR="00B13F99" w:rsidRPr="00D6658E" w:rsidTr="00853295">
        <w:trPr>
          <w:gridAfter w:val="8"/>
          <w:wAfter w:w="15044" w:type="dxa"/>
          <w:trHeight w:val="1"/>
        </w:trPr>
        <w:tc>
          <w:tcPr>
            <w:tcW w:w="49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r>
              <w:t>74</w:t>
            </w:r>
          </w:p>
        </w:tc>
        <w:tc>
          <w:tcPr>
            <w:tcW w:w="848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r>
              <w:t>1</w:t>
            </w:r>
            <w:r>
              <w:rPr>
                <w:lang w:val="en-US"/>
              </w:rPr>
              <w:t>3</w:t>
            </w:r>
            <w:r>
              <w:t>.03</w:t>
            </w:r>
          </w:p>
        </w:tc>
        <w:tc>
          <w:tcPr>
            <w:tcW w:w="580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42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tabs>
                <w:tab w:val="left" w:pos="1314"/>
              </w:tabs>
              <w:jc w:val="both"/>
            </w:pPr>
            <w:r>
              <w:t>Работа для подростков.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r w:rsidRPr="009E15E7">
              <w:t>Аудирование</w:t>
            </w:r>
          </w:p>
        </w:tc>
        <w:tc>
          <w:tcPr>
            <w:tcW w:w="1701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t xml:space="preserve">А/Г/Ч: </w:t>
            </w:r>
            <w:r w:rsidRPr="009E15E7">
              <w:rPr>
                <w:rFonts w:eastAsia="TimesNewRomanPSMT"/>
              </w:rPr>
              <w:t>знакомство с правилами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 xml:space="preserve">употребления придаточных предложений </w:t>
            </w:r>
            <w:proofErr w:type="gramStart"/>
            <w:r w:rsidRPr="009E15E7">
              <w:rPr>
                <w:rFonts w:eastAsia="TimesNewRomanPSMT"/>
              </w:rPr>
              <w:t>с</w:t>
            </w:r>
            <w:proofErr w:type="gramEnd"/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 xml:space="preserve">союзом </w:t>
            </w:r>
            <w:proofErr w:type="spellStart"/>
            <w:r w:rsidRPr="009E15E7">
              <w:rPr>
                <w:rFonts w:eastAsia="TimesNewRomanPS-ItalicMT"/>
              </w:rPr>
              <w:t>when</w:t>
            </w:r>
            <w:proofErr w:type="spellEnd"/>
            <w:r w:rsidRPr="009E15E7">
              <w:rPr>
                <w:rFonts w:eastAsia="TimesNewRomanPSMT"/>
              </w:rPr>
              <w:t>.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t xml:space="preserve">Г/Ч: </w:t>
            </w:r>
            <w:r w:rsidRPr="009E15E7">
              <w:rPr>
                <w:rFonts w:eastAsia="TimesNewRomanPSMT"/>
              </w:rPr>
              <w:t>сопоставление частей предложения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proofErr w:type="gramStart"/>
            <w:r w:rsidRPr="009E15E7">
              <w:rPr>
                <w:rFonts w:eastAsia="TimesNewRomanPSMT"/>
              </w:rPr>
              <w:t xml:space="preserve">(планы на будущее – </w:t>
            </w:r>
            <w:r w:rsidRPr="009E15E7">
              <w:rPr>
                <w:rFonts w:eastAsia="TimesNewRomanPSMT"/>
              </w:rPr>
              <w:lastRenderedPageBreak/>
              <w:t>придаточные</w:t>
            </w:r>
            <w:proofErr w:type="gramEnd"/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 xml:space="preserve">предложения с союзом </w:t>
            </w:r>
            <w:proofErr w:type="spellStart"/>
            <w:r w:rsidRPr="009E15E7">
              <w:rPr>
                <w:rFonts w:eastAsia="TimesNewRomanPS-ItalicMT"/>
              </w:rPr>
              <w:t>when</w:t>
            </w:r>
            <w:proofErr w:type="spellEnd"/>
            <w:r w:rsidRPr="009E15E7">
              <w:rPr>
                <w:rFonts w:eastAsia="TimesNewRomanPSMT"/>
              </w:rPr>
              <w:t>).</w:t>
            </w:r>
          </w:p>
          <w:p w:rsidR="00B13F99" w:rsidRPr="00E805DA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t>Г</w:t>
            </w:r>
            <w:r w:rsidRPr="00E805DA">
              <w:t>/</w:t>
            </w:r>
            <w:r w:rsidRPr="009E15E7">
              <w:t>Ч</w:t>
            </w:r>
            <w:r w:rsidRPr="00E805DA">
              <w:t xml:space="preserve">: </w:t>
            </w:r>
            <w:r w:rsidRPr="009E15E7">
              <w:rPr>
                <w:rFonts w:eastAsia="TimesNewRomanPSMT"/>
              </w:rPr>
              <w:t>игра</w:t>
            </w:r>
            <w:r w:rsidRPr="00E805DA">
              <w:rPr>
                <w:rFonts w:eastAsia="TimesNewRomanPSMT"/>
              </w:rPr>
              <w:t xml:space="preserve"> </w:t>
            </w:r>
            <w:r w:rsidRPr="002311E7">
              <w:rPr>
                <w:rFonts w:eastAsia="TimesNewRomanPS-ItalicMT"/>
                <w:lang w:val="en-US"/>
              </w:rPr>
              <w:t>Chain</w:t>
            </w:r>
            <w:r w:rsidRPr="00E805DA">
              <w:rPr>
                <w:rFonts w:eastAsia="TimesNewRomanPS-ItalicMT"/>
              </w:rPr>
              <w:t xml:space="preserve"> </w:t>
            </w:r>
            <w:r w:rsidRPr="002311E7">
              <w:rPr>
                <w:rFonts w:eastAsia="TimesNewRomanPS-ItalicMT"/>
                <w:lang w:val="en-US"/>
              </w:rPr>
              <w:t>game</w:t>
            </w:r>
            <w:r w:rsidRPr="00E805DA">
              <w:rPr>
                <w:rFonts w:eastAsia="TimesNewRomanPSMT"/>
              </w:rPr>
              <w:t>.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t>А/Г/Ч/</w:t>
            </w:r>
            <w:proofErr w:type="gramStart"/>
            <w:r w:rsidRPr="009E15E7">
              <w:t>П</w:t>
            </w:r>
            <w:proofErr w:type="gramEnd"/>
            <w:r w:rsidRPr="009E15E7">
              <w:t xml:space="preserve">: </w:t>
            </w:r>
            <w:r w:rsidRPr="009E15E7">
              <w:rPr>
                <w:rFonts w:eastAsia="TimesNewRomanPSMT"/>
              </w:rPr>
              <w:t>заполнение таблицы на основе</w:t>
            </w:r>
          </w:p>
          <w:p w:rsidR="00B13F99" w:rsidRPr="00401DED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>
              <w:rPr>
                <w:rFonts w:eastAsia="TimesNewRomanPSMT"/>
              </w:rPr>
              <w:t>у</w:t>
            </w:r>
            <w:r w:rsidRPr="009E15E7">
              <w:rPr>
                <w:rFonts w:eastAsia="TimesNewRomanPSMT"/>
              </w:rPr>
              <w:t>слышанного</w:t>
            </w:r>
            <w:r>
              <w:rPr>
                <w:rFonts w:eastAsia="TimesNewRomanPSMT"/>
              </w:rPr>
              <w:t>.</w:t>
            </w:r>
          </w:p>
        </w:tc>
        <w:tc>
          <w:tcPr>
            <w:tcW w:w="3128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201FAB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-ItalicMT"/>
                <w:lang w:val="en-US"/>
              </w:rPr>
            </w:pPr>
            <w:r w:rsidRPr="009E15E7">
              <w:lastRenderedPageBreak/>
              <w:t>Речевые</w:t>
            </w:r>
            <w:r w:rsidRPr="009E15E7">
              <w:rPr>
                <w:lang w:val="en-US"/>
              </w:rPr>
              <w:t xml:space="preserve"> </w:t>
            </w:r>
            <w:r w:rsidRPr="009E15E7">
              <w:t>образцы</w:t>
            </w:r>
            <w:r w:rsidRPr="009E15E7">
              <w:rPr>
                <w:lang w:val="en-US"/>
              </w:rPr>
              <w:t xml:space="preserve">: </w:t>
            </w:r>
            <w:r w:rsidRPr="009E15E7">
              <w:rPr>
                <w:rFonts w:eastAsia="TimesNewRomanPS-ItalicMT"/>
                <w:lang w:val="en-US"/>
              </w:rPr>
              <w:t>What do you want to do</w:t>
            </w:r>
            <w:r w:rsidRPr="00201FAB">
              <w:rPr>
                <w:rFonts w:eastAsia="TimesNewRomanPS-ItalicMT"/>
                <w:lang w:val="en-US"/>
              </w:rPr>
              <w:t xml:space="preserve">? </w:t>
            </w:r>
            <w:r>
              <w:rPr>
                <w:rFonts w:eastAsia="TimesNewRomanPS-ItalicMT"/>
                <w:lang w:val="en-US"/>
              </w:rPr>
              <w:t>Jobs in the service industry, work in the entertainment industry.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-ItalicMT"/>
                <w:lang w:val="en-US"/>
              </w:rPr>
            </w:pPr>
            <w:proofErr w:type="gramStart"/>
            <w:r w:rsidRPr="009E15E7">
              <w:rPr>
                <w:rFonts w:eastAsia="TimesNewRomanPS-ItalicMT"/>
                <w:lang w:val="en-US"/>
              </w:rPr>
              <w:t>be</w:t>
            </w:r>
            <w:proofErr w:type="gramEnd"/>
            <w:r w:rsidRPr="009E15E7">
              <w:rPr>
                <w:rFonts w:eastAsia="TimesNewRomanPS-ItalicMT"/>
                <w:lang w:val="en-US"/>
              </w:rPr>
              <w:t>… . What would you like to do when you</w:t>
            </w:r>
          </w:p>
          <w:p w:rsidR="00B13F99" w:rsidRPr="00601E5D" w:rsidRDefault="00B13F99" w:rsidP="00853295">
            <w:pPr>
              <w:suppressAutoHyphens/>
              <w:rPr>
                <w:lang w:val="en-US"/>
              </w:rPr>
            </w:pPr>
            <w:proofErr w:type="gramStart"/>
            <w:r w:rsidRPr="009E15E7">
              <w:rPr>
                <w:rFonts w:eastAsia="TimesNewRomanPS-ItalicMT"/>
                <w:lang w:val="en-US"/>
              </w:rPr>
              <w:t>become</w:t>
            </w:r>
            <w:proofErr w:type="gramEnd"/>
            <w:r w:rsidRPr="009E15E7">
              <w:rPr>
                <w:rFonts w:eastAsia="TimesNewRomanPS-ItalicMT"/>
                <w:lang w:val="en-US"/>
              </w:rPr>
              <w:t xml:space="preserve"> … ?</w:t>
            </w:r>
            <w:r>
              <w:rPr>
                <w:rFonts w:eastAsia="TimesNewRomanPS-ItalicMT"/>
                <w:lang w:val="en-US"/>
              </w:rPr>
              <w:t xml:space="preserve"> </w:t>
            </w:r>
            <w:r>
              <w:t>Конструкция</w:t>
            </w:r>
            <w:r w:rsidRPr="00601E5D">
              <w:rPr>
                <w:lang w:val="en-US"/>
              </w:rPr>
              <w:t xml:space="preserve"> I am going to be a… </w:t>
            </w:r>
          </w:p>
          <w:p w:rsidR="00B13F99" w:rsidRPr="000E7BF9" w:rsidRDefault="00B13F99" w:rsidP="00853295">
            <w:pPr>
              <w:suppressAutoHyphens/>
            </w:pPr>
            <w:r>
              <w:t>Обсуждение будущей профессии.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t xml:space="preserve">Грамматика: </w:t>
            </w:r>
            <w:r w:rsidRPr="009E15E7">
              <w:rPr>
                <w:rFonts w:eastAsia="TimesNewRomanPSMT"/>
              </w:rPr>
              <w:t>придаточные предложения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r w:rsidRPr="009E15E7">
              <w:rPr>
                <w:rFonts w:eastAsia="TimesNewRomanPSMT"/>
              </w:rPr>
              <w:t xml:space="preserve">времени с союзом </w:t>
            </w:r>
            <w:proofErr w:type="spellStart"/>
            <w:r w:rsidRPr="009E15E7">
              <w:rPr>
                <w:rFonts w:eastAsia="TimesNewRomanPS-ItalicMT"/>
              </w:rPr>
              <w:t>when</w:t>
            </w:r>
            <w:proofErr w:type="spellEnd"/>
            <w:r w:rsidRPr="009E15E7">
              <w:rPr>
                <w:rFonts w:eastAsia="TimesNewRomanPSMT"/>
              </w:rPr>
              <w:t>.</w:t>
            </w:r>
          </w:p>
        </w:tc>
        <w:tc>
          <w:tcPr>
            <w:tcW w:w="211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 xml:space="preserve">Соотносить графический образ слова </w:t>
            </w:r>
            <w:proofErr w:type="gramStart"/>
            <w:r w:rsidRPr="009E15E7">
              <w:rPr>
                <w:rFonts w:eastAsia="TimesNewRomanPSMT"/>
              </w:rPr>
              <w:t>с</w:t>
            </w:r>
            <w:proofErr w:type="gramEnd"/>
            <w:r w:rsidRPr="009E15E7">
              <w:rPr>
                <w:rFonts w:eastAsia="TimesNewRomanPSMT"/>
              </w:rPr>
              <w:t xml:space="preserve"> </w:t>
            </w:r>
            <w:proofErr w:type="gramStart"/>
            <w:r w:rsidRPr="009E15E7">
              <w:rPr>
                <w:rFonts w:eastAsia="TimesNewRomanPSMT"/>
              </w:rPr>
              <w:t>его</w:t>
            </w:r>
            <w:proofErr w:type="gramEnd"/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звуковым образом.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Соблюдать правильное ударение в словах и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proofErr w:type="gramStart"/>
            <w:r w:rsidRPr="009E15E7">
              <w:rPr>
                <w:rFonts w:eastAsia="TimesNewRomanPSMT"/>
              </w:rPr>
              <w:t>фразах</w:t>
            </w:r>
            <w:proofErr w:type="gramEnd"/>
            <w:r w:rsidRPr="009E15E7">
              <w:rPr>
                <w:rFonts w:eastAsia="TimesNewRomanPSMT"/>
              </w:rPr>
              <w:t>, интонацию в целом.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 xml:space="preserve">Различать на слух и адекватно </w:t>
            </w:r>
            <w:r w:rsidRPr="009E15E7">
              <w:rPr>
                <w:rFonts w:eastAsia="TimesNewRomanPSMT"/>
              </w:rPr>
              <w:lastRenderedPageBreak/>
              <w:t>произносить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все звуки английского языка.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 xml:space="preserve">Переходить с позиции </w:t>
            </w:r>
            <w:proofErr w:type="gramStart"/>
            <w:r w:rsidRPr="009E15E7">
              <w:rPr>
                <w:rFonts w:eastAsia="TimesNewRomanPSMT"/>
              </w:rPr>
              <w:t>спрашивающего</w:t>
            </w:r>
            <w:proofErr w:type="gramEnd"/>
            <w:r w:rsidRPr="009E15E7">
              <w:rPr>
                <w:rFonts w:eastAsia="TimesNewRomanPSMT"/>
              </w:rPr>
              <w:t xml:space="preserve"> на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 xml:space="preserve">позицию </w:t>
            </w:r>
            <w:proofErr w:type="gramStart"/>
            <w:r w:rsidRPr="009E15E7">
              <w:rPr>
                <w:rFonts w:eastAsia="TimesNewRomanPSMT"/>
              </w:rPr>
              <w:t>отвечающего</w:t>
            </w:r>
            <w:proofErr w:type="gramEnd"/>
            <w:r w:rsidRPr="009E15E7">
              <w:rPr>
                <w:rFonts w:eastAsia="TimesNewRomanPSMT"/>
              </w:rPr>
              <w:t xml:space="preserve"> и наоборот.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Сопоставлять иллюстрацию со словом.</w:t>
            </w:r>
          </w:p>
          <w:p w:rsidR="00B13F99" w:rsidRPr="00D14339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</w:p>
        </w:tc>
        <w:tc>
          <w:tcPr>
            <w:tcW w:w="3088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9E15E7">
              <w:lastRenderedPageBreak/>
              <w:t>Р</w:t>
            </w:r>
            <w:proofErr w:type="gramEnd"/>
            <w:r w:rsidRPr="009E15E7">
              <w:t>: выделять и формулировать то, что уже усвоено и что еще нужно усвоить, определять качество и уровня усвоения;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9E15E7">
              <w:t>П</w:t>
            </w:r>
            <w:proofErr w:type="gramEnd"/>
            <w:r w:rsidRPr="009E15E7">
              <w:t>: запись, фиксация информации , в том числе с помощью  ИКТ, заполнение предложенных схем с опорой на прочитанный текст,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9E15E7">
              <w:t>К</w:t>
            </w:r>
            <w:proofErr w:type="gramEnd"/>
            <w:r w:rsidRPr="009E15E7">
              <w:t xml:space="preserve">: задавать </w:t>
            </w:r>
            <w:proofErr w:type="gramStart"/>
            <w:r w:rsidRPr="009E15E7">
              <w:t>вопросы</w:t>
            </w:r>
            <w:proofErr w:type="gramEnd"/>
            <w:r w:rsidRPr="009E15E7">
              <w:t xml:space="preserve">, необходимые для </w:t>
            </w:r>
            <w:r w:rsidRPr="009E15E7">
              <w:lastRenderedPageBreak/>
              <w:t>организации собственной деятельности и сотрудничества с партнёром</w:t>
            </w:r>
          </w:p>
        </w:tc>
        <w:tc>
          <w:tcPr>
            <w:tcW w:w="1746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r w:rsidRPr="009E15E7">
              <w:lastRenderedPageBreak/>
              <w:t>навыки сотрудничества в разных ситуациях</w:t>
            </w:r>
          </w:p>
        </w:tc>
        <w:tc>
          <w:tcPr>
            <w:tcW w:w="1097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D6658E" w:rsidRDefault="00B13F99" w:rsidP="00853295">
            <w:pPr>
              <w:autoSpaceDE w:val="0"/>
              <w:autoSpaceDN w:val="0"/>
              <w:adjustRightInd w:val="0"/>
              <w:jc w:val="both"/>
            </w:pPr>
            <w:r>
              <w:t>О</w:t>
            </w:r>
          </w:p>
        </w:tc>
      </w:tr>
      <w:tr w:rsidR="00B13F99" w:rsidRPr="009E15E7" w:rsidTr="00853295">
        <w:trPr>
          <w:gridAfter w:val="8"/>
          <w:wAfter w:w="15044" w:type="dxa"/>
          <w:trHeight w:val="1"/>
        </w:trPr>
        <w:tc>
          <w:tcPr>
            <w:tcW w:w="49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r>
              <w:lastRenderedPageBreak/>
              <w:t>75</w:t>
            </w:r>
          </w:p>
        </w:tc>
        <w:tc>
          <w:tcPr>
            <w:tcW w:w="848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r>
              <w:t>1</w:t>
            </w:r>
            <w:r>
              <w:rPr>
                <w:lang w:val="en-US"/>
              </w:rPr>
              <w:t>5</w:t>
            </w:r>
            <w:r>
              <w:t>.03</w:t>
            </w:r>
          </w:p>
        </w:tc>
        <w:tc>
          <w:tcPr>
            <w:tcW w:w="580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42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r>
              <w:t xml:space="preserve">Слишком </w:t>
            </w:r>
            <w:proofErr w:type="gramStart"/>
            <w:r>
              <w:t>молод</w:t>
            </w:r>
            <w:proofErr w:type="gramEnd"/>
            <w:r>
              <w:t xml:space="preserve"> для работы?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r w:rsidRPr="009E15E7">
              <w:t>Говорение</w:t>
            </w:r>
          </w:p>
        </w:tc>
        <w:tc>
          <w:tcPr>
            <w:tcW w:w="1701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-ItalicMT"/>
                <w:lang w:val="en-US"/>
              </w:rPr>
            </w:pPr>
            <w:r w:rsidRPr="009E15E7">
              <w:t>А</w:t>
            </w:r>
            <w:r w:rsidRPr="009E15E7">
              <w:rPr>
                <w:lang w:val="en-US"/>
              </w:rPr>
              <w:t>/</w:t>
            </w:r>
            <w:r w:rsidRPr="009E15E7">
              <w:t>Г</w:t>
            </w:r>
            <w:r w:rsidRPr="009E15E7">
              <w:rPr>
                <w:lang w:val="en-US"/>
              </w:rPr>
              <w:t>/</w:t>
            </w:r>
            <w:r w:rsidRPr="009E15E7">
              <w:t>Ч</w:t>
            </w:r>
            <w:r w:rsidRPr="009E15E7">
              <w:rPr>
                <w:lang w:val="en-US"/>
              </w:rPr>
              <w:t xml:space="preserve">: </w:t>
            </w:r>
            <w:r w:rsidRPr="009E15E7">
              <w:rPr>
                <w:rFonts w:eastAsia="TimesNewRomanPSMT"/>
              </w:rPr>
              <w:t>текст</w:t>
            </w:r>
            <w:r w:rsidRPr="009E15E7">
              <w:rPr>
                <w:rFonts w:eastAsia="TimesNewRomanPSMT"/>
                <w:lang w:val="en-US"/>
              </w:rPr>
              <w:t xml:space="preserve"> </w:t>
            </w:r>
            <w:r>
              <w:rPr>
                <w:rFonts w:eastAsia="TimesNewRomanPS-ItalicMT"/>
                <w:lang w:val="en-US"/>
              </w:rPr>
              <w:t>Would you like to be a</w:t>
            </w:r>
            <w:proofErr w:type="gramStart"/>
            <w:r>
              <w:rPr>
                <w:rFonts w:eastAsia="TimesNewRomanPS-ItalicMT"/>
                <w:lang w:val="en-US"/>
              </w:rPr>
              <w:t xml:space="preserve"> </w:t>
            </w:r>
            <w:r w:rsidRPr="009E15E7">
              <w:rPr>
                <w:rFonts w:eastAsia="TimesNewRomanPS-ItalicMT"/>
                <w:lang w:val="en-US"/>
              </w:rPr>
              <w:t>?</w:t>
            </w:r>
            <w:proofErr w:type="gramEnd"/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t>Г/Ч/</w:t>
            </w:r>
            <w:proofErr w:type="gramStart"/>
            <w:r w:rsidRPr="009E15E7">
              <w:t>П</w:t>
            </w:r>
            <w:proofErr w:type="gramEnd"/>
            <w:r w:rsidRPr="009E15E7">
              <w:t xml:space="preserve">: </w:t>
            </w:r>
            <w:r w:rsidRPr="009E15E7">
              <w:rPr>
                <w:rFonts w:eastAsia="TimesNewRomanPSMT"/>
              </w:rPr>
              <w:t xml:space="preserve">поисковое чтение, </w:t>
            </w:r>
            <w:proofErr w:type="spellStart"/>
            <w:r w:rsidRPr="009E15E7">
              <w:rPr>
                <w:rFonts w:eastAsia="TimesNewRomanPSMT"/>
              </w:rPr>
              <w:t>восстановлениепредложения</w:t>
            </w:r>
            <w:proofErr w:type="spellEnd"/>
            <w:r w:rsidRPr="009E15E7">
              <w:rPr>
                <w:rFonts w:eastAsia="TimesNewRomanPSMT"/>
              </w:rPr>
              <w:t xml:space="preserve"> с помощью информации,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proofErr w:type="gramStart"/>
            <w:r w:rsidRPr="009E15E7">
              <w:rPr>
                <w:rFonts w:eastAsia="TimesNewRomanPSMT"/>
              </w:rPr>
              <w:t>найденной в тексте.</w:t>
            </w:r>
            <w:proofErr w:type="gramEnd"/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Ч/</w:t>
            </w:r>
            <w:proofErr w:type="gramStart"/>
            <w:r w:rsidRPr="009E15E7">
              <w:rPr>
                <w:rFonts w:eastAsia="TimesNewRomanPSMT"/>
              </w:rPr>
              <w:t>П</w:t>
            </w:r>
            <w:proofErr w:type="gramEnd"/>
            <w:r w:rsidRPr="009E15E7">
              <w:rPr>
                <w:rFonts w:eastAsia="TimesNewRomanPSMT"/>
              </w:rPr>
              <w:t>: перефразирование предложений в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 xml:space="preserve">активном </w:t>
            </w:r>
            <w:proofErr w:type="gramStart"/>
            <w:r w:rsidRPr="009E15E7">
              <w:rPr>
                <w:rFonts w:eastAsia="TimesNewRomanPSMT"/>
              </w:rPr>
              <w:t>залоге</w:t>
            </w:r>
            <w:proofErr w:type="gramEnd"/>
            <w:r w:rsidRPr="009E15E7">
              <w:rPr>
                <w:rFonts w:eastAsia="TimesNewRomanPSMT"/>
              </w:rPr>
              <w:t>.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lastRenderedPageBreak/>
              <w:t xml:space="preserve">А/Г/Ч: диалог-расспрос </w:t>
            </w:r>
            <w:proofErr w:type="gramStart"/>
            <w:r w:rsidRPr="009E15E7">
              <w:rPr>
                <w:rFonts w:eastAsia="TimesNewRomanPSMT"/>
              </w:rPr>
              <w:t>о</w:t>
            </w:r>
            <w:proofErr w:type="gramEnd"/>
            <w:r w:rsidRPr="009E15E7">
              <w:rPr>
                <w:rFonts w:eastAsia="TimesNewRomanPSMT"/>
              </w:rPr>
              <w:t xml:space="preserve"> будущей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профессии или занятии, образование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названий профессий с помощью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суффиксов -</w:t>
            </w:r>
            <w:proofErr w:type="spellStart"/>
            <w:r w:rsidRPr="009E15E7">
              <w:rPr>
                <w:rFonts w:eastAsia="TimesNewRomanPS-ItalicMT"/>
              </w:rPr>
              <w:t>er</w:t>
            </w:r>
            <w:proofErr w:type="spellEnd"/>
            <w:r w:rsidRPr="009E15E7">
              <w:rPr>
                <w:rFonts w:eastAsia="TimesNewRomanPS-ItalicMT"/>
              </w:rPr>
              <w:t>, -</w:t>
            </w:r>
            <w:proofErr w:type="spellStart"/>
            <w:r w:rsidRPr="009E15E7">
              <w:rPr>
                <w:rFonts w:eastAsia="TimesNewRomanPS-ItalicMT"/>
              </w:rPr>
              <w:t>or</w:t>
            </w:r>
            <w:proofErr w:type="spellEnd"/>
            <w:r w:rsidRPr="009E15E7">
              <w:rPr>
                <w:rFonts w:eastAsia="TimesNewRomanPSMT"/>
              </w:rPr>
              <w:t>.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-ItalicMT"/>
              </w:rPr>
            </w:pPr>
            <w:r w:rsidRPr="009E15E7">
              <w:rPr>
                <w:rFonts w:eastAsia="TimesNewRomanPSMT"/>
              </w:rPr>
              <w:t xml:space="preserve">Г: диалог-расспрос на тему </w:t>
            </w:r>
            <w:proofErr w:type="spellStart"/>
            <w:r w:rsidRPr="009E15E7">
              <w:rPr>
                <w:rFonts w:eastAsia="TimesNewRomanPS-ItalicMT"/>
              </w:rPr>
              <w:t>Future</w:t>
            </w:r>
            <w:proofErr w:type="spellEnd"/>
            <w:r w:rsidRPr="009E15E7">
              <w:rPr>
                <w:rFonts w:eastAsia="TimesNewRomanPS-ItalicMT"/>
              </w:rPr>
              <w:t xml:space="preserve"> </w:t>
            </w:r>
            <w:proofErr w:type="spellStart"/>
            <w:r w:rsidRPr="009E15E7">
              <w:rPr>
                <w:rFonts w:eastAsia="TimesNewRomanPS-ItalicMT"/>
              </w:rPr>
              <w:t>plans</w:t>
            </w:r>
            <w:proofErr w:type="spellEnd"/>
            <w:r w:rsidRPr="009E15E7">
              <w:rPr>
                <w:rFonts w:eastAsia="TimesNewRomanPS-ItalicMT"/>
              </w:rPr>
              <w:t>.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-ItalicMT"/>
                <w:lang w:val="en-US"/>
              </w:rPr>
            </w:pPr>
            <w:r w:rsidRPr="009E15E7">
              <w:rPr>
                <w:rFonts w:eastAsia="TimesNewRomanPSMT"/>
              </w:rPr>
              <w:t>Г</w:t>
            </w:r>
            <w:r w:rsidRPr="009E15E7">
              <w:rPr>
                <w:rFonts w:eastAsia="TimesNewRomanPSMT"/>
                <w:lang w:val="en-US"/>
              </w:rPr>
              <w:t xml:space="preserve">: </w:t>
            </w:r>
            <w:r w:rsidRPr="009E15E7">
              <w:rPr>
                <w:rFonts w:eastAsia="TimesNewRomanPSMT"/>
              </w:rPr>
              <w:t>игра</w:t>
            </w:r>
            <w:r w:rsidRPr="009E15E7">
              <w:rPr>
                <w:rFonts w:eastAsia="TimesNewRomanPSMT"/>
                <w:lang w:val="en-US"/>
              </w:rPr>
              <w:t xml:space="preserve"> </w:t>
            </w:r>
            <w:r w:rsidRPr="009E15E7">
              <w:rPr>
                <w:rFonts w:eastAsia="TimesNewRomanPS-ItalicMT"/>
                <w:lang w:val="en-US"/>
              </w:rPr>
              <w:t>What’s my job?.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lang w:val="en-US"/>
              </w:rPr>
            </w:pPr>
          </w:p>
        </w:tc>
        <w:tc>
          <w:tcPr>
            <w:tcW w:w="3128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-ItalicMT"/>
                <w:lang w:val="en-US"/>
              </w:rPr>
            </w:pPr>
            <w:r w:rsidRPr="009E15E7">
              <w:rPr>
                <w:rFonts w:eastAsia="TimesNewRomanPSMT"/>
              </w:rPr>
              <w:lastRenderedPageBreak/>
              <w:t>Речевые</w:t>
            </w:r>
            <w:r w:rsidRPr="009E15E7">
              <w:rPr>
                <w:rFonts w:eastAsia="TimesNewRomanPSMT"/>
                <w:lang w:val="en-US"/>
              </w:rPr>
              <w:t xml:space="preserve"> </w:t>
            </w:r>
            <w:r w:rsidRPr="009E15E7">
              <w:rPr>
                <w:rFonts w:eastAsia="TimesNewRomanPSMT"/>
              </w:rPr>
              <w:t>образцы</w:t>
            </w:r>
            <w:r w:rsidRPr="009E15E7">
              <w:rPr>
                <w:rFonts w:eastAsia="TimesNewRomanPSMT"/>
                <w:lang w:val="en-US"/>
              </w:rPr>
              <w:t xml:space="preserve">: </w:t>
            </w:r>
            <w:r w:rsidRPr="009E15E7">
              <w:rPr>
                <w:rFonts w:eastAsia="TimesNewRomanPS-ItalicMT"/>
                <w:lang w:val="en-US"/>
              </w:rPr>
              <w:t>What would you like to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-ItalicMT"/>
                <w:lang w:val="en-US"/>
              </w:rPr>
            </w:pPr>
            <w:proofErr w:type="gramStart"/>
            <w:r w:rsidRPr="009E15E7">
              <w:rPr>
                <w:rFonts w:eastAsia="TimesNewRomanPS-ItalicMT"/>
                <w:lang w:val="en-US"/>
              </w:rPr>
              <w:t>be</w:t>
            </w:r>
            <w:proofErr w:type="gramEnd"/>
            <w:r w:rsidRPr="009E15E7">
              <w:rPr>
                <w:rFonts w:eastAsia="TimesNewRomanPS-ItalicMT"/>
                <w:lang w:val="en-US"/>
              </w:rPr>
              <w:t>?</w:t>
            </w:r>
            <w:r>
              <w:rPr>
                <w:rFonts w:eastAsia="TimesNewRomanPS-ItalicMT"/>
                <w:lang w:val="en-US"/>
              </w:rPr>
              <w:t xml:space="preserve"> I’d like to be …</w:t>
            </w:r>
            <w:r w:rsidRPr="00501893">
              <w:rPr>
                <w:rFonts w:eastAsia="TimesNewRomanPS-ItalicMT"/>
                <w:lang w:val="en-US"/>
              </w:rPr>
              <w:t>..</w:t>
            </w:r>
            <w:r w:rsidRPr="009E15E7">
              <w:rPr>
                <w:rFonts w:eastAsia="TimesNewRomanPS-ItalicMT"/>
                <w:lang w:val="en-US"/>
              </w:rPr>
              <w:t>.</w:t>
            </w:r>
          </w:p>
          <w:p w:rsidR="00B13F99" w:rsidRPr="00501893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-ItalicMT"/>
                <w:lang w:val="en-US"/>
              </w:rPr>
            </w:pPr>
            <w:r w:rsidRPr="009E15E7">
              <w:rPr>
                <w:rFonts w:eastAsia="TimesNewRomanPSMT"/>
              </w:rPr>
              <w:t>Активная</w:t>
            </w:r>
            <w:r w:rsidRPr="009E15E7">
              <w:rPr>
                <w:rFonts w:eastAsia="TimesNewRomanPSMT"/>
                <w:lang w:val="en-US"/>
              </w:rPr>
              <w:t xml:space="preserve"> </w:t>
            </w:r>
            <w:r w:rsidRPr="009E15E7">
              <w:rPr>
                <w:rFonts w:eastAsia="TimesNewRomanPSMT"/>
              </w:rPr>
              <w:t>лексика</w:t>
            </w:r>
            <w:r>
              <w:rPr>
                <w:rFonts w:eastAsia="TimesNewRomanPSMT"/>
                <w:lang w:val="en-US"/>
              </w:rPr>
              <w:t>:</w:t>
            </w:r>
            <w:r>
              <w:rPr>
                <w:rFonts w:eastAsia="TimesNewRomanPS-ItalicMT"/>
                <w:lang w:val="en-US"/>
              </w:rPr>
              <w:t xml:space="preserve"> a secretary, a mechanic, a shop assistant, a hair dresser, a factory worker, a builder.</w:t>
            </w:r>
          </w:p>
          <w:p w:rsidR="00B13F99" w:rsidRPr="000E7BF9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Грамматика</w:t>
            </w:r>
            <w:r w:rsidRPr="000E7BF9">
              <w:rPr>
                <w:rFonts w:eastAsia="TimesNewRomanPSMT"/>
              </w:rPr>
              <w:t xml:space="preserve">: </w:t>
            </w:r>
            <w:r w:rsidRPr="009E15E7">
              <w:rPr>
                <w:rFonts w:eastAsia="TimesNewRomanPSMT"/>
              </w:rPr>
              <w:t>словообразование</w:t>
            </w:r>
            <w:r w:rsidRPr="000E7BF9">
              <w:rPr>
                <w:rFonts w:eastAsia="TimesNewRomanPSMT"/>
              </w:rPr>
              <w:t xml:space="preserve"> </w:t>
            </w:r>
            <w:proofErr w:type="gramStart"/>
            <w:r w:rsidRPr="009E15E7">
              <w:rPr>
                <w:rFonts w:eastAsia="TimesNewRomanPSMT"/>
              </w:rPr>
              <w:t>с</w:t>
            </w:r>
            <w:proofErr w:type="gramEnd"/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r w:rsidRPr="009E15E7">
              <w:rPr>
                <w:rFonts w:eastAsia="TimesNewRomanPSMT"/>
              </w:rPr>
              <w:t>суффиксами –</w:t>
            </w:r>
            <w:proofErr w:type="spellStart"/>
            <w:r w:rsidRPr="009E15E7">
              <w:rPr>
                <w:rFonts w:eastAsia="TimesNewRomanPS-ItalicMT"/>
              </w:rPr>
              <w:t>er</w:t>
            </w:r>
            <w:proofErr w:type="spellEnd"/>
            <w:r w:rsidRPr="009E15E7">
              <w:rPr>
                <w:rFonts w:eastAsia="TimesNewRomanPSMT"/>
              </w:rPr>
              <w:t xml:space="preserve">, </w:t>
            </w:r>
            <w:r w:rsidRPr="009E15E7">
              <w:rPr>
                <w:rFonts w:eastAsia="TimesNewRomanPS-ItalicMT"/>
              </w:rPr>
              <w:t>-</w:t>
            </w:r>
            <w:proofErr w:type="spellStart"/>
            <w:r w:rsidRPr="009E15E7">
              <w:rPr>
                <w:rFonts w:eastAsia="TimesNewRomanPS-ItalicMT"/>
              </w:rPr>
              <w:t>or</w:t>
            </w:r>
            <w:proofErr w:type="spellEnd"/>
            <w:r w:rsidRPr="009E15E7">
              <w:rPr>
                <w:rFonts w:eastAsia="TimesNewRomanPSMT"/>
              </w:rPr>
              <w:t>. Сложноподчиненное предложение с союзом</w:t>
            </w:r>
          </w:p>
        </w:tc>
        <w:tc>
          <w:tcPr>
            <w:tcW w:w="211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Воспринимать на слух и зрительно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 xml:space="preserve">содержание текста, задавать вопросы </w:t>
            </w:r>
            <w:proofErr w:type="spellStart"/>
            <w:r w:rsidRPr="009E15E7">
              <w:rPr>
                <w:rFonts w:eastAsia="TimesNewRomanPSMT"/>
              </w:rPr>
              <w:t>иотвечать</w:t>
            </w:r>
            <w:proofErr w:type="spellEnd"/>
            <w:r w:rsidRPr="009E15E7">
              <w:rPr>
                <w:rFonts w:eastAsia="TimesNewRomanPSMT"/>
              </w:rPr>
              <w:t xml:space="preserve"> на них с опорой на иллюстрации и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текст.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Читать диалоги с соблюдением норм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произношения, воспроизводить интонацию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образца.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 xml:space="preserve">Оперировать в речи </w:t>
            </w:r>
            <w:proofErr w:type="gramStart"/>
            <w:r w:rsidRPr="009E15E7">
              <w:rPr>
                <w:rFonts w:eastAsia="TimesNewRomanPSMT"/>
              </w:rPr>
              <w:t>изученными</w:t>
            </w:r>
            <w:proofErr w:type="gramEnd"/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 xml:space="preserve">лексическими </w:t>
            </w:r>
            <w:r w:rsidRPr="009E15E7">
              <w:rPr>
                <w:rFonts w:eastAsia="TimesNewRomanPSMT"/>
              </w:rPr>
              <w:lastRenderedPageBreak/>
              <w:t>единицами и грамматическими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конструкциями.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Вести диалог-расспрос по тексту.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Расширять словарный запас и развивать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языковую догадку.</w:t>
            </w:r>
          </w:p>
        </w:tc>
        <w:tc>
          <w:tcPr>
            <w:tcW w:w="3088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9E15E7">
              <w:lastRenderedPageBreak/>
              <w:t>Р</w:t>
            </w:r>
            <w:proofErr w:type="gramEnd"/>
            <w:r w:rsidRPr="009E15E7">
              <w:t>: адекватно использовать речь для планирования и регуляции своей деятельности.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9E15E7">
              <w:t>П</w:t>
            </w:r>
            <w:proofErr w:type="gramEnd"/>
            <w:r w:rsidRPr="009E15E7">
              <w:t>: ставить и формулировать проблемы.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9E15E7">
              <w:t>К</w:t>
            </w:r>
            <w:proofErr w:type="gramEnd"/>
            <w:r w:rsidRPr="009E15E7">
              <w:t>: формулировать собственное мнение и позицию.</w:t>
            </w:r>
          </w:p>
        </w:tc>
        <w:tc>
          <w:tcPr>
            <w:tcW w:w="1746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r w:rsidRPr="009E15E7">
              <w:t>навыки сотрудничества в разных ситуациях</w:t>
            </w:r>
          </w:p>
        </w:tc>
        <w:tc>
          <w:tcPr>
            <w:tcW w:w="1097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r>
              <w:t>5.3.1. 3.2.</w:t>
            </w:r>
          </w:p>
        </w:tc>
      </w:tr>
      <w:tr w:rsidR="00B13F99" w:rsidRPr="004A345C" w:rsidTr="00853295">
        <w:trPr>
          <w:gridAfter w:val="8"/>
          <w:wAfter w:w="15044" w:type="dxa"/>
          <w:trHeight w:val="1"/>
        </w:trPr>
        <w:tc>
          <w:tcPr>
            <w:tcW w:w="49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r>
              <w:lastRenderedPageBreak/>
              <w:t>76</w:t>
            </w:r>
          </w:p>
        </w:tc>
        <w:tc>
          <w:tcPr>
            <w:tcW w:w="848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r>
              <w:rPr>
                <w:lang w:val="en-US"/>
              </w:rPr>
              <w:t>18</w:t>
            </w:r>
            <w:r>
              <w:t>.03</w:t>
            </w:r>
          </w:p>
        </w:tc>
        <w:tc>
          <w:tcPr>
            <w:tcW w:w="580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42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806FB5" w:rsidRDefault="00B13F99" w:rsidP="00853295">
            <w:pPr>
              <w:tabs>
                <w:tab w:val="left" w:pos="1314"/>
              </w:tabs>
              <w:jc w:val="both"/>
              <w:rPr>
                <w:rStyle w:val="a9"/>
                <w:color w:val="000000"/>
              </w:rPr>
            </w:pPr>
            <w:r>
              <w:rPr>
                <w:rStyle w:val="a9"/>
                <w:color w:val="000000"/>
              </w:rPr>
              <w:t>Контрольная работа по теме: «</w:t>
            </w:r>
            <w:r w:rsidRPr="00806FB5">
              <w:rPr>
                <w:rStyle w:val="a9"/>
                <w:color w:val="000000"/>
              </w:rPr>
              <w:t>Неполная занятость для подростков</w:t>
            </w:r>
            <w:proofErr w:type="gramStart"/>
            <w:r w:rsidRPr="00806FB5">
              <w:rPr>
                <w:rStyle w:val="a9"/>
                <w:color w:val="000000"/>
              </w:rPr>
              <w:t>.</w:t>
            </w:r>
            <w:r>
              <w:rPr>
                <w:rStyle w:val="a9"/>
                <w:color w:val="000000"/>
              </w:rPr>
              <w:t>»</w:t>
            </w:r>
            <w:proofErr w:type="gramEnd"/>
          </w:p>
          <w:p w:rsidR="00B13F99" w:rsidRPr="009E15E7" w:rsidRDefault="00B13F99" w:rsidP="00853295">
            <w:pPr>
              <w:tabs>
                <w:tab w:val="left" w:pos="1314"/>
              </w:tabs>
              <w:jc w:val="both"/>
            </w:pPr>
          </w:p>
        </w:tc>
        <w:tc>
          <w:tcPr>
            <w:tcW w:w="1701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4A345C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-ItalicMT"/>
              </w:rPr>
            </w:pPr>
            <w:r w:rsidRPr="009E15E7">
              <w:t>А</w:t>
            </w:r>
            <w:r w:rsidRPr="00CF61C8">
              <w:t>/</w:t>
            </w:r>
            <w:r w:rsidRPr="009E15E7">
              <w:t>Г</w:t>
            </w:r>
            <w:r w:rsidRPr="00CF61C8">
              <w:t xml:space="preserve">: </w:t>
            </w:r>
            <w:r w:rsidRPr="009E15E7">
              <w:rPr>
                <w:rFonts w:eastAsia="TimesNewRomanPSMT"/>
              </w:rPr>
              <w:t>текст</w:t>
            </w:r>
            <w:r w:rsidRPr="00CF61C8">
              <w:rPr>
                <w:rFonts w:eastAsia="TimesNewRomanPSMT"/>
              </w:rPr>
              <w:t xml:space="preserve"> </w:t>
            </w:r>
            <w:r>
              <w:rPr>
                <w:rFonts w:eastAsia="TimesNewRomanPSMT"/>
              </w:rPr>
              <w:t xml:space="preserve"> </w:t>
            </w:r>
            <w:r>
              <w:rPr>
                <w:rFonts w:eastAsia="TimesNewRomanPSMT"/>
                <w:lang w:val="en-US"/>
              </w:rPr>
              <w:t>by</w:t>
            </w:r>
            <w:r w:rsidRPr="004A345C">
              <w:rPr>
                <w:rFonts w:eastAsia="TimesNewRomanPSMT"/>
              </w:rPr>
              <w:t xml:space="preserve"> </w:t>
            </w:r>
            <w:proofErr w:type="spellStart"/>
            <w:r>
              <w:rPr>
                <w:rFonts w:eastAsia="TimesNewRomanPSMT"/>
                <w:lang w:val="en-US"/>
              </w:rPr>
              <w:t>Dasha</w:t>
            </w:r>
            <w:proofErr w:type="spellEnd"/>
            <w:r w:rsidRPr="004A345C">
              <w:rPr>
                <w:rFonts w:eastAsia="TimesNewRomanPSMT"/>
              </w:rPr>
              <w:t xml:space="preserve"> </w:t>
            </w:r>
            <w:proofErr w:type="spellStart"/>
            <w:r>
              <w:rPr>
                <w:rFonts w:eastAsia="TimesNewRomanPSMT"/>
                <w:lang w:val="en-US"/>
              </w:rPr>
              <w:t>Sedova</w:t>
            </w:r>
            <w:proofErr w:type="spellEnd"/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t xml:space="preserve">Г: </w:t>
            </w:r>
            <w:r w:rsidRPr="009E15E7">
              <w:rPr>
                <w:rFonts w:eastAsia="TimesNewRomanPSMT"/>
              </w:rPr>
              <w:t>диалог-расспрос об интересах и хобби.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t>Ч/</w:t>
            </w:r>
            <w:proofErr w:type="gramStart"/>
            <w:r w:rsidRPr="009E15E7">
              <w:t>П</w:t>
            </w:r>
            <w:proofErr w:type="gramEnd"/>
            <w:r w:rsidRPr="009E15E7">
              <w:t xml:space="preserve">: </w:t>
            </w:r>
            <w:r w:rsidRPr="009E15E7">
              <w:rPr>
                <w:rFonts w:eastAsia="TimesNewRomanPSMT"/>
              </w:rPr>
              <w:t>определение подходящей профессии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по гороскопу.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3128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-ItalicMT"/>
                <w:lang w:val="en-US"/>
              </w:rPr>
            </w:pPr>
            <w:r w:rsidRPr="009E15E7">
              <w:t>Речевые</w:t>
            </w:r>
            <w:r w:rsidRPr="009E15E7">
              <w:rPr>
                <w:lang w:val="en-US"/>
              </w:rPr>
              <w:t xml:space="preserve"> </w:t>
            </w:r>
            <w:r w:rsidRPr="009E15E7">
              <w:t>образцы</w:t>
            </w:r>
            <w:r w:rsidRPr="009E15E7">
              <w:rPr>
                <w:lang w:val="en-US"/>
              </w:rPr>
              <w:t xml:space="preserve">: </w:t>
            </w:r>
            <w:r w:rsidRPr="009E15E7">
              <w:rPr>
                <w:rFonts w:eastAsia="TimesNewRomanPS-ItalicMT"/>
                <w:lang w:val="en-US"/>
              </w:rPr>
              <w:t>She’s interested in…</w:t>
            </w:r>
          </w:p>
          <w:p w:rsidR="00B13F99" w:rsidRPr="000E7BF9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-ItalicMT"/>
                <w:lang w:val="en-US"/>
              </w:rPr>
            </w:pPr>
            <w:r w:rsidRPr="009E15E7">
              <w:t>Активная</w:t>
            </w:r>
            <w:r w:rsidRPr="000E7BF9">
              <w:rPr>
                <w:lang w:val="en-US"/>
              </w:rPr>
              <w:t xml:space="preserve"> </w:t>
            </w:r>
            <w:r w:rsidRPr="009E15E7">
              <w:t>лексика</w:t>
            </w:r>
            <w:r w:rsidRPr="000E7BF9">
              <w:rPr>
                <w:lang w:val="en-US"/>
              </w:rPr>
              <w:t xml:space="preserve">: </w:t>
            </w:r>
            <w:r w:rsidRPr="009E15E7">
              <w:rPr>
                <w:rFonts w:eastAsia="TimesNewRomanPS-ItalicMT"/>
                <w:lang w:val="en-US"/>
              </w:rPr>
              <w:t>tennis</w:t>
            </w:r>
            <w:r w:rsidRPr="000E7BF9">
              <w:rPr>
                <w:rFonts w:eastAsia="TimesNewRomanPS-ItalicMT"/>
                <w:lang w:val="en-US"/>
              </w:rPr>
              <w:t xml:space="preserve">, </w:t>
            </w:r>
          </w:p>
          <w:p w:rsidR="00B13F99" w:rsidRPr="000E7BF9" w:rsidRDefault="00B13F99" w:rsidP="00853295">
            <w:pPr>
              <w:autoSpaceDE w:val="0"/>
              <w:autoSpaceDN w:val="0"/>
              <w:adjustRightInd w:val="0"/>
              <w:jc w:val="both"/>
              <w:rPr>
                <w:lang w:val="en-US"/>
              </w:rPr>
            </w:pPr>
            <w:r>
              <w:rPr>
                <w:rFonts w:eastAsia="TimesNewRomanPS-ItalicMT"/>
                <w:lang w:val="en-US"/>
              </w:rPr>
              <w:t>Badly</w:t>
            </w:r>
            <w:r w:rsidRPr="000E7BF9">
              <w:rPr>
                <w:rFonts w:eastAsia="TimesNewRomanPS-ItalicMT"/>
                <w:lang w:val="en-US"/>
              </w:rPr>
              <w:t>-</w:t>
            </w:r>
            <w:proofErr w:type="spellStart"/>
            <w:r>
              <w:rPr>
                <w:rFonts w:eastAsia="TimesNewRomanPS-ItalicMT"/>
                <w:lang w:val="en-US"/>
              </w:rPr>
              <w:t>paid</w:t>
            </w:r>
            <w:proofErr w:type="gramStart"/>
            <w:r w:rsidRPr="000E7BF9">
              <w:rPr>
                <w:rFonts w:eastAsia="TimesNewRomanPS-ItalicMT"/>
                <w:lang w:val="en-US"/>
              </w:rPr>
              <w:t>,</w:t>
            </w:r>
            <w:r>
              <w:rPr>
                <w:rFonts w:eastAsia="TimesNewRomanPS-ItalicMT"/>
                <w:lang w:val="en-US"/>
              </w:rPr>
              <w:t>tiring</w:t>
            </w:r>
            <w:proofErr w:type="spellEnd"/>
            <w:proofErr w:type="gramEnd"/>
            <w:r w:rsidRPr="000E7BF9">
              <w:rPr>
                <w:rFonts w:eastAsia="TimesNewRomanPS-ItalicMT"/>
                <w:lang w:val="en-US"/>
              </w:rPr>
              <w:t xml:space="preserve">, </w:t>
            </w:r>
            <w:r>
              <w:rPr>
                <w:rFonts w:eastAsia="TimesNewRomanPS-ItalicMT"/>
                <w:lang w:val="en-US"/>
              </w:rPr>
              <w:t>interesting</w:t>
            </w:r>
            <w:r w:rsidRPr="000E7BF9">
              <w:rPr>
                <w:rFonts w:eastAsia="TimesNewRomanPS-ItalicMT"/>
                <w:lang w:val="en-US"/>
              </w:rPr>
              <w:t xml:space="preserve">, </w:t>
            </w:r>
            <w:r>
              <w:rPr>
                <w:rFonts w:eastAsia="TimesNewRomanPS-ItalicMT"/>
                <w:lang w:val="en-US"/>
              </w:rPr>
              <w:t>demanding</w:t>
            </w:r>
            <w:r w:rsidRPr="000E7BF9">
              <w:rPr>
                <w:rFonts w:eastAsia="TimesNewRomanPS-ItalicMT"/>
                <w:lang w:val="en-US"/>
              </w:rPr>
              <w:t xml:space="preserve">, </w:t>
            </w:r>
            <w:r>
              <w:rPr>
                <w:rFonts w:eastAsia="TimesNewRomanPS-ItalicMT"/>
                <w:lang w:val="en-US"/>
              </w:rPr>
              <w:t>well</w:t>
            </w:r>
            <w:r w:rsidRPr="000E7BF9">
              <w:rPr>
                <w:rFonts w:eastAsia="TimesNewRomanPS-ItalicMT"/>
                <w:lang w:val="en-US"/>
              </w:rPr>
              <w:t>-</w:t>
            </w:r>
            <w:r>
              <w:rPr>
                <w:rFonts w:eastAsia="TimesNewRomanPS-ItalicMT"/>
                <w:lang w:val="en-US"/>
              </w:rPr>
              <w:t>paid</w:t>
            </w:r>
            <w:r w:rsidRPr="000E7BF9">
              <w:rPr>
                <w:rFonts w:eastAsia="TimesNewRomanPS-ItalicMT"/>
                <w:lang w:val="en-US"/>
              </w:rPr>
              <w:t xml:space="preserve">, </w:t>
            </w:r>
            <w:r>
              <w:rPr>
                <w:rFonts w:eastAsia="TimesNewRomanPS-ItalicMT"/>
                <w:lang w:val="en-US"/>
              </w:rPr>
              <w:t>boring</w:t>
            </w:r>
            <w:r w:rsidRPr="000E7BF9">
              <w:rPr>
                <w:rFonts w:eastAsia="TimesNewRomanPS-ItalicMT"/>
                <w:lang w:val="en-US"/>
              </w:rPr>
              <w:t xml:space="preserve">. </w:t>
            </w:r>
            <w:r w:rsidRPr="009E15E7">
              <w:rPr>
                <w:rFonts w:eastAsia="TimesNewRomanPS-ItalicMT"/>
              </w:rPr>
              <w:t>грамматика</w:t>
            </w:r>
            <w:r w:rsidRPr="000E7BF9">
              <w:rPr>
                <w:rFonts w:eastAsia="TimesNewRomanPS-ItalicMT"/>
                <w:lang w:val="en-US"/>
              </w:rPr>
              <w:t xml:space="preserve"> </w:t>
            </w:r>
            <w:r w:rsidRPr="009E15E7">
              <w:rPr>
                <w:rFonts w:eastAsia="TimesNewRomanPS-ItalicMT"/>
              </w:rPr>
              <w:t>настоящее</w:t>
            </w:r>
            <w:r w:rsidRPr="000E7BF9">
              <w:rPr>
                <w:rFonts w:eastAsia="TimesNewRomanPS-ItalicMT"/>
                <w:lang w:val="en-US"/>
              </w:rPr>
              <w:t xml:space="preserve"> </w:t>
            </w:r>
            <w:r w:rsidRPr="009E15E7">
              <w:rPr>
                <w:rFonts w:eastAsia="TimesNewRomanPS-ItalicMT"/>
              </w:rPr>
              <w:t>простое</w:t>
            </w:r>
            <w:r w:rsidRPr="000E7BF9">
              <w:rPr>
                <w:rFonts w:eastAsia="TimesNewRomanPS-ItalicMT"/>
                <w:lang w:val="en-US"/>
              </w:rPr>
              <w:t xml:space="preserve"> </w:t>
            </w:r>
            <w:r w:rsidRPr="009E15E7">
              <w:rPr>
                <w:rFonts w:eastAsia="TimesNewRomanPS-ItalicMT"/>
              </w:rPr>
              <w:t>время</w:t>
            </w:r>
            <w:r w:rsidRPr="000E7BF9">
              <w:rPr>
                <w:rFonts w:eastAsia="TimesNewRomanPS-ItalicMT"/>
                <w:lang w:val="en-US"/>
              </w:rPr>
              <w:t xml:space="preserve"> </w:t>
            </w:r>
            <w:r w:rsidRPr="009E15E7">
              <w:rPr>
                <w:rFonts w:eastAsia="TimesNewRomanPS-ItalicMT"/>
              </w:rPr>
              <w:t>настоящее</w:t>
            </w:r>
            <w:r w:rsidRPr="000E7BF9">
              <w:rPr>
                <w:rFonts w:eastAsia="TimesNewRomanPS-ItalicMT"/>
                <w:lang w:val="en-US"/>
              </w:rPr>
              <w:t xml:space="preserve"> </w:t>
            </w:r>
            <w:r w:rsidRPr="009E15E7">
              <w:rPr>
                <w:rFonts w:eastAsia="TimesNewRomanPS-ItalicMT"/>
              </w:rPr>
              <w:t>завершенное</w:t>
            </w:r>
            <w:r w:rsidRPr="000E7BF9">
              <w:rPr>
                <w:rFonts w:eastAsia="TimesNewRomanPS-ItalicMT"/>
                <w:lang w:val="en-US"/>
              </w:rPr>
              <w:t xml:space="preserve"> </w:t>
            </w:r>
            <w:r w:rsidRPr="009E15E7">
              <w:rPr>
                <w:rFonts w:eastAsia="TimesNewRomanPS-ItalicMT"/>
              </w:rPr>
              <w:t>прошедшее</w:t>
            </w:r>
            <w:r w:rsidRPr="000E7BF9">
              <w:rPr>
                <w:rFonts w:eastAsia="TimesNewRomanPS-ItalicMT"/>
                <w:lang w:val="en-US"/>
              </w:rPr>
              <w:t xml:space="preserve"> </w:t>
            </w:r>
            <w:r w:rsidRPr="009E15E7">
              <w:rPr>
                <w:rFonts w:eastAsia="TimesNewRomanPS-ItalicMT"/>
              </w:rPr>
              <w:t>простое</w:t>
            </w:r>
            <w:r w:rsidRPr="000E7BF9">
              <w:rPr>
                <w:rFonts w:eastAsia="TimesNewRomanPS-ItalicMT"/>
                <w:lang w:val="en-US"/>
              </w:rPr>
              <w:t xml:space="preserve"> </w:t>
            </w:r>
            <w:r w:rsidRPr="009E15E7">
              <w:rPr>
                <w:rFonts w:eastAsia="TimesNewRomanPS-ItalicMT"/>
              </w:rPr>
              <w:t>время</w:t>
            </w:r>
            <w:r w:rsidRPr="000E7BF9">
              <w:rPr>
                <w:rFonts w:eastAsia="TimesNewRomanPS-ItalicMT"/>
                <w:lang w:val="en-US"/>
              </w:rPr>
              <w:t>.</w:t>
            </w:r>
          </w:p>
        </w:tc>
        <w:tc>
          <w:tcPr>
            <w:tcW w:w="211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Воспринимать на слух и зрительно содержание текста, задавать вопросы и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отвечать на них с опорой на иллюстрации и текст.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Читать диалоги с соблюдением норм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proofErr w:type="spellStart"/>
            <w:r w:rsidRPr="009E15E7">
              <w:rPr>
                <w:rFonts w:eastAsia="TimesNewRomanPSMT"/>
              </w:rPr>
              <w:t>произношения</w:t>
            </w:r>
            <w:proofErr w:type="gramStart"/>
            <w:r w:rsidRPr="009E15E7">
              <w:rPr>
                <w:rFonts w:eastAsia="TimesNewRomanPSMT"/>
              </w:rPr>
              <w:t>,в</w:t>
            </w:r>
            <w:proofErr w:type="gramEnd"/>
            <w:r w:rsidRPr="009E15E7">
              <w:rPr>
                <w:rFonts w:eastAsia="TimesNewRomanPSMT"/>
              </w:rPr>
              <w:t>оспроизводить</w:t>
            </w:r>
            <w:proofErr w:type="spellEnd"/>
            <w:r w:rsidRPr="009E15E7">
              <w:rPr>
                <w:rFonts w:eastAsia="TimesNewRomanPSMT"/>
              </w:rPr>
              <w:t xml:space="preserve"> интонацию </w:t>
            </w:r>
            <w:r>
              <w:rPr>
                <w:rFonts w:eastAsia="TimesNewRomanPSMT"/>
              </w:rPr>
              <w:t>обр.</w:t>
            </w:r>
          </w:p>
        </w:tc>
        <w:tc>
          <w:tcPr>
            <w:tcW w:w="3088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9E15E7">
              <w:t>Р</w:t>
            </w:r>
            <w:proofErr w:type="gramEnd"/>
            <w:r w:rsidRPr="009E15E7">
              <w:t>: адекватно использовать речь для планирования и регуляции своей деятельности.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9E15E7">
              <w:t>П</w:t>
            </w:r>
            <w:proofErr w:type="gramEnd"/>
            <w:r w:rsidRPr="009E15E7">
              <w:t>: ставить и формулировать проблемы.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9E15E7">
              <w:t>К</w:t>
            </w:r>
            <w:proofErr w:type="gramEnd"/>
            <w:r w:rsidRPr="009E15E7">
              <w:t>: формулировать собственное мнение и позицию.</w:t>
            </w:r>
          </w:p>
        </w:tc>
        <w:tc>
          <w:tcPr>
            <w:tcW w:w="1763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r w:rsidRPr="009E15E7">
              <w:t>навыки сотрудничества в разных ситуациях</w:t>
            </w:r>
          </w:p>
        </w:tc>
        <w:tc>
          <w:tcPr>
            <w:tcW w:w="1080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4A345C" w:rsidRDefault="00B13F99" w:rsidP="00853295">
            <w:pPr>
              <w:autoSpaceDE w:val="0"/>
              <w:autoSpaceDN w:val="0"/>
              <w:adjustRightInd w:val="0"/>
              <w:jc w:val="both"/>
            </w:pPr>
            <w:r>
              <w:t>О 5.2.6.</w:t>
            </w:r>
          </w:p>
        </w:tc>
      </w:tr>
      <w:tr w:rsidR="00B13F99" w:rsidTr="00853295">
        <w:trPr>
          <w:gridAfter w:val="7"/>
          <w:wAfter w:w="15001" w:type="dxa"/>
          <w:trHeight w:val="1"/>
        </w:trPr>
        <w:tc>
          <w:tcPr>
            <w:tcW w:w="16679" w:type="dxa"/>
            <w:gridSpan w:val="39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BD6683" w:rsidRDefault="00B13F99" w:rsidP="00853295">
            <w:pPr>
              <w:tabs>
                <w:tab w:val="left" w:pos="5310"/>
              </w:tabs>
              <w:autoSpaceDE w:val="0"/>
              <w:autoSpaceDN w:val="0"/>
              <w:adjustRightInd w:val="0"/>
              <w:jc w:val="both"/>
              <w:rPr>
                <w:b/>
              </w:rPr>
            </w:pPr>
            <w:r>
              <w:lastRenderedPageBreak/>
              <w:tab/>
            </w:r>
            <w:r w:rsidRPr="00BD6683">
              <w:rPr>
                <w:b/>
              </w:rPr>
              <w:t>Раздел 13 Письмо из США</w:t>
            </w:r>
          </w:p>
        </w:tc>
      </w:tr>
      <w:tr w:rsidR="00B13F99" w:rsidRPr="009E15E7" w:rsidTr="00853295">
        <w:trPr>
          <w:gridAfter w:val="7"/>
          <w:wAfter w:w="15001" w:type="dxa"/>
          <w:trHeight w:val="1"/>
        </w:trPr>
        <w:tc>
          <w:tcPr>
            <w:tcW w:w="508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r>
              <w:t>77</w:t>
            </w:r>
          </w:p>
        </w:tc>
        <w:tc>
          <w:tcPr>
            <w:tcW w:w="83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r>
              <w:t>2</w:t>
            </w:r>
            <w:r>
              <w:rPr>
                <w:lang w:val="en-US"/>
              </w:rPr>
              <w:t>0</w:t>
            </w:r>
            <w:r>
              <w:t>.03</w:t>
            </w:r>
          </w:p>
        </w:tc>
        <w:tc>
          <w:tcPr>
            <w:tcW w:w="580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lang w:val="en-US"/>
              </w:rPr>
            </w:pPr>
          </w:p>
        </w:tc>
        <w:tc>
          <w:tcPr>
            <w:tcW w:w="1842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4E3511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>
              <w:rPr>
                <w:rFonts w:eastAsia="TimesNewRomanPSMT"/>
              </w:rPr>
              <w:t>Письмо из США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r>
              <w:t>Чтение</w:t>
            </w:r>
          </w:p>
        </w:tc>
        <w:tc>
          <w:tcPr>
            <w:tcW w:w="157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Тексты и задания для формирования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proofErr w:type="spellStart"/>
            <w:r w:rsidRPr="009E15E7">
              <w:rPr>
                <w:rFonts w:eastAsia="TimesNewRomanPSMT"/>
              </w:rPr>
              <w:t>социокультурной</w:t>
            </w:r>
            <w:proofErr w:type="spellEnd"/>
            <w:r w:rsidRPr="009E15E7">
              <w:rPr>
                <w:rFonts w:eastAsia="TimesNewRomanPSMT"/>
              </w:rPr>
              <w:t xml:space="preserve"> компетенции учащихся.</w:t>
            </w:r>
          </w:p>
        </w:tc>
        <w:tc>
          <w:tcPr>
            <w:tcW w:w="3259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значения и употребление модального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 xml:space="preserve">глагола </w:t>
            </w:r>
            <w:r w:rsidRPr="009E15E7">
              <w:rPr>
                <w:rFonts w:eastAsia="TimesNewRomanPS-ItalicMT"/>
                <w:lang w:val="en-US"/>
              </w:rPr>
              <w:t>could</w:t>
            </w:r>
            <w:r w:rsidRPr="009E15E7">
              <w:rPr>
                <w:rFonts w:eastAsia="TimesNewRomanPSMT"/>
              </w:rPr>
              <w:t>.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128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0B001F" w:rsidRDefault="00B13F99" w:rsidP="00853295">
            <w:pPr>
              <w:autoSpaceDE w:val="0"/>
              <w:autoSpaceDN w:val="0"/>
              <w:adjustRightInd w:val="0"/>
              <w:jc w:val="both"/>
            </w:pPr>
            <w:r w:rsidRPr="009E15E7">
              <w:rPr>
                <w:color w:val="000000"/>
                <w:highlight w:val="white"/>
              </w:rPr>
              <w:t>Соблюдение ритмико-интонационных особенностей предложений различных коммуникаций (утвердительное, вопросительное, отрицательное). Знание признаков  изученных грамматических явлений</w:t>
            </w:r>
          </w:p>
        </w:tc>
        <w:tc>
          <w:tcPr>
            <w:tcW w:w="3119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9E15E7">
              <w:t>Р</w:t>
            </w:r>
            <w:proofErr w:type="gramEnd"/>
            <w:r w:rsidRPr="009E15E7">
              <w:t>: различать способ и результат действия.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9E15E7">
              <w:t>П</w:t>
            </w:r>
            <w:proofErr w:type="gramEnd"/>
            <w:r w:rsidRPr="009E15E7">
              <w:t>: осознанно и произвольно строить сообщения в устной и письменной форме, в том числе творческого и исследовательского характера;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9E15E7">
              <w:t>К</w:t>
            </w:r>
            <w:proofErr w:type="gramEnd"/>
            <w:r w:rsidRPr="009E15E7">
              <w:t xml:space="preserve">: оказывать в сотрудничестве взаимопомощь. 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46" w:type="dxa"/>
            <w:gridSpan w:val="9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lang w:val="en-US"/>
              </w:rPr>
            </w:pPr>
            <w:r w:rsidRPr="009E15E7">
              <w:t>мотивация учебной деятельности</w:t>
            </w:r>
          </w:p>
        </w:tc>
        <w:tc>
          <w:tcPr>
            <w:tcW w:w="995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r>
              <w:t>2.3.16</w:t>
            </w:r>
          </w:p>
        </w:tc>
      </w:tr>
      <w:tr w:rsidR="00B13F99" w:rsidRPr="009E15E7" w:rsidTr="00853295">
        <w:trPr>
          <w:gridAfter w:val="7"/>
          <w:wAfter w:w="15001" w:type="dxa"/>
          <w:trHeight w:val="1"/>
        </w:trPr>
        <w:tc>
          <w:tcPr>
            <w:tcW w:w="508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r>
              <w:t>78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r>
              <w:t>79</w:t>
            </w:r>
          </w:p>
        </w:tc>
        <w:tc>
          <w:tcPr>
            <w:tcW w:w="83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</w:p>
          <w:p w:rsidR="00B13F99" w:rsidRPr="00CA162A" w:rsidRDefault="00B13F99" w:rsidP="00853295">
            <w:pPr>
              <w:autoSpaceDE w:val="0"/>
              <w:autoSpaceDN w:val="0"/>
              <w:adjustRightInd w:val="0"/>
              <w:jc w:val="both"/>
              <w:rPr>
                <w:lang w:val="en-US"/>
              </w:rPr>
            </w:pPr>
            <w:r>
              <w:rPr>
                <w:lang w:val="en-US"/>
              </w:rPr>
              <w:t>22</w:t>
            </w:r>
            <w:r>
              <w:t>.0</w:t>
            </w:r>
            <w:r>
              <w:rPr>
                <w:lang w:val="en-US"/>
              </w:rPr>
              <w:t>3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</w:p>
          <w:p w:rsidR="00B13F99" w:rsidRDefault="00B13F99" w:rsidP="00853295">
            <w:pPr>
              <w:autoSpaceDE w:val="0"/>
              <w:autoSpaceDN w:val="0"/>
              <w:adjustRightInd w:val="0"/>
              <w:jc w:val="both"/>
              <w:rPr>
                <w:lang w:val="de-DE"/>
              </w:rPr>
            </w:pPr>
          </w:p>
          <w:p w:rsidR="00B13F99" w:rsidRPr="00023F65" w:rsidRDefault="00B13F99" w:rsidP="00853295">
            <w:r>
              <w:t>0</w:t>
            </w:r>
            <w:r>
              <w:rPr>
                <w:lang w:val="en-US"/>
              </w:rPr>
              <w:t>1</w:t>
            </w:r>
            <w:r>
              <w:t>.03</w:t>
            </w:r>
          </w:p>
        </w:tc>
        <w:tc>
          <w:tcPr>
            <w:tcW w:w="580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42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0B001F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>
              <w:t>Настоящее длительное совершенное время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r w:rsidRPr="009E15E7">
              <w:t>Грамматика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</w:p>
          <w:p w:rsidR="00B13F99" w:rsidRPr="00A56122" w:rsidRDefault="00B13F99" w:rsidP="00853295">
            <w:pPr>
              <w:autoSpaceDE w:val="0"/>
              <w:autoSpaceDN w:val="0"/>
              <w:adjustRightInd w:val="0"/>
              <w:jc w:val="both"/>
            </w:pPr>
          </w:p>
          <w:p w:rsidR="00B13F99" w:rsidRPr="00A56122" w:rsidRDefault="00B13F99" w:rsidP="00853295">
            <w:pPr>
              <w:autoSpaceDE w:val="0"/>
              <w:autoSpaceDN w:val="0"/>
              <w:adjustRightInd w:val="0"/>
              <w:jc w:val="both"/>
            </w:pPr>
          </w:p>
          <w:p w:rsidR="00B13F99" w:rsidRPr="00A56122" w:rsidRDefault="00B13F99" w:rsidP="00853295">
            <w:pPr>
              <w:autoSpaceDE w:val="0"/>
              <w:autoSpaceDN w:val="0"/>
              <w:adjustRightInd w:val="0"/>
              <w:jc w:val="both"/>
            </w:pPr>
          </w:p>
          <w:p w:rsidR="00B13F99" w:rsidRPr="00A56122" w:rsidRDefault="00B13F99" w:rsidP="00853295">
            <w:pPr>
              <w:autoSpaceDE w:val="0"/>
              <w:autoSpaceDN w:val="0"/>
              <w:adjustRightInd w:val="0"/>
              <w:jc w:val="both"/>
            </w:pPr>
          </w:p>
          <w:p w:rsidR="00B13F99" w:rsidRDefault="00B13F99" w:rsidP="00853295">
            <w:pPr>
              <w:autoSpaceDE w:val="0"/>
              <w:autoSpaceDN w:val="0"/>
              <w:adjustRightInd w:val="0"/>
              <w:jc w:val="both"/>
            </w:pPr>
            <w:r>
              <w:t>Что ты знаешь об акулах и крокодилах.</w:t>
            </w:r>
          </w:p>
          <w:p w:rsidR="00B13F99" w:rsidRPr="00754CCC" w:rsidRDefault="00B13F99" w:rsidP="00853295">
            <w:pPr>
              <w:autoSpaceDE w:val="0"/>
              <w:autoSpaceDN w:val="0"/>
              <w:adjustRightInd w:val="0"/>
              <w:jc w:val="both"/>
            </w:pPr>
            <w:r>
              <w:t>Чтение</w:t>
            </w:r>
          </w:p>
        </w:tc>
        <w:tc>
          <w:tcPr>
            <w:tcW w:w="157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Тексты и задания для формирования</w:t>
            </w:r>
          </w:p>
          <w:p w:rsidR="00B13F99" w:rsidRDefault="00B13F99" w:rsidP="00853295">
            <w:pPr>
              <w:autoSpaceDE w:val="0"/>
              <w:autoSpaceDN w:val="0"/>
              <w:adjustRightInd w:val="0"/>
              <w:jc w:val="both"/>
            </w:pPr>
            <w:proofErr w:type="spellStart"/>
            <w:r w:rsidRPr="009E15E7">
              <w:rPr>
                <w:rFonts w:eastAsia="TimesNewRomanPSMT"/>
              </w:rPr>
              <w:t>социокультурной</w:t>
            </w:r>
            <w:proofErr w:type="spellEnd"/>
            <w:r w:rsidRPr="009E15E7">
              <w:rPr>
                <w:rFonts w:eastAsia="TimesNewRomanPSMT"/>
              </w:rPr>
              <w:t xml:space="preserve"> компетенции учащихся.</w:t>
            </w:r>
          </w:p>
          <w:p w:rsidR="00B13F99" w:rsidRPr="00754CCC" w:rsidRDefault="00B13F99" w:rsidP="00853295"/>
          <w:p w:rsidR="00B13F99" w:rsidRPr="00754CCC" w:rsidRDefault="00B13F99" w:rsidP="00853295"/>
          <w:p w:rsidR="00B13F99" w:rsidRPr="00754CCC" w:rsidRDefault="00B13F99" w:rsidP="00853295"/>
          <w:p w:rsidR="00B13F99" w:rsidRPr="00754CCC" w:rsidRDefault="00B13F99" w:rsidP="00853295"/>
          <w:p w:rsidR="00B13F99" w:rsidRPr="00754CCC" w:rsidRDefault="00B13F99" w:rsidP="00853295"/>
          <w:p w:rsidR="00B13F99" w:rsidRDefault="00B13F99" w:rsidP="00853295"/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t xml:space="preserve">Г/Ч: </w:t>
            </w:r>
            <w:r>
              <w:rPr>
                <w:rFonts w:eastAsia="TimesNewRomanPSMT"/>
              </w:rPr>
              <w:t xml:space="preserve">видовременные формы глагола в активном </w:t>
            </w:r>
            <w:r>
              <w:rPr>
                <w:rFonts w:eastAsia="TimesNewRomanPSMT"/>
              </w:rPr>
              <w:lastRenderedPageBreak/>
              <w:t>залоге.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 xml:space="preserve">Определение действующего лица </w:t>
            </w:r>
            <w:proofErr w:type="gramStart"/>
            <w:r w:rsidRPr="009E15E7">
              <w:rPr>
                <w:rFonts w:eastAsia="TimesNewRomanPSMT"/>
              </w:rPr>
              <w:t>в</w:t>
            </w:r>
            <w:proofErr w:type="gramEnd"/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proofErr w:type="gramStart"/>
            <w:r>
              <w:rPr>
                <w:rFonts w:eastAsia="TimesNewRomanPSMT"/>
              </w:rPr>
              <w:t>предложениях</w:t>
            </w:r>
            <w:proofErr w:type="gramEnd"/>
            <w:r>
              <w:rPr>
                <w:rFonts w:eastAsia="TimesNewRomanPSMT"/>
              </w:rPr>
              <w:t xml:space="preserve"> в активном залоге</w:t>
            </w:r>
            <w:r w:rsidRPr="009E15E7">
              <w:rPr>
                <w:rFonts w:eastAsia="TimesNewRomanPSMT"/>
              </w:rPr>
              <w:t>.</w:t>
            </w:r>
          </w:p>
          <w:p w:rsidR="00B13F99" w:rsidRPr="00754CCC" w:rsidRDefault="00B13F99" w:rsidP="00853295"/>
        </w:tc>
        <w:tc>
          <w:tcPr>
            <w:tcW w:w="3259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Default="00B13F99" w:rsidP="00853295">
            <w:pPr>
              <w:suppressAutoHyphens/>
            </w:pPr>
            <w:r>
              <w:lastRenderedPageBreak/>
              <w:t>Глаголы</w:t>
            </w:r>
            <w:r w:rsidRPr="008E230B">
              <w:t xml:space="preserve"> </w:t>
            </w:r>
            <w:r>
              <w:t>в</w:t>
            </w:r>
            <w:r w:rsidRPr="008E230B">
              <w:t xml:space="preserve"> </w:t>
            </w:r>
            <w:r>
              <w:t>форме</w:t>
            </w:r>
            <w:r w:rsidRPr="008E230B">
              <w:t xml:space="preserve"> </w:t>
            </w:r>
            <w:r w:rsidRPr="00601E5D">
              <w:rPr>
                <w:lang w:val="en-US"/>
              </w:rPr>
              <w:t>Present</w:t>
            </w:r>
            <w:r w:rsidRPr="008E230B">
              <w:t xml:space="preserve"> </w:t>
            </w:r>
            <w:r w:rsidRPr="00601E5D">
              <w:rPr>
                <w:lang w:val="en-US"/>
              </w:rPr>
              <w:t>Perfect</w:t>
            </w:r>
            <w:r w:rsidRPr="008E230B">
              <w:t xml:space="preserve"> </w:t>
            </w:r>
            <w:r w:rsidRPr="00601E5D">
              <w:rPr>
                <w:lang w:val="en-US"/>
              </w:rPr>
              <w:t>Continuous</w:t>
            </w:r>
            <w:r w:rsidRPr="008E230B">
              <w:t xml:space="preserve"> </w:t>
            </w:r>
            <w:r>
              <w:t>в действительном залоге в изъявительном наклонении.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</w:p>
          <w:p w:rsidR="00B13F99" w:rsidRDefault="00B13F99" w:rsidP="00853295">
            <w:pPr>
              <w:autoSpaceDE w:val="0"/>
              <w:autoSpaceDN w:val="0"/>
              <w:adjustRightInd w:val="0"/>
              <w:jc w:val="both"/>
            </w:pPr>
          </w:p>
          <w:p w:rsidR="00B13F99" w:rsidRPr="00A448E8" w:rsidRDefault="00B13F99" w:rsidP="00853295"/>
          <w:p w:rsidR="00B13F99" w:rsidRPr="00A448E8" w:rsidRDefault="00B13F99" w:rsidP="00853295"/>
          <w:p w:rsidR="00B13F99" w:rsidRPr="00A448E8" w:rsidRDefault="00B13F99" w:rsidP="00853295"/>
          <w:p w:rsidR="00B13F99" w:rsidRPr="00A448E8" w:rsidRDefault="00B13F99" w:rsidP="00853295"/>
          <w:p w:rsidR="00B13F99" w:rsidRPr="00A448E8" w:rsidRDefault="00B13F99" w:rsidP="00853295"/>
          <w:p w:rsidR="00B13F99" w:rsidRPr="00A448E8" w:rsidRDefault="00B13F99" w:rsidP="00853295"/>
          <w:p w:rsidR="00B13F99" w:rsidRPr="00A448E8" w:rsidRDefault="00B13F99" w:rsidP="00853295"/>
          <w:p w:rsidR="00B13F99" w:rsidRDefault="00B13F99" w:rsidP="00853295"/>
          <w:p w:rsidR="00B13F99" w:rsidRDefault="00B13F99" w:rsidP="00853295">
            <w:pPr>
              <w:suppressAutoHyphens/>
            </w:pPr>
            <w:r>
              <w:t>Согласование времен.</w:t>
            </w:r>
          </w:p>
          <w:p w:rsidR="00B13F99" w:rsidRPr="00706A6F" w:rsidRDefault="00B13F99" w:rsidP="00853295">
            <w:pPr>
              <w:suppressAutoHyphens/>
            </w:pPr>
            <w:r>
              <w:t>Местоимения</w:t>
            </w:r>
            <w:r w:rsidRPr="00706A6F">
              <w:t xml:space="preserve"> </w:t>
            </w:r>
            <w:r w:rsidRPr="00601E5D">
              <w:rPr>
                <w:lang w:val="en-US"/>
              </w:rPr>
              <w:t>some</w:t>
            </w:r>
            <w:r w:rsidRPr="00706A6F">
              <w:t xml:space="preserve">, </w:t>
            </w:r>
            <w:r w:rsidRPr="00601E5D">
              <w:rPr>
                <w:lang w:val="en-US"/>
              </w:rPr>
              <w:t>nobody</w:t>
            </w:r>
            <w:r w:rsidRPr="00706A6F">
              <w:t xml:space="preserve">, </w:t>
            </w:r>
            <w:r w:rsidRPr="00601E5D">
              <w:rPr>
                <w:lang w:val="en-US"/>
              </w:rPr>
              <w:t>everybody</w:t>
            </w:r>
            <w:r w:rsidRPr="00706A6F">
              <w:t xml:space="preserve">, </w:t>
            </w:r>
            <w:r w:rsidRPr="00601E5D">
              <w:rPr>
                <w:lang w:val="en-US"/>
              </w:rPr>
              <w:t>everyone</w:t>
            </w:r>
            <w:r w:rsidRPr="00706A6F">
              <w:t>.</w:t>
            </w:r>
          </w:p>
          <w:p w:rsidR="00B13F99" w:rsidRPr="00A448E8" w:rsidRDefault="00B13F99" w:rsidP="00853295"/>
        </w:tc>
        <w:tc>
          <w:tcPr>
            <w:tcW w:w="2128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4049F0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 xml:space="preserve">Проект и изготовление </w:t>
            </w:r>
            <w:proofErr w:type="spellStart"/>
            <w:r w:rsidRPr="009E15E7">
              <w:rPr>
                <w:rFonts w:eastAsia="TimesNewRomanPSMT"/>
              </w:rPr>
              <w:t>постера</w:t>
            </w:r>
            <w:proofErr w:type="spellEnd"/>
            <w:r w:rsidRPr="009E15E7">
              <w:rPr>
                <w:rFonts w:eastAsia="TimesNewRomanPSMT"/>
              </w:rPr>
              <w:t xml:space="preserve"> на те</w:t>
            </w:r>
            <w:r>
              <w:rPr>
                <w:rFonts w:eastAsia="TimesNewRomanPSMT"/>
              </w:rPr>
              <w:t xml:space="preserve">му: </w:t>
            </w:r>
            <w:r>
              <w:rPr>
                <w:rFonts w:eastAsia="TimesNewRomanPSMT"/>
                <w:lang w:val="de-DE"/>
              </w:rPr>
              <w:t>The</w:t>
            </w:r>
            <w:r w:rsidRPr="004049F0">
              <w:rPr>
                <w:rFonts w:eastAsia="TimesNewRomanPSMT"/>
              </w:rPr>
              <w:t xml:space="preserve"> </w:t>
            </w:r>
            <w:r>
              <w:rPr>
                <w:rFonts w:eastAsia="TimesNewRomanPSMT"/>
                <w:lang w:val="de-DE"/>
              </w:rPr>
              <w:t>USA</w:t>
            </w:r>
          </w:p>
          <w:p w:rsidR="00B13F99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Работа с карточками</w:t>
            </w:r>
          </w:p>
          <w:p w:rsidR="00B13F99" w:rsidRPr="00A448E8" w:rsidRDefault="00B13F99" w:rsidP="00853295">
            <w:pPr>
              <w:rPr>
                <w:rFonts w:eastAsia="TimesNewRomanPSMT"/>
              </w:rPr>
            </w:pPr>
          </w:p>
          <w:p w:rsidR="00B13F99" w:rsidRPr="00A448E8" w:rsidRDefault="00B13F99" w:rsidP="00853295">
            <w:pPr>
              <w:rPr>
                <w:rFonts w:eastAsia="TimesNewRomanPSMT"/>
              </w:rPr>
            </w:pPr>
          </w:p>
          <w:p w:rsidR="00B13F99" w:rsidRPr="00A448E8" w:rsidRDefault="00B13F99" w:rsidP="00853295">
            <w:pPr>
              <w:rPr>
                <w:rFonts w:eastAsia="TimesNewRomanPSMT"/>
              </w:rPr>
            </w:pPr>
          </w:p>
          <w:p w:rsidR="00B13F99" w:rsidRPr="00A448E8" w:rsidRDefault="00B13F99" w:rsidP="00853295">
            <w:pPr>
              <w:rPr>
                <w:rFonts w:eastAsia="TimesNewRomanPSMT"/>
              </w:rPr>
            </w:pPr>
          </w:p>
          <w:p w:rsidR="00B13F99" w:rsidRPr="00A448E8" w:rsidRDefault="00B13F99" w:rsidP="00853295">
            <w:pPr>
              <w:rPr>
                <w:rFonts w:eastAsia="TimesNewRomanPSMT"/>
              </w:rPr>
            </w:pPr>
          </w:p>
          <w:p w:rsidR="00B13F99" w:rsidRPr="00A448E8" w:rsidRDefault="00B13F99" w:rsidP="00853295">
            <w:pPr>
              <w:rPr>
                <w:rFonts w:eastAsia="TimesNewRomanPSMT"/>
              </w:rPr>
            </w:pPr>
          </w:p>
          <w:p w:rsidR="00B13F99" w:rsidRDefault="00B13F99" w:rsidP="00853295">
            <w:pPr>
              <w:rPr>
                <w:rFonts w:eastAsia="TimesNewRomanPSMT"/>
              </w:rPr>
            </w:pPr>
          </w:p>
          <w:p w:rsidR="00B13F99" w:rsidRDefault="00B13F99" w:rsidP="00853295">
            <w:pPr>
              <w:rPr>
                <w:rFonts w:eastAsia="TimesNewRomanPSMT"/>
              </w:rPr>
            </w:pPr>
          </w:p>
          <w:p w:rsidR="00B13F99" w:rsidRPr="00A448E8" w:rsidRDefault="00B13F99" w:rsidP="00853295">
            <w:pPr>
              <w:rPr>
                <w:rFonts w:eastAsia="TimesNewRomanPSMT"/>
              </w:rPr>
            </w:pPr>
            <w:r w:rsidRPr="009E15E7">
              <w:rPr>
                <w:color w:val="000000"/>
                <w:highlight w:val="white"/>
              </w:rPr>
              <w:t xml:space="preserve">Соблюдение ритмико-интонационных особенностей предложений </w:t>
            </w:r>
            <w:r w:rsidRPr="009E15E7">
              <w:rPr>
                <w:color w:val="000000"/>
                <w:highlight w:val="white"/>
              </w:rPr>
              <w:lastRenderedPageBreak/>
              <w:t>различных коммуникаций (утвердительное, вопросительное, отрицательное).</w:t>
            </w:r>
          </w:p>
        </w:tc>
        <w:tc>
          <w:tcPr>
            <w:tcW w:w="3119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9E15E7">
              <w:lastRenderedPageBreak/>
              <w:t>Р</w:t>
            </w:r>
            <w:proofErr w:type="gramEnd"/>
            <w:r w:rsidRPr="009E15E7">
              <w:t>: формулировать и удерживать учебную задачу.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9E15E7">
              <w:t>П</w:t>
            </w:r>
            <w:proofErr w:type="gramEnd"/>
            <w:r w:rsidRPr="009E15E7">
              <w:t xml:space="preserve">: формулировать и удерживать учебную задачу, </w:t>
            </w:r>
          </w:p>
          <w:p w:rsidR="00B13F99" w:rsidRPr="00951081" w:rsidRDefault="00B13F99" w:rsidP="00853295">
            <w:pPr>
              <w:autoSpaceDE w:val="0"/>
              <w:autoSpaceDN w:val="0"/>
              <w:adjustRightInd w:val="0"/>
              <w:jc w:val="both"/>
            </w:pPr>
            <w:r w:rsidRPr="009E15E7">
              <w:t>К</w:t>
            </w:r>
            <w:proofErr w:type="gramStart"/>
            <w:r w:rsidRPr="009E15E7">
              <w:t>:п</w:t>
            </w:r>
            <w:proofErr w:type="gramEnd"/>
            <w:r w:rsidRPr="009E15E7">
              <w:t>роявлять активность во взаимодействии для решения коммуни</w:t>
            </w:r>
            <w:r>
              <w:t>кативных и познавательных задач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9E15E7">
              <w:t>Р</w:t>
            </w:r>
            <w:proofErr w:type="gramEnd"/>
            <w:r w:rsidRPr="009E15E7">
              <w:t>: формулировать и удерживать учебную задачу.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9E15E7">
              <w:t>П</w:t>
            </w:r>
            <w:proofErr w:type="gramEnd"/>
            <w:r w:rsidRPr="009E15E7">
              <w:t xml:space="preserve">: формулировать и удерживать учебную задачу, 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r w:rsidRPr="009E15E7">
              <w:t>К</w:t>
            </w:r>
            <w:proofErr w:type="gramStart"/>
            <w:r w:rsidRPr="009E15E7">
              <w:t>:п</w:t>
            </w:r>
            <w:proofErr w:type="gramEnd"/>
            <w:r w:rsidRPr="009E15E7">
              <w:t xml:space="preserve">роявлять активность во взаимодействии для решения коммуникативных </w:t>
            </w:r>
            <w:r w:rsidRPr="009E15E7">
              <w:lastRenderedPageBreak/>
              <w:t>и познавательных задач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46" w:type="dxa"/>
            <w:gridSpan w:val="9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spacing w:before="100" w:after="100"/>
              <w:jc w:val="both"/>
            </w:pPr>
            <w:r w:rsidRPr="009E15E7">
              <w:lastRenderedPageBreak/>
              <w:t xml:space="preserve">осознание своей этнической принадлежности, социальная компетентность как готовность к решению моральных дилемм, устойчивое следование в поведении социальным </w:t>
            </w:r>
            <w:proofErr w:type="spellStart"/>
            <w:r w:rsidRPr="009E15E7">
              <w:t>нормам</w:t>
            </w:r>
            <w:proofErr w:type="gramStart"/>
            <w:r w:rsidRPr="009E15E7">
              <w:t>.о</w:t>
            </w:r>
            <w:proofErr w:type="gramEnd"/>
            <w:r w:rsidRPr="009E15E7">
              <w:t>сознание</w:t>
            </w:r>
            <w:proofErr w:type="spellEnd"/>
            <w:r w:rsidRPr="009E15E7">
              <w:t xml:space="preserve"> своей этнической </w:t>
            </w:r>
            <w:r w:rsidRPr="009E15E7">
              <w:lastRenderedPageBreak/>
              <w:t>принадлежности, социальная компетентность как готовность к решению моральных дилемм, устойчивое следование в поведении социальным нормам.</w:t>
            </w:r>
          </w:p>
        </w:tc>
        <w:tc>
          <w:tcPr>
            <w:tcW w:w="995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spacing w:before="100" w:after="100"/>
              <w:jc w:val="both"/>
            </w:pPr>
          </w:p>
        </w:tc>
      </w:tr>
      <w:tr w:rsidR="00B13F99" w:rsidRPr="009E15E7" w:rsidTr="00853295">
        <w:trPr>
          <w:gridAfter w:val="7"/>
          <w:wAfter w:w="15001" w:type="dxa"/>
          <w:trHeight w:val="1"/>
        </w:trPr>
        <w:tc>
          <w:tcPr>
            <w:tcW w:w="508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r>
              <w:lastRenderedPageBreak/>
              <w:t>80</w:t>
            </w:r>
          </w:p>
        </w:tc>
        <w:tc>
          <w:tcPr>
            <w:tcW w:w="83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D40D06" w:rsidRDefault="00B13F99" w:rsidP="00853295">
            <w:pPr>
              <w:autoSpaceDE w:val="0"/>
              <w:autoSpaceDN w:val="0"/>
              <w:adjustRightInd w:val="0"/>
              <w:jc w:val="both"/>
            </w:pPr>
            <w:r>
              <w:t>0</w:t>
            </w:r>
            <w:r>
              <w:rPr>
                <w:lang w:val="en-US"/>
              </w:rPr>
              <w:t>3</w:t>
            </w:r>
            <w:r>
              <w:t>.04</w:t>
            </w:r>
          </w:p>
        </w:tc>
        <w:tc>
          <w:tcPr>
            <w:tcW w:w="580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pStyle w:val="aa"/>
              <w:shd w:val="clear" w:color="auto" w:fill="auto"/>
              <w:spacing w:before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A56122" w:rsidRDefault="00B13F99" w:rsidP="00853295">
            <w:pPr>
              <w:pStyle w:val="aa"/>
              <w:shd w:val="clear" w:color="auto" w:fill="auto"/>
              <w:spacing w:before="0" w:line="240" w:lineRule="auto"/>
              <w:rPr>
                <w:rStyle w:val="a9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a9"/>
                <w:rFonts w:ascii="Times New Roman" w:hAnsi="Times New Roman" w:cs="Times New Roman"/>
                <w:color w:val="000000"/>
                <w:sz w:val="24"/>
                <w:szCs w:val="24"/>
              </w:rPr>
              <w:t>Согласо</w:t>
            </w:r>
            <w:r w:rsidRPr="00A56122">
              <w:rPr>
                <w:rStyle w:val="a9"/>
                <w:rFonts w:ascii="Times New Roman" w:hAnsi="Times New Roman" w:cs="Times New Roman"/>
                <w:color w:val="000000"/>
                <w:sz w:val="24"/>
                <w:szCs w:val="24"/>
              </w:rPr>
              <w:t>вание времен</w:t>
            </w:r>
          </w:p>
          <w:p w:rsidR="00B13F99" w:rsidRPr="00A56122" w:rsidRDefault="00B13F99" w:rsidP="00853295">
            <w:pPr>
              <w:pStyle w:val="aa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6122">
              <w:rPr>
                <w:rStyle w:val="a9"/>
                <w:rFonts w:ascii="Times New Roman" w:hAnsi="Times New Roman" w:cs="Times New Roman"/>
                <w:color w:val="000000"/>
                <w:sz w:val="24"/>
                <w:szCs w:val="24"/>
              </w:rPr>
              <w:t>Грамматика.</w:t>
            </w:r>
          </w:p>
          <w:p w:rsidR="00B13F99" w:rsidRPr="00A56122" w:rsidRDefault="00B13F99" w:rsidP="00853295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57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 xml:space="preserve">Сопоставление иллюстраций </w:t>
            </w:r>
            <w:proofErr w:type="gramStart"/>
            <w:r w:rsidRPr="009E15E7">
              <w:rPr>
                <w:rFonts w:eastAsia="TimesNewRomanPSMT"/>
              </w:rPr>
              <w:t>с</w:t>
            </w:r>
            <w:proofErr w:type="gramEnd"/>
          </w:p>
          <w:p w:rsidR="00B13F99" w:rsidRPr="00EF0092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 xml:space="preserve">содержанием </w:t>
            </w:r>
            <w:proofErr w:type="spellStart"/>
            <w:r w:rsidRPr="009E15E7">
              <w:rPr>
                <w:rFonts w:eastAsia="TimesNewRomanPSMT"/>
              </w:rPr>
              <w:t>аудиотекста</w:t>
            </w:r>
            <w:proofErr w:type="spellEnd"/>
            <w:r w:rsidRPr="009E15E7">
              <w:rPr>
                <w:rFonts w:eastAsia="TimesNewRomanPSMT"/>
              </w:rPr>
              <w:t xml:space="preserve"> </w:t>
            </w:r>
          </w:p>
          <w:p w:rsidR="00B13F99" w:rsidRPr="00A56122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-ItalicMT"/>
              </w:rPr>
            </w:pPr>
            <w:r w:rsidRPr="009E15E7">
              <w:t>Ч</w:t>
            </w:r>
            <w:r w:rsidRPr="00A56122">
              <w:t xml:space="preserve">: </w:t>
            </w:r>
            <w:r w:rsidRPr="009E15E7">
              <w:rPr>
                <w:rFonts w:eastAsia="TimesNewRomanPSMT"/>
              </w:rPr>
              <w:t>задание</w:t>
            </w:r>
            <w:r w:rsidRPr="00A56122">
              <w:rPr>
                <w:rFonts w:eastAsia="TimesNewRomanPSMT"/>
              </w:rPr>
              <w:t xml:space="preserve"> </w:t>
            </w:r>
            <w:r w:rsidRPr="00E73DF1">
              <w:rPr>
                <w:rFonts w:eastAsia="TimesNewRomanPS-ItalicMT"/>
                <w:lang w:val="en-US"/>
              </w:rPr>
              <w:t>Who</w:t>
            </w:r>
            <w:r w:rsidRPr="00A56122">
              <w:rPr>
                <w:rFonts w:eastAsia="TimesNewRomanPS-ItalicMT"/>
              </w:rPr>
              <w:t xml:space="preserve"> </w:t>
            </w:r>
            <w:r w:rsidRPr="00E73DF1">
              <w:rPr>
                <w:rFonts w:eastAsia="TimesNewRomanPS-ItalicMT"/>
                <w:lang w:val="en-US"/>
              </w:rPr>
              <w:t>has</w:t>
            </w:r>
            <w:r w:rsidRPr="00A56122">
              <w:rPr>
                <w:rFonts w:eastAsia="TimesNewRomanPS-ItalicMT"/>
              </w:rPr>
              <w:t xml:space="preserve"> </w:t>
            </w:r>
            <w:r w:rsidRPr="00E73DF1">
              <w:rPr>
                <w:rFonts w:eastAsia="TimesNewRomanPS-ItalicMT"/>
                <w:lang w:val="en-US"/>
              </w:rPr>
              <w:t>to</w:t>
            </w:r>
            <w:r w:rsidRPr="00A56122">
              <w:rPr>
                <w:rFonts w:eastAsia="TimesNewRomanPS-ItalicMT"/>
              </w:rPr>
              <w:t xml:space="preserve"> </w:t>
            </w:r>
            <w:r w:rsidRPr="00E73DF1">
              <w:rPr>
                <w:rFonts w:eastAsia="TimesNewRomanPS-ItalicMT"/>
                <w:lang w:val="en-US"/>
              </w:rPr>
              <w:t>do</w:t>
            </w:r>
            <w:r w:rsidRPr="00A56122">
              <w:rPr>
                <w:rFonts w:eastAsia="TimesNewRomanPS-ItalicMT"/>
              </w:rPr>
              <w:t xml:space="preserve"> </w:t>
            </w:r>
            <w:r w:rsidRPr="00E73DF1">
              <w:rPr>
                <w:rFonts w:eastAsia="TimesNewRomanPS-ItalicMT"/>
                <w:lang w:val="en-US"/>
              </w:rPr>
              <w:t>these</w:t>
            </w:r>
            <w:r w:rsidRPr="00A56122">
              <w:rPr>
                <w:rFonts w:eastAsia="TimesNewRomanPS-ItalicMT"/>
              </w:rPr>
              <w:t xml:space="preserve"> </w:t>
            </w:r>
            <w:r w:rsidRPr="00E73DF1">
              <w:rPr>
                <w:rFonts w:eastAsia="TimesNewRomanPS-ItalicMT"/>
                <w:lang w:val="en-US"/>
              </w:rPr>
              <w:t>things</w:t>
            </w:r>
            <w:r w:rsidRPr="00A56122">
              <w:rPr>
                <w:rFonts w:eastAsia="TimesNewRomanPS-ItalicMT"/>
              </w:rPr>
              <w:t>?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 xml:space="preserve">Сопоставление иллюстраций </w:t>
            </w:r>
            <w:proofErr w:type="gramStart"/>
            <w:r w:rsidRPr="009E15E7">
              <w:rPr>
                <w:rFonts w:eastAsia="TimesNewRomanPSMT"/>
              </w:rPr>
              <w:t>с</w:t>
            </w:r>
            <w:proofErr w:type="gramEnd"/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инструкциями.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t xml:space="preserve">Г: </w:t>
            </w:r>
            <w:r w:rsidRPr="009E15E7">
              <w:rPr>
                <w:rFonts w:eastAsia="TimesNewRomanPSMT"/>
              </w:rPr>
              <w:t xml:space="preserve">диалог-расспрос </w:t>
            </w:r>
          </w:p>
          <w:p w:rsidR="00B13F99" w:rsidRPr="00A56122" w:rsidRDefault="00B13F99" w:rsidP="00853295">
            <w:pPr>
              <w:suppressAutoHyphens/>
              <w:rPr>
                <w:lang w:val="en-US"/>
              </w:rPr>
            </w:pPr>
            <w:r>
              <w:t>Наречные</w:t>
            </w:r>
            <w:r w:rsidRPr="00A56122">
              <w:rPr>
                <w:lang w:val="en-US"/>
              </w:rPr>
              <w:t xml:space="preserve"> </w:t>
            </w:r>
            <w:r>
              <w:lastRenderedPageBreak/>
              <w:t>выражения</w:t>
            </w:r>
            <w:r w:rsidRPr="00A56122">
              <w:rPr>
                <w:lang w:val="en-US"/>
              </w:rPr>
              <w:t xml:space="preserve"> </w:t>
            </w:r>
            <w:r w:rsidRPr="00601E5D">
              <w:rPr>
                <w:lang w:val="en-US"/>
              </w:rPr>
              <w:t>too</w:t>
            </w:r>
            <w:r w:rsidRPr="00A56122">
              <w:rPr>
                <w:lang w:val="en-US"/>
              </w:rPr>
              <w:t xml:space="preserve"> </w:t>
            </w:r>
            <w:r w:rsidRPr="00601E5D">
              <w:rPr>
                <w:lang w:val="en-US"/>
              </w:rPr>
              <w:t>much</w:t>
            </w:r>
            <w:r w:rsidRPr="00A56122">
              <w:rPr>
                <w:lang w:val="en-US"/>
              </w:rPr>
              <w:t xml:space="preserve">, </w:t>
            </w:r>
            <w:r w:rsidRPr="00601E5D">
              <w:rPr>
                <w:lang w:val="en-US"/>
              </w:rPr>
              <w:t>not</w:t>
            </w:r>
            <w:r w:rsidRPr="00A56122">
              <w:rPr>
                <w:lang w:val="en-US"/>
              </w:rPr>
              <w:t xml:space="preserve"> </w:t>
            </w:r>
            <w:r w:rsidRPr="00601E5D">
              <w:rPr>
                <w:lang w:val="en-US"/>
              </w:rPr>
              <w:t>enough</w:t>
            </w:r>
            <w:r w:rsidRPr="00A56122">
              <w:rPr>
                <w:lang w:val="en-US"/>
              </w:rPr>
              <w:t>.</w:t>
            </w:r>
          </w:p>
          <w:p w:rsidR="00B13F99" w:rsidRPr="00A56122" w:rsidRDefault="00B13F99" w:rsidP="00853295">
            <w:pPr>
              <w:autoSpaceDE w:val="0"/>
              <w:autoSpaceDN w:val="0"/>
              <w:adjustRightInd w:val="0"/>
              <w:jc w:val="both"/>
              <w:rPr>
                <w:lang w:val="en-US"/>
              </w:rPr>
            </w:pPr>
          </w:p>
        </w:tc>
        <w:tc>
          <w:tcPr>
            <w:tcW w:w="3259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r>
              <w:rPr>
                <w:rFonts w:eastAsia="TimesNewRomanPS-ItalicMT"/>
              </w:rPr>
              <w:lastRenderedPageBreak/>
              <w:t>Грамматика согласование времен</w:t>
            </w:r>
            <w:r w:rsidRPr="009E15E7">
              <w:rPr>
                <w:rFonts w:eastAsia="TimesNewRomanPS-ItalicMT"/>
              </w:rPr>
              <w:t xml:space="preserve"> в утвердительных вопросительных и отрицательных предложениях.</w:t>
            </w:r>
          </w:p>
        </w:tc>
        <w:tc>
          <w:tcPr>
            <w:tcW w:w="2128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Понимать в целом речь учителя по ведению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 xml:space="preserve">урока, речь одноклассников в ходе общения </w:t>
            </w:r>
            <w:proofErr w:type="gramStart"/>
            <w:r w:rsidRPr="009E15E7">
              <w:rPr>
                <w:rFonts w:eastAsia="TimesNewRomanPSMT"/>
              </w:rPr>
              <w:t>с</w:t>
            </w:r>
            <w:proofErr w:type="gramEnd"/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ними (далее на всех уроках).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Воспринимать на слух и зрительно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содержание текста, задавать вопросы и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отвечать на них с опорой на иллюстрации.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Читать диалоги с соблюдением норм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 xml:space="preserve">произношения, </w:t>
            </w:r>
            <w:r w:rsidRPr="009E15E7">
              <w:rPr>
                <w:rFonts w:eastAsia="TimesNewRomanPSMT"/>
              </w:rPr>
              <w:lastRenderedPageBreak/>
              <w:t>воспроизводить интонацию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образца.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Воспринимать на слух содержание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proofErr w:type="spellStart"/>
            <w:r>
              <w:rPr>
                <w:rFonts w:eastAsia="TimesNewRomanPSMT"/>
              </w:rPr>
              <w:t>Аудиотекста</w:t>
            </w:r>
            <w:proofErr w:type="spellEnd"/>
            <w:r>
              <w:rPr>
                <w:rFonts w:eastAsia="TimesNewRomanPSMT"/>
              </w:rPr>
              <w:t>.</w:t>
            </w:r>
          </w:p>
        </w:tc>
        <w:tc>
          <w:tcPr>
            <w:tcW w:w="3119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9E15E7">
              <w:lastRenderedPageBreak/>
              <w:t>Р</w:t>
            </w:r>
            <w:proofErr w:type="gramEnd"/>
            <w:r w:rsidRPr="009E15E7">
              <w:t>: преобразовывать практическую ситуацию в познавательную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9E15E7">
              <w:t>П</w:t>
            </w:r>
            <w:proofErr w:type="gramEnd"/>
            <w:r w:rsidRPr="009E15E7">
              <w:t>: ориентироваться в разнообразии способов решения задач, оценка информации (критическая оценка, оценка достоверности).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9E15E7">
              <w:t>К</w:t>
            </w:r>
            <w:proofErr w:type="gramEnd"/>
            <w:r w:rsidRPr="009E15E7">
              <w:t xml:space="preserve">: определять </w:t>
            </w:r>
            <w:proofErr w:type="gramStart"/>
            <w:r w:rsidRPr="009E15E7">
              <w:t>общую</w:t>
            </w:r>
            <w:proofErr w:type="gramEnd"/>
            <w:r w:rsidRPr="009E15E7">
              <w:t xml:space="preserve"> цель и пути ее достижения</w:t>
            </w:r>
          </w:p>
        </w:tc>
        <w:tc>
          <w:tcPr>
            <w:tcW w:w="1846" w:type="dxa"/>
            <w:gridSpan w:val="9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r w:rsidRPr="009E15E7">
              <w:t>мир в единстве и разнообразии природы, народов, культур и религий.</w:t>
            </w:r>
          </w:p>
        </w:tc>
        <w:tc>
          <w:tcPr>
            <w:tcW w:w="995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proofErr w:type="gramStart"/>
            <w:r>
              <w:t>Р</w:t>
            </w:r>
            <w:proofErr w:type="gramEnd"/>
          </w:p>
        </w:tc>
      </w:tr>
      <w:tr w:rsidR="00B13F99" w:rsidRPr="009E15E7" w:rsidTr="00853295">
        <w:trPr>
          <w:gridAfter w:val="7"/>
          <w:wAfter w:w="15001" w:type="dxa"/>
          <w:trHeight w:val="1"/>
        </w:trPr>
        <w:tc>
          <w:tcPr>
            <w:tcW w:w="508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r w:rsidRPr="009E15E7">
              <w:rPr>
                <w:lang w:val="en-US"/>
              </w:rPr>
              <w:lastRenderedPageBreak/>
              <w:t>8</w:t>
            </w:r>
            <w:r>
              <w:t>1</w:t>
            </w:r>
          </w:p>
        </w:tc>
        <w:tc>
          <w:tcPr>
            <w:tcW w:w="845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667530" w:rsidRDefault="00B13F99" w:rsidP="00853295">
            <w:pPr>
              <w:autoSpaceDE w:val="0"/>
              <w:autoSpaceDN w:val="0"/>
              <w:adjustRightInd w:val="0"/>
              <w:jc w:val="both"/>
            </w:pPr>
            <w:r>
              <w:t>0</w:t>
            </w:r>
            <w:r>
              <w:rPr>
                <w:lang w:val="en-US"/>
              </w:rPr>
              <w:t>5</w:t>
            </w:r>
            <w:r>
              <w:t>.04</w:t>
            </w:r>
          </w:p>
        </w:tc>
        <w:tc>
          <w:tcPr>
            <w:tcW w:w="56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tabs>
                <w:tab w:val="left" w:pos="1314"/>
              </w:tabs>
              <w:jc w:val="both"/>
            </w:pPr>
          </w:p>
          <w:p w:rsidR="00B13F99" w:rsidRPr="009E15E7" w:rsidRDefault="00B13F99" w:rsidP="00853295">
            <w:pPr>
              <w:tabs>
                <w:tab w:val="left" w:pos="1314"/>
              </w:tabs>
              <w:jc w:val="both"/>
              <w:rPr>
                <w:lang w:val="en-US"/>
              </w:rPr>
            </w:pPr>
            <w:r w:rsidRPr="009E15E7">
              <w:rPr>
                <w:lang w:val="en-US"/>
              </w:rPr>
              <w:t xml:space="preserve"> </w:t>
            </w:r>
          </w:p>
        </w:tc>
        <w:tc>
          <w:tcPr>
            <w:tcW w:w="1842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A56122" w:rsidRDefault="00B13F99" w:rsidP="00853295">
            <w:pPr>
              <w:autoSpaceDE w:val="0"/>
              <w:autoSpaceDN w:val="0"/>
              <w:adjustRightInd w:val="0"/>
              <w:jc w:val="both"/>
              <w:rPr>
                <w:lang w:val="en-US"/>
              </w:rPr>
            </w:pPr>
            <w:r w:rsidRPr="00A56122">
              <w:rPr>
                <w:rStyle w:val="a9"/>
                <w:color w:val="000000"/>
              </w:rPr>
              <w:t>Нью-Йор</w:t>
            </w:r>
            <w:proofErr w:type="gramStart"/>
            <w:r w:rsidRPr="00A56122">
              <w:rPr>
                <w:rStyle w:val="a9"/>
                <w:color w:val="000000"/>
              </w:rPr>
              <w:t>к(</w:t>
            </w:r>
            <w:proofErr w:type="gramEnd"/>
            <w:r w:rsidRPr="00A56122">
              <w:rPr>
                <w:rStyle w:val="a9"/>
                <w:color w:val="000000"/>
              </w:rPr>
              <w:t>чтение).</w:t>
            </w:r>
          </w:p>
        </w:tc>
        <w:tc>
          <w:tcPr>
            <w:tcW w:w="157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Поисковое чтение. Ответы на вопросы</w:t>
            </w:r>
          </w:p>
          <w:p w:rsidR="00B13F99" w:rsidRPr="00DE4F3D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t xml:space="preserve">Г/Ч: </w:t>
            </w:r>
            <w:r w:rsidRPr="009E15E7">
              <w:rPr>
                <w:rFonts w:eastAsia="TimesNewRomanPSMT"/>
              </w:rPr>
              <w:t>просмотровое чтение текста,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t>Ч/</w:t>
            </w:r>
            <w:proofErr w:type="gramStart"/>
            <w:r w:rsidRPr="009E15E7">
              <w:t>П</w:t>
            </w:r>
            <w:proofErr w:type="gramEnd"/>
            <w:r w:rsidRPr="009E15E7">
              <w:t xml:space="preserve">: </w:t>
            </w:r>
            <w:r w:rsidRPr="009E15E7">
              <w:rPr>
                <w:rFonts w:eastAsia="TimesNewRomanPSMT"/>
              </w:rPr>
              <w:t>заполнение пропусков правильной</w:t>
            </w:r>
          </w:p>
          <w:p w:rsidR="00B13F99" w:rsidRPr="00DE4F3D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-ItalicMT"/>
              </w:rPr>
            </w:pPr>
            <w:r w:rsidRPr="009E15E7">
              <w:rPr>
                <w:rFonts w:eastAsia="TimesNewRomanPSMT"/>
              </w:rPr>
              <w:t xml:space="preserve">формой </w:t>
            </w:r>
          </w:p>
          <w:p w:rsidR="00B13F99" w:rsidRPr="00DE4F3D" w:rsidRDefault="00B13F99" w:rsidP="00853295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3259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601E5D" w:rsidRDefault="00B13F99" w:rsidP="00853295">
            <w:pPr>
              <w:suppressAutoHyphens/>
              <w:rPr>
                <w:lang w:val="en-US"/>
              </w:rPr>
            </w:pPr>
            <w:r>
              <w:t>Наречные</w:t>
            </w:r>
            <w:r w:rsidRPr="00601E5D">
              <w:rPr>
                <w:lang w:val="en-US"/>
              </w:rPr>
              <w:t xml:space="preserve"> </w:t>
            </w:r>
            <w:r>
              <w:t>выражения</w:t>
            </w:r>
            <w:r w:rsidRPr="00601E5D">
              <w:rPr>
                <w:lang w:val="en-US"/>
              </w:rPr>
              <w:t xml:space="preserve"> too much, not enough.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lang w:val="en-US"/>
              </w:rPr>
            </w:pPr>
          </w:p>
        </w:tc>
        <w:tc>
          <w:tcPr>
            <w:tcW w:w="2128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 xml:space="preserve">Читать про себя текст на английском языке </w:t>
            </w:r>
            <w:proofErr w:type="gramStart"/>
            <w:r w:rsidRPr="009E15E7">
              <w:rPr>
                <w:rFonts w:eastAsia="TimesNewRomanPSMT"/>
              </w:rPr>
              <w:t>с</w:t>
            </w:r>
            <w:proofErr w:type="gramEnd"/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некоторыми новыми словами и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конструкциями, догадываться о значении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новых слов из контекста, отвечать на вопросы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r w:rsidRPr="009E15E7">
              <w:rPr>
                <w:rFonts w:eastAsia="TimesNewRomanPSMT"/>
              </w:rPr>
              <w:t>по тексту.</w:t>
            </w:r>
          </w:p>
        </w:tc>
        <w:tc>
          <w:tcPr>
            <w:tcW w:w="3119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r w:rsidRPr="009E15E7">
              <w:t>Р</w:t>
            </w:r>
            <w:proofErr w:type="gramStart"/>
            <w:r w:rsidRPr="009E15E7">
              <w:t>:в</w:t>
            </w:r>
            <w:proofErr w:type="gramEnd"/>
            <w:r w:rsidRPr="009E15E7">
              <w:t>ыполнять учебные действия в различных формах</w:t>
            </w:r>
          </w:p>
          <w:p w:rsidR="00B13F99" w:rsidRPr="009E15E7" w:rsidRDefault="00B13F99" w:rsidP="00853295">
            <w:pPr>
              <w:tabs>
                <w:tab w:val="left" w:pos="426"/>
              </w:tabs>
              <w:autoSpaceDE w:val="0"/>
              <w:autoSpaceDN w:val="0"/>
              <w:adjustRightInd w:val="0"/>
              <w:ind w:right="-1759"/>
              <w:jc w:val="both"/>
            </w:pPr>
            <w:proofErr w:type="gramStart"/>
            <w:r w:rsidRPr="009E15E7">
              <w:t>П</w:t>
            </w:r>
            <w:proofErr w:type="gramEnd"/>
            <w:r w:rsidRPr="009E15E7">
              <w:t>: построение рассуждения, обобщение, подведение под понятие на основе распознавания объектов, выделения существенных признаков.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r w:rsidRPr="009E15E7">
              <w:t>К: вести  устный и письменный диалог в соответствии с грамматическими и синтаксическими нормами родного языка</w:t>
            </w:r>
          </w:p>
        </w:tc>
        <w:tc>
          <w:tcPr>
            <w:tcW w:w="1846" w:type="dxa"/>
            <w:gridSpan w:val="9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r w:rsidRPr="009E15E7">
              <w:t>гуманистическое сознание, целостный, социально ориентированный взгляд на мир в единстве и разнообразии природы, народов, культур и религий.</w:t>
            </w:r>
          </w:p>
        </w:tc>
        <w:tc>
          <w:tcPr>
            <w:tcW w:w="995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r>
              <w:t>Г</w:t>
            </w:r>
          </w:p>
        </w:tc>
      </w:tr>
      <w:tr w:rsidR="00B13F99" w:rsidRPr="006D4EF9" w:rsidTr="00853295">
        <w:trPr>
          <w:gridAfter w:val="7"/>
          <w:wAfter w:w="15001" w:type="dxa"/>
          <w:trHeight w:val="6591"/>
        </w:trPr>
        <w:tc>
          <w:tcPr>
            <w:tcW w:w="508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A840A3" w:rsidRDefault="00B13F99" w:rsidP="00853295">
            <w:pPr>
              <w:autoSpaceDE w:val="0"/>
              <w:autoSpaceDN w:val="0"/>
              <w:adjustRightInd w:val="0"/>
              <w:jc w:val="both"/>
            </w:pPr>
            <w:r>
              <w:lastRenderedPageBreak/>
              <w:t>82</w:t>
            </w:r>
          </w:p>
        </w:tc>
        <w:tc>
          <w:tcPr>
            <w:tcW w:w="845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667530" w:rsidRDefault="00B13F99" w:rsidP="00853295">
            <w:pPr>
              <w:autoSpaceDE w:val="0"/>
              <w:autoSpaceDN w:val="0"/>
              <w:adjustRightInd w:val="0"/>
              <w:jc w:val="both"/>
            </w:pPr>
            <w:r>
              <w:rPr>
                <w:lang w:val="en-US"/>
              </w:rPr>
              <w:t>08</w:t>
            </w:r>
            <w:r>
              <w:t>.04</w:t>
            </w:r>
          </w:p>
        </w:tc>
        <w:tc>
          <w:tcPr>
            <w:tcW w:w="56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tabs>
                <w:tab w:val="left" w:pos="1314"/>
              </w:tabs>
              <w:jc w:val="both"/>
            </w:pPr>
          </w:p>
        </w:tc>
        <w:tc>
          <w:tcPr>
            <w:tcW w:w="1842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A56122" w:rsidRDefault="00B13F99" w:rsidP="00853295">
            <w:pPr>
              <w:autoSpaceDE w:val="0"/>
              <w:autoSpaceDN w:val="0"/>
              <w:adjustRightInd w:val="0"/>
              <w:jc w:val="both"/>
              <w:rPr>
                <w:rStyle w:val="a9"/>
                <w:color w:val="000000"/>
              </w:rPr>
            </w:pPr>
            <w:r>
              <w:rPr>
                <w:rStyle w:val="a9"/>
                <w:color w:val="000000"/>
              </w:rPr>
              <w:t>Неопределенные местоимения. Грамматика.</w:t>
            </w:r>
          </w:p>
        </w:tc>
        <w:tc>
          <w:tcPr>
            <w:tcW w:w="157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CB7F3F" w:rsidRDefault="00B13F99" w:rsidP="00853295">
            <w:pPr>
              <w:rPr>
                <w:bCs/>
              </w:rPr>
            </w:pPr>
            <w:r w:rsidRPr="00CB7F3F">
              <w:rPr>
                <w:rFonts w:eastAsia="TimesNewRomanPSMT"/>
                <w:b/>
                <w:bCs/>
              </w:rPr>
              <w:t>Г</w:t>
            </w:r>
            <w:r w:rsidRPr="00CB7F3F">
              <w:rPr>
                <w:bCs/>
              </w:rPr>
              <w:t xml:space="preserve"> А: </w:t>
            </w:r>
            <w:proofErr w:type="spellStart"/>
            <w:r w:rsidRPr="00CB7F3F">
              <w:rPr>
                <w:bCs/>
              </w:rPr>
              <w:t>аудирование</w:t>
            </w:r>
            <w:proofErr w:type="spellEnd"/>
            <w:r w:rsidRPr="00CB7F3F">
              <w:rPr>
                <w:bCs/>
              </w:rPr>
              <w:t xml:space="preserve"> беседы </w:t>
            </w:r>
            <w:proofErr w:type="gramStart"/>
            <w:r w:rsidRPr="00CB7F3F">
              <w:rPr>
                <w:bCs/>
              </w:rPr>
              <w:t>с</w:t>
            </w:r>
            <w:proofErr w:type="gramEnd"/>
          </w:p>
          <w:p w:rsidR="00B13F99" w:rsidRPr="00CB7F3F" w:rsidRDefault="00B13F99" w:rsidP="00853295">
            <w:pPr>
              <w:rPr>
                <w:bCs/>
              </w:rPr>
            </w:pPr>
            <w:r w:rsidRPr="00CB7F3F">
              <w:rPr>
                <w:bCs/>
              </w:rPr>
              <w:t>пониманием её основного содержания и соотнесения предложенных утверждений и</w:t>
            </w:r>
          </w:p>
          <w:p w:rsidR="00B13F99" w:rsidRPr="00CB7F3F" w:rsidRDefault="00B13F99" w:rsidP="00853295">
            <w:pPr>
              <w:rPr>
                <w:bCs/>
              </w:rPr>
            </w:pPr>
            <w:r w:rsidRPr="00CB7F3F">
              <w:rPr>
                <w:bCs/>
              </w:rPr>
              <w:t>содержания высказываний; обучение восприятию ключевых слов в звучащем тексте.</w:t>
            </w:r>
          </w:p>
          <w:p w:rsidR="00B13F99" w:rsidRPr="00994380" w:rsidRDefault="00B13F99" w:rsidP="00853295">
            <w:pPr>
              <w:rPr>
                <w:bCs/>
              </w:rPr>
            </w:pPr>
            <w:r w:rsidRPr="00CB7F3F">
              <w:rPr>
                <w:bCs/>
              </w:rPr>
              <w:t>Ч/Г: изучающее чтение правил</w:t>
            </w:r>
          </w:p>
        </w:tc>
        <w:tc>
          <w:tcPr>
            <w:tcW w:w="3259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A840A3" w:rsidRDefault="00B13F99" w:rsidP="00853295">
            <w:pPr>
              <w:shd w:val="clear" w:color="auto" w:fill="FFFFFF"/>
              <w:rPr>
                <w:color w:val="000000"/>
                <w:lang w:val="en-US"/>
              </w:rPr>
            </w:pPr>
            <w:r w:rsidRPr="00A840A3">
              <w:rPr>
                <w:color w:val="000000" w:themeColor="text1"/>
                <w:shd w:val="clear" w:color="auto" w:fill="FFFFFF"/>
              </w:rPr>
              <w:t>Местоимения</w:t>
            </w:r>
            <w:r w:rsidRPr="00A840A3">
              <w:rPr>
                <w:color w:val="000000" w:themeColor="text1"/>
                <w:shd w:val="clear" w:color="auto" w:fill="FFFFFF"/>
                <w:lang w:val="en-US"/>
              </w:rPr>
              <w:t> </w:t>
            </w:r>
            <w:r w:rsidRPr="00A840A3">
              <w:rPr>
                <w:i/>
                <w:iCs/>
                <w:color w:val="000000" w:themeColor="text1"/>
                <w:shd w:val="clear" w:color="auto" w:fill="FFFFFF"/>
                <w:lang w:val="en-US"/>
              </w:rPr>
              <w:t>some</w:t>
            </w:r>
            <w:r w:rsidRPr="00A840A3">
              <w:rPr>
                <w:color w:val="000000" w:themeColor="text1"/>
                <w:shd w:val="clear" w:color="auto" w:fill="FFFFFF"/>
                <w:lang w:val="en-US"/>
              </w:rPr>
              <w:t>, </w:t>
            </w:r>
            <w:r w:rsidRPr="00A840A3">
              <w:rPr>
                <w:i/>
                <w:iCs/>
                <w:color w:val="000000" w:themeColor="text1"/>
                <w:shd w:val="clear" w:color="auto" w:fill="FFFFFF"/>
                <w:lang w:val="en-US"/>
              </w:rPr>
              <w:t>nobody</w:t>
            </w:r>
            <w:r w:rsidRPr="00A840A3">
              <w:rPr>
                <w:color w:val="000000" w:themeColor="text1"/>
                <w:shd w:val="clear" w:color="auto" w:fill="FFFFFF"/>
                <w:lang w:val="en-US"/>
              </w:rPr>
              <w:t>, </w:t>
            </w:r>
            <w:r w:rsidRPr="00A840A3">
              <w:rPr>
                <w:i/>
                <w:iCs/>
                <w:color w:val="000000" w:themeColor="text1"/>
                <w:shd w:val="clear" w:color="auto" w:fill="FFFFFF"/>
                <w:lang w:val="en-US"/>
              </w:rPr>
              <w:t>everybody</w:t>
            </w:r>
            <w:r w:rsidRPr="00A840A3">
              <w:rPr>
                <w:color w:val="000000" w:themeColor="text1"/>
                <w:shd w:val="clear" w:color="auto" w:fill="FFFFFF"/>
                <w:lang w:val="en-US"/>
              </w:rPr>
              <w:t>, </w:t>
            </w:r>
            <w:r w:rsidRPr="00A840A3">
              <w:rPr>
                <w:i/>
                <w:iCs/>
                <w:color w:val="000000" w:themeColor="text1"/>
                <w:shd w:val="clear" w:color="auto" w:fill="FFFFFF"/>
                <w:lang w:val="en-US"/>
              </w:rPr>
              <w:t>everyone</w:t>
            </w:r>
            <w:r w:rsidRPr="00A840A3">
              <w:rPr>
                <w:color w:val="000000" w:themeColor="text1"/>
                <w:shd w:val="clear" w:color="auto" w:fill="FFFFFF"/>
                <w:lang w:val="en-US"/>
              </w:rPr>
              <w:t>.</w:t>
            </w:r>
            <w:r w:rsidRPr="00A840A3">
              <w:rPr>
                <w:color w:val="000000"/>
                <w:lang w:val="en-US"/>
              </w:rPr>
              <w:t xml:space="preserve"> Complaining: too much, too </w:t>
            </w:r>
            <w:proofErr w:type="spellStart"/>
            <w:r w:rsidRPr="00A840A3">
              <w:rPr>
                <w:color w:val="000000"/>
                <w:lang w:val="en-US"/>
              </w:rPr>
              <w:t>many,enough</w:t>
            </w:r>
            <w:proofErr w:type="spellEnd"/>
          </w:p>
          <w:p w:rsidR="00B13F99" w:rsidRDefault="00B13F99" w:rsidP="00853295">
            <w:pP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Оформление неофициального письма</w:t>
            </w:r>
          </w:p>
          <w:p w:rsidR="00B13F99" w:rsidRPr="00A840A3" w:rsidRDefault="00B13F99" w:rsidP="00853295">
            <w:pPr>
              <w:suppressAutoHyphens/>
              <w:rPr>
                <w:color w:val="000000" w:themeColor="text1"/>
                <w:lang w:val="en-US"/>
              </w:rPr>
            </w:pPr>
          </w:p>
        </w:tc>
        <w:tc>
          <w:tcPr>
            <w:tcW w:w="2128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Сообщать информацию, отвечая на вопросы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 xml:space="preserve">разного типа. Составлять предложения </w:t>
            </w:r>
            <w:proofErr w:type="gramStart"/>
            <w:r w:rsidRPr="009E15E7">
              <w:rPr>
                <w:rFonts w:eastAsia="TimesNewRomanPSMT"/>
              </w:rPr>
              <w:t>по</w:t>
            </w:r>
            <w:proofErr w:type="gramEnd"/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образцу и с опорой на иллюстрации.</w:t>
            </w:r>
          </w:p>
          <w:p w:rsidR="00B13F99" w:rsidRPr="006D4EF9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</w:p>
        </w:tc>
        <w:tc>
          <w:tcPr>
            <w:tcW w:w="3119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r w:rsidRPr="009E15E7">
              <w:t>Р</w:t>
            </w:r>
            <w:proofErr w:type="gramStart"/>
            <w:r w:rsidRPr="009E15E7">
              <w:t>:в</w:t>
            </w:r>
            <w:proofErr w:type="gramEnd"/>
            <w:r w:rsidRPr="009E15E7">
              <w:t>ыполнять учебные действия в различных формах</w:t>
            </w:r>
          </w:p>
          <w:p w:rsidR="00B13F99" w:rsidRPr="009E15E7" w:rsidRDefault="00B13F99" w:rsidP="00853295">
            <w:pPr>
              <w:tabs>
                <w:tab w:val="left" w:pos="426"/>
              </w:tabs>
              <w:autoSpaceDE w:val="0"/>
              <w:autoSpaceDN w:val="0"/>
              <w:adjustRightInd w:val="0"/>
              <w:ind w:right="-1759"/>
              <w:jc w:val="both"/>
            </w:pPr>
            <w:r w:rsidRPr="009E15E7">
              <w:t>П</w:t>
            </w:r>
            <w:proofErr w:type="gramStart"/>
            <w:r w:rsidRPr="009E15E7">
              <w:t>:п</w:t>
            </w:r>
            <w:proofErr w:type="gramEnd"/>
            <w:r w:rsidRPr="009E15E7">
              <w:t>остроение рассуждения, обобщение, подведение под понятие на основе распознавания объектов, выделения существенных признаков.</w:t>
            </w:r>
          </w:p>
          <w:p w:rsidR="00B13F99" w:rsidRPr="006D4EF9" w:rsidRDefault="00B13F99" w:rsidP="00853295">
            <w:pPr>
              <w:autoSpaceDE w:val="0"/>
              <w:autoSpaceDN w:val="0"/>
              <w:adjustRightInd w:val="0"/>
              <w:jc w:val="both"/>
            </w:pPr>
            <w:r w:rsidRPr="009E15E7">
              <w:t>К: вести  устный и письменный диалог в соответствии с грамматическими и синтаксическими нормами родного языка</w:t>
            </w:r>
          </w:p>
        </w:tc>
        <w:tc>
          <w:tcPr>
            <w:tcW w:w="1846" w:type="dxa"/>
            <w:gridSpan w:val="9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6D4EF9" w:rsidRDefault="00B13F99" w:rsidP="00853295">
            <w:pPr>
              <w:autoSpaceDE w:val="0"/>
              <w:autoSpaceDN w:val="0"/>
              <w:adjustRightInd w:val="0"/>
              <w:jc w:val="both"/>
            </w:pPr>
            <w:r w:rsidRPr="009E15E7">
              <w:t>гуманистическое сознание, целостный, социально ориентированный взгляд на мир в единстве и разнообразии природы, народов, культур и религий.</w:t>
            </w:r>
          </w:p>
        </w:tc>
        <w:tc>
          <w:tcPr>
            <w:tcW w:w="995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6D4EF9" w:rsidRDefault="00B13F99" w:rsidP="00853295">
            <w:pPr>
              <w:autoSpaceDE w:val="0"/>
              <w:autoSpaceDN w:val="0"/>
              <w:adjustRightInd w:val="0"/>
              <w:jc w:val="both"/>
            </w:pPr>
            <w:r>
              <w:t>2.3.15</w:t>
            </w:r>
          </w:p>
        </w:tc>
      </w:tr>
      <w:tr w:rsidR="00B13F99" w:rsidRPr="006D4EF9" w:rsidTr="00853295">
        <w:trPr>
          <w:gridAfter w:val="7"/>
          <w:wAfter w:w="15001" w:type="dxa"/>
          <w:trHeight w:val="236"/>
        </w:trPr>
        <w:tc>
          <w:tcPr>
            <w:tcW w:w="16679" w:type="dxa"/>
            <w:gridSpan w:val="39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3E419B" w:rsidRDefault="00B13F99" w:rsidP="00853295">
            <w:pPr>
              <w:tabs>
                <w:tab w:val="left" w:pos="6975"/>
              </w:tabs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E419B">
              <w:rPr>
                <w:b/>
              </w:rPr>
              <w:t>Раздел 14</w:t>
            </w:r>
            <w:proofErr w:type="gramStart"/>
            <w:r w:rsidRPr="003E419B">
              <w:rPr>
                <w:b/>
              </w:rPr>
              <w:t xml:space="preserve"> </w:t>
            </w:r>
            <w:r>
              <w:rPr>
                <w:b/>
              </w:rPr>
              <w:t xml:space="preserve"> </w:t>
            </w:r>
            <w:r w:rsidRPr="003E419B">
              <w:rPr>
                <w:b/>
                <w:shd w:val="clear" w:color="auto" w:fill="FFFFFF"/>
              </w:rPr>
              <w:t>П</w:t>
            </w:r>
            <w:proofErr w:type="gramEnd"/>
            <w:r w:rsidRPr="003E419B">
              <w:rPr>
                <w:b/>
                <w:shd w:val="clear" w:color="auto" w:fill="FFFFFF"/>
              </w:rPr>
              <w:t>о всему миру: страны, языки, люди</w:t>
            </w:r>
            <w:r>
              <w:rPr>
                <w:b/>
                <w:shd w:val="clear" w:color="auto" w:fill="FFFFFF"/>
              </w:rPr>
              <w:t xml:space="preserve"> 8 часов</w:t>
            </w:r>
          </w:p>
        </w:tc>
      </w:tr>
      <w:tr w:rsidR="00B13F99" w:rsidRPr="009E15E7" w:rsidTr="00853295">
        <w:trPr>
          <w:gridAfter w:val="7"/>
          <w:wAfter w:w="15001" w:type="dxa"/>
          <w:trHeight w:val="1"/>
        </w:trPr>
        <w:tc>
          <w:tcPr>
            <w:tcW w:w="508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r>
              <w:t>83</w:t>
            </w:r>
          </w:p>
        </w:tc>
        <w:tc>
          <w:tcPr>
            <w:tcW w:w="83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r>
              <w:t>1</w:t>
            </w:r>
            <w:r>
              <w:rPr>
                <w:lang w:val="en-US"/>
              </w:rPr>
              <w:t>0</w:t>
            </w:r>
            <w:r>
              <w:t>.04</w:t>
            </w:r>
          </w:p>
        </w:tc>
        <w:tc>
          <w:tcPr>
            <w:tcW w:w="580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lang w:val="en-US"/>
              </w:rPr>
            </w:pPr>
          </w:p>
        </w:tc>
        <w:tc>
          <w:tcPr>
            <w:tcW w:w="1842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r>
              <w:t>Страны, языки, люди. Чтение</w:t>
            </w:r>
          </w:p>
        </w:tc>
        <w:tc>
          <w:tcPr>
            <w:tcW w:w="157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6F7A11" w:rsidRDefault="00B13F99" w:rsidP="00853295">
            <w:pPr>
              <w:autoSpaceDE w:val="0"/>
              <w:autoSpaceDN w:val="0"/>
              <w:adjustRightInd w:val="0"/>
              <w:rPr>
                <w:rFonts w:eastAsia="TimesNewRomanPSMT"/>
              </w:rPr>
            </w:pPr>
            <w:r w:rsidRPr="00CB7F3F">
              <w:rPr>
                <w:rFonts w:eastAsia="TimesNewRomanPSMT"/>
                <w:b/>
                <w:bCs/>
              </w:rPr>
              <w:t>Ч/</w:t>
            </w:r>
            <w:proofErr w:type="spellStart"/>
            <w:r w:rsidRPr="00CB7F3F">
              <w:rPr>
                <w:rFonts w:eastAsia="TimesNewRomanPSMT"/>
                <w:b/>
                <w:bCs/>
              </w:rPr>
              <w:t>Г</w:t>
            </w:r>
            <w:proofErr w:type="gramStart"/>
            <w:r>
              <w:rPr>
                <w:rFonts w:eastAsia="TimesNewRomanPSMT"/>
                <w:b/>
                <w:bCs/>
              </w:rPr>
              <w:t>:</w:t>
            </w:r>
            <w:r w:rsidRPr="00CB7F3F">
              <w:rPr>
                <w:rFonts w:eastAsia="TimesNewRomanPSMT"/>
              </w:rPr>
              <w:t>о</w:t>
            </w:r>
            <w:proofErr w:type="gramEnd"/>
            <w:r w:rsidRPr="00CB7F3F">
              <w:rPr>
                <w:rFonts w:eastAsia="TimesNewRomanPSMT"/>
              </w:rPr>
              <w:t>знакомительное</w:t>
            </w:r>
            <w:proofErr w:type="spellEnd"/>
            <w:r w:rsidRPr="00CB7F3F">
              <w:rPr>
                <w:rFonts w:eastAsia="TimesNewRomanPSMT"/>
              </w:rPr>
              <w:t xml:space="preserve"> чтение текста информационного сообщения о фестивале искусств; </w:t>
            </w:r>
            <w:r w:rsidRPr="00CB7F3F">
              <w:rPr>
                <w:rFonts w:eastAsia="TimesNewRomanPSMT"/>
              </w:rPr>
              <w:lastRenderedPageBreak/>
              <w:t>развитие языковой догадки;</w:t>
            </w:r>
          </w:p>
        </w:tc>
        <w:tc>
          <w:tcPr>
            <w:tcW w:w="3259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proofErr w:type="gramStart"/>
            <w:r>
              <w:lastRenderedPageBreak/>
              <w:t>Британский и американский варианты английского языка (некоторые различия</w:t>
            </w:r>
            <w:proofErr w:type="gramEnd"/>
          </w:p>
        </w:tc>
        <w:tc>
          <w:tcPr>
            <w:tcW w:w="2128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 xml:space="preserve">Делать сообщение на заданную тему </w:t>
            </w:r>
            <w:proofErr w:type="gramStart"/>
            <w:r w:rsidRPr="009E15E7">
              <w:rPr>
                <w:rFonts w:eastAsia="TimesNewRomanPSMT"/>
              </w:rPr>
              <w:t>на</w:t>
            </w:r>
            <w:proofErr w:type="gramEnd"/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 xml:space="preserve">основе </w:t>
            </w:r>
            <w:proofErr w:type="gramStart"/>
            <w:r w:rsidRPr="009E15E7">
              <w:rPr>
                <w:rFonts w:eastAsia="TimesNewRomanPSMT"/>
              </w:rPr>
              <w:t>прочитанного</w:t>
            </w:r>
            <w:proofErr w:type="gramEnd"/>
            <w:r w:rsidRPr="009E15E7">
              <w:rPr>
                <w:rFonts w:eastAsia="TimesNewRomanPSMT"/>
              </w:rPr>
              <w:t>.</w:t>
            </w:r>
          </w:p>
          <w:p w:rsidR="00B13F99" w:rsidRPr="000B001F" w:rsidRDefault="00B13F99" w:rsidP="00853295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3119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9E15E7">
              <w:t>Р</w:t>
            </w:r>
            <w:proofErr w:type="gramEnd"/>
            <w:r w:rsidRPr="009E15E7">
              <w:t>: преобразовывать практическую задачу в познавательную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9E15E7">
              <w:t>П</w:t>
            </w:r>
            <w:proofErr w:type="gramEnd"/>
            <w:r w:rsidRPr="009E15E7">
              <w:t>: поиск и выделение необходимой информации из различных источников в разных формах (текст, рисунок, таблица, диаграмма, схема).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9E15E7">
              <w:lastRenderedPageBreak/>
              <w:t>К</w:t>
            </w:r>
            <w:proofErr w:type="gramEnd"/>
            <w:r w:rsidRPr="009E15E7">
              <w:t>: договариваться о распределении функций и ролей в совместной деятельности</w:t>
            </w:r>
          </w:p>
        </w:tc>
        <w:tc>
          <w:tcPr>
            <w:tcW w:w="1846" w:type="dxa"/>
            <w:gridSpan w:val="9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2E548E" w:rsidRDefault="00B13F99" w:rsidP="00853295">
            <w:pPr>
              <w:autoSpaceDE w:val="0"/>
              <w:autoSpaceDN w:val="0"/>
              <w:adjustRightInd w:val="0"/>
              <w:jc w:val="both"/>
            </w:pPr>
            <w:r w:rsidRPr="009E15E7">
              <w:lastRenderedPageBreak/>
              <w:t>мотивация учебной деятельности</w:t>
            </w:r>
          </w:p>
        </w:tc>
        <w:tc>
          <w:tcPr>
            <w:tcW w:w="995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r>
              <w:t>2.3.16</w:t>
            </w:r>
          </w:p>
        </w:tc>
      </w:tr>
      <w:tr w:rsidR="00B13F99" w:rsidRPr="009E15E7" w:rsidTr="00853295">
        <w:trPr>
          <w:gridAfter w:val="7"/>
          <w:wAfter w:w="15001" w:type="dxa"/>
          <w:trHeight w:val="1"/>
        </w:trPr>
        <w:tc>
          <w:tcPr>
            <w:tcW w:w="508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Default="00B13F99" w:rsidP="00853295">
            <w:pPr>
              <w:autoSpaceDE w:val="0"/>
              <w:autoSpaceDN w:val="0"/>
              <w:adjustRightInd w:val="0"/>
              <w:jc w:val="both"/>
            </w:pPr>
            <w:r>
              <w:lastRenderedPageBreak/>
              <w:t>84</w:t>
            </w:r>
          </w:p>
        </w:tc>
        <w:tc>
          <w:tcPr>
            <w:tcW w:w="83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r>
              <w:t>1</w:t>
            </w:r>
            <w:r>
              <w:rPr>
                <w:lang w:val="en-US"/>
              </w:rPr>
              <w:t>2</w:t>
            </w:r>
            <w:r>
              <w:t>.04</w:t>
            </w:r>
          </w:p>
        </w:tc>
        <w:tc>
          <w:tcPr>
            <w:tcW w:w="580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2E548E" w:rsidRDefault="00B13F99" w:rsidP="00853295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42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>
              <w:rPr>
                <w:rFonts w:eastAsia="TimesNewRomanPSMT"/>
              </w:rPr>
              <w:t>Мир английского языка. Говорение</w:t>
            </w:r>
          </w:p>
        </w:tc>
        <w:tc>
          <w:tcPr>
            <w:tcW w:w="157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AC3481" w:rsidRDefault="00B13F99" w:rsidP="00853295">
            <w:pPr>
              <w:autoSpaceDE w:val="0"/>
              <w:autoSpaceDN w:val="0"/>
              <w:adjustRightInd w:val="0"/>
              <w:rPr>
                <w:rFonts w:eastAsia="TimesNewRomanPSMT"/>
              </w:rPr>
            </w:pPr>
            <w:proofErr w:type="gramStart"/>
            <w:r w:rsidRPr="00CB7F3F">
              <w:rPr>
                <w:rFonts w:eastAsia="TimesNewRomanPSMT"/>
                <w:b/>
                <w:bCs/>
              </w:rPr>
              <w:t>Ч/Г:</w:t>
            </w:r>
            <w:r w:rsidRPr="00CB7F3F">
              <w:rPr>
                <w:rFonts w:eastAsia="TimesNewRomanPSMT"/>
              </w:rPr>
              <w:t xml:space="preserve">) ознакомительное чтение текста информационного </w:t>
            </w:r>
            <w:r>
              <w:rPr>
                <w:rFonts w:eastAsia="TimesNewRomanPSMT"/>
              </w:rPr>
              <w:t xml:space="preserve">сообщении </w:t>
            </w:r>
            <w:r w:rsidRPr="00CB7F3F">
              <w:rPr>
                <w:rFonts w:eastAsia="TimesNewRomanPSMT"/>
              </w:rPr>
              <w:t>развитие языковой догадки;</w:t>
            </w:r>
            <w:proofErr w:type="gramEnd"/>
          </w:p>
        </w:tc>
        <w:tc>
          <w:tcPr>
            <w:tcW w:w="3259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Default="00B13F99" w:rsidP="00853295">
            <w:pPr>
              <w:suppressAutoHyphens/>
            </w:pPr>
            <w:r>
              <w:t>Причастие настоящего и прошедшего времени (</w:t>
            </w:r>
            <w:r w:rsidRPr="00601E5D">
              <w:rPr>
                <w:lang w:val="en-US"/>
              </w:rPr>
              <w:t>Participle</w:t>
            </w:r>
            <w:r w:rsidRPr="008B0E3C">
              <w:t xml:space="preserve"> </w:t>
            </w:r>
            <w:r w:rsidRPr="00601E5D">
              <w:rPr>
                <w:lang w:val="en-US"/>
              </w:rPr>
              <w:t>I</w:t>
            </w:r>
            <w:r w:rsidRPr="008B0E3C">
              <w:t xml:space="preserve">, </w:t>
            </w:r>
            <w:r w:rsidRPr="00601E5D">
              <w:rPr>
                <w:lang w:val="en-US"/>
              </w:rPr>
              <w:t>II</w:t>
            </w:r>
            <w:r>
              <w:t>) правильных и неправильных глаголов.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</w:p>
        </w:tc>
        <w:tc>
          <w:tcPr>
            <w:tcW w:w="2128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Осуществлять поисковое чтение, выбирая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необходимую информацию.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Озаглавливать текст.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color w:val="000000"/>
                <w:highlight w:val="white"/>
              </w:rPr>
            </w:pPr>
            <w:r w:rsidRPr="009E15E7">
              <w:rPr>
                <w:rFonts w:eastAsia="TimesNewRomanPSMT"/>
              </w:rPr>
              <w:t>Понимать на слух основное содержание несложных аутентичных текстов;</w:t>
            </w:r>
          </w:p>
        </w:tc>
        <w:tc>
          <w:tcPr>
            <w:tcW w:w="3119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9E15E7">
              <w:t>Р</w:t>
            </w:r>
            <w:proofErr w:type="gramEnd"/>
            <w:r w:rsidRPr="009E15E7">
              <w:t>: сличать способ действия и его результат с заданным эталоном с целью обнаружения отклонений и отличий от эталона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9E15E7">
              <w:t>П</w:t>
            </w:r>
            <w:proofErr w:type="gramEnd"/>
            <w:r w:rsidRPr="009E15E7">
              <w:t>: сличать способ действия и его результат с заданным эталоном с целью обнаружения отклонений и отличий от эталона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9E15E7">
              <w:t>К</w:t>
            </w:r>
            <w:proofErr w:type="gramEnd"/>
            <w:r w:rsidRPr="009E15E7">
              <w:t>: осуществлять взаимный контроль</w:t>
            </w:r>
          </w:p>
        </w:tc>
        <w:tc>
          <w:tcPr>
            <w:tcW w:w="1846" w:type="dxa"/>
            <w:gridSpan w:val="9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r w:rsidRPr="009E15E7">
              <w:t>навыки сотрудничества в разных ситуациях</w:t>
            </w:r>
          </w:p>
        </w:tc>
        <w:tc>
          <w:tcPr>
            <w:tcW w:w="995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Default="00B13F99" w:rsidP="00853295">
            <w:pPr>
              <w:autoSpaceDE w:val="0"/>
              <w:autoSpaceDN w:val="0"/>
              <w:adjustRightInd w:val="0"/>
              <w:jc w:val="both"/>
            </w:pPr>
            <w:r>
              <w:t>1.1.1.</w:t>
            </w:r>
          </w:p>
        </w:tc>
      </w:tr>
      <w:tr w:rsidR="00B13F99" w:rsidRPr="009E15E7" w:rsidTr="00853295">
        <w:trPr>
          <w:gridAfter w:val="7"/>
          <w:wAfter w:w="15001" w:type="dxa"/>
          <w:trHeight w:val="1"/>
        </w:trPr>
        <w:tc>
          <w:tcPr>
            <w:tcW w:w="508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Default="00B13F99" w:rsidP="00853295">
            <w:pPr>
              <w:autoSpaceDE w:val="0"/>
              <w:autoSpaceDN w:val="0"/>
              <w:adjustRightInd w:val="0"/>
              <w:jc w:val="both"/>
            </w:pPr>
            <w:r>
              <w:t>85</w:t>
            </w:r>
          </w:p>
        </w:tc>
        <w:tc>
          <w:tcPr>
            <w:tcW w:w="83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r>
              <w:t>1</w:t>
            </w:r>
            <w:r>
              <w:rPr>
                <w:lang w:val="en-US"/>
              </w:rPr>
              <w:t>5</w:t>
            </w:r>
            <w:r>
              <w:t>.04</w:t>
            </w:r>
          </w:p>
        </w:tc>
        <w:tc>
          <w:tcPr>
            <w:tcW w:w="580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2E548E" w:rsidRDefault="00B13F99" w:rsidP="00853295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42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>
              <w:rPr>
                <w:rFonts w:eastAsia="TimesNewRomanPSMT"/>
              </w:rPr>
              <w:t>Страдательный залог. Грамматика.</w:t>
            </w:r>
          </w:p>
        </w:tc>
        <w:tc>
          <w:tcPr>
            <w:tcW w:w="157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CB7F3F" w:rsidRDefault="00B13F99" w:rsidP="00853295">
            <w:pPr>
              <w:rPr>
                <w:bCs/>
              </w:rPr>
            </w:pPr>
            <w:r w:rsidRPr="00CB7F3F">
              <w:rPr>
                <w:bCs/>
              </w:rPr>
              <w:t xml:space="preserve">А/Ч: </w:t>
            </w:r>
            <w:proofErr w:type="spellStart"/>
            <w:r w:rsidRPr="00CB7F3F">
              <w:rPr>
                <w:bCs/>
              </w:rPr>
              <w:t>аудирование</w:t>
            </w:r>
            <w:proofErr w:type="spellEnd"/>
            <w:r w:rsidRPr="00CB7F3F">
              <w:rPr>
                <w:bCs/>
              </w:rPr>
              <w:t xml:space="preserve"> с пониманием</w:t>
            </w:r>
          </w:p>
          <w:p w:rsidR="00B13F99" w:rsidRPr="00CB7F3F" w:rsidRDefault="00B13F99" w:rsidP="00853295">
            <w:pPr>
              <w:rPr>
                <w:rFonts w:eastAsia="TimesNewRomanPSMT"/>
              </w:rPr>
            </w:pPr>
            <w:r w:rsidRPr="00CB7F3F">
              <w:rPr>
                <w:bCs/>
              </w:rPr>
              <w:t>запрашиваемой информации без зрительной опоры; ответ на вопрос задания.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rPr>
                <w:rFonts w:eastAsia="TimesNewRomanPSMT"/>
              </w:rPr>
            </w:pPr>
            <w:r w:rsidRPr="00CB7F3F">
              <w:rPr>
                <w:rFonts w:eastAsia="TimesNewRomanPSMT"/>
                <w:b/>
                <w:bCs/>
              </w:rPr>
              <w:t xml:space="preserve">Ч/Г </w:t>
            </w:r>
            <w:r w:rsidRPr="00CB7F3F">
              <w:rPr>
                <w:rFonts w:eastAsia="TimesNewRomanPSMT"/>
              </w:rPr>
              <w:t>поисковое чтение текста беседы</w:t>
            </w:r>
          </w:p>
        </w:tc>
        <w:tc>
          <w:tcPr>
            <w:tcW w:w="3259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r w:rsidRPr="009E15E7">
              <w:t>Активизация пройденной грамматики.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t>Активная лексика</w:t>
            </w:r>
          </w:p>
        </w:tc>
        <w:tc>
          <w:tcPr>
            <w:tcW w:w="2128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Выразительно читать вслух по ролям текст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диалогического характера с соблюдением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норм произношения и интонации.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color w:val="000000"/>
                <w:highlight w:val="white"/>
              </w:rPr>
            </w:pPr>
          </w:p>
        </w:tc>
        <w:tc>
          <w:tcPr>
            <w:tcW w:w="3119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9E15E7">
              <w:t>Р</w:t>
            </w:r>
            <w:proofErr w:type="gramEnd"/>
            <w:r w:rsidRPr="009E15E7">
              <w:t xml:space="preserve">: сличать способ действия и его результат с </w:t>
            </w:r>
            <w:r>
              <w:t>заданным эталоном.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9E15E7">
              <w:t>П</w:t>
            </w:r>
            <w:proofErr w:type="gramEnd"/>
            <w:r w:rsidRPr="009E15E7">
              <w:t>: сличать способ действия и его результат с заданным эталоном с целью обнаружения отклонений и отличий от эталона</w:t>
            </w:r>
          </w:p>
          <w:p w:rsidR="00B13F99" w:rsidRPr="00367959" w:rsidRDefault="00B13F99" w:rsidP="00853295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9E15E7">
              <w:t>К</w:t>
            </w:r>
            <w:proofErr w:type="gramEnd"/>
            <w:r w:rsidRPr="009E15E7">
              <w:t>: осуществлять взаимный контроль</w:t>
            </w:r>
            <w:r>
              <w:t>.</w:t>
            </w:r>
          </w:p>
        </w:tc>
        <w:tc>
          <w:tcPr>
            <w:tcW w:w="1846" w:type="dxa"/>
            <w:gridSpan w:val="9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Default="00B13F99" w:rsidP="00853295">
            <w:pPr>
              <w:autoSpaceDE w:val="0"/>
              <w:autoSpaceDN w:val="0"/>
              <w:adjustRightInd w:val="0"/>
              <w:jc w:val="both"/>
            </w:pPr>
            <w:r w:rsidRPr="009E15E7">
              <w:t>навыки сотрудничества в разных ситуациях</w:t>
            </w:r>
          </w:p>
          <w:p w:rsidR="00B13F99" w:rsidRPr="00367959" w:rsidRDefault="00B13F99" w:rsidP="00853295"/>
          <w:p w:rsidR="00B13F99" w:rsidRPr="00367959" w:rsidRDefault="00B13F99" w:rsidP="00853295"/>
          <w:p w:rsidR="00B13F99" w:rsidRPr="00367959" w:rsidRDefault="00B13F99" w:rsidP="00853295"/>
          <w:p w:rsidR="00B13F99" w:rsidRPr="00367959" w:rsidRDefault="00B13F99" w:rsidP="00853295"/>
          <w:p w:rsidR="00B13F99" w:rsidRPr="00367959" w:rsidRDefault="00B13F99" w:rsidP="00853295"/>
        </w:tc>
        <w:tc>
          <w:tcPr>
            <w:tcW w:w="995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Default="00B13F99" w:rsidP="00853295">
            <w:pPr>
              <w:autoSpaceDE w:val="0"/>
              <w:autoSpaceDN w:val="0"/>
              <w:adjustRightInd w:val="0"/>
              <w:jc w:val="both"/>
            </w:pPr>
            <w:r>
              <w:t>Ж</w:t>
            </w:r>
          </w:p>
        </w:tc>
      </w:tr>
      <w:tr w:rsidR="00B13F99" w:rsidRPr="009E15E7" w:rsidTr="00853295">
        <w:trPr>
          <w:gridAfter w:val="7"/>
          <w:wAfter w:w="15001" w:type="dxa"/>
          <w:trHeight w:val="1"/>
        </w:trPr>
        <w:tc>
          <w:tcPr>
            <w:tcW w:w="508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Default="00B13F99" w:rsidP="00853295">
            <w:pPr>
              <w:autoSpaceDE w:val="0"/>
              <w:autoSpaceDN w:val="0"/>
              <w:adjustRightInd w:val="0"/>
              <w:jc w:val="both"/>
            </w:pPr>
            <w:r>
              <w:lastRenderedPageBreak/>
              <w:t>86</w:t>
            </w:r>
          </w:p>
        </w:tc>
        <w:tc>
          <w:tcPr>
            <w:tcW w:w="83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r>
              <w:rPr>
                <w:lang w:val="en-US"/>
              </w:rPr>
              <w:t>17</w:t>
            </w:r>
            <w:r>
              <w:t>.04</w:t>
            </w:r>
          </w:p>
        </w:tc>
        <w:tc>
          <w:tcPr>
            <w:tcW w:w="580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2E548E" w:rsidRDefault="00B13F99" w:rsidP="00853295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42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>
              <w:rPr>
                <w:color w:val="000000"/>
                <w:shd w:val="clear" w:color="auto" w:fill="FFFFFF"/>
              </w:rPr>
              <w:t xml:space="preserve">Британский английский и американский английский. Говорение. </w:t>
            </w:r>
          </w:p>
        </w:tc>
        <w:tc>
          <w:tcPr>
            <w:tcW w:w="157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Тексты и задания для формирования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proofErr w:type="spellStart"/>
            <w:r w:rsidRPr="009E15E7">
              <w:rPr>
                <w:rFonts w:eastAsia="TimesNewRomanPSMT"/>
              </w:rPr>
              <w:t>социокультурной</w:t>
            </w:r>
            <w:proofErr w:type="spellEnd"/>
            <w:r w:rsidRPr="009E15E7">
              <w:rPr>
                <w:rFonts w:eastAsia="TimesNewRomanPSMT"/>
              </w:rPr>
              <w:t xml:space="preserve"> компетенции учащихся.</w:t>
            </w:r>
          </w:p>
        </w:tc>
        <w:tc>
          <w:tcPr>
            <w:tcW w:w="3259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6E0250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  <w:color w:val="000000" w:themeColor="text1"/>
              </w:rPr>
            </w:pPr>
            <w:r w:rsidRPr="006E0250">
              <w:rPr>
                <w:color w:val="000000" w:themeColor="text1"/>
                <w:shd w:val="clear" w:color="auto" w:fill="FFFFFF"/>
              </w:rPr>
              <w:t>Глаголы в форме страдательного залога.</w:t>
            </w:r>
            <w:r w:rsidRPr="006E0250">
              <w:rPr>
                <w:color w:val="000000" w:themeColor="text1"/>
              </w:rPr>
              <w:br/>
            </w:r>
            <w:r w:rsidRPr="006E0250">
              <w:rPr>
                <w:color w:val="000000" w:themeColor="text1"/>
                <w:shd w:val="clear" w:color="auto" w:fill="FFFFFF"/>
              </w:rPr>
              <w:t>Британский и американский варианты английского языка (некоторые различия).</w:t>
            </w:r>
            <w:r w:rsidRPr="006E0250">
              <w:rPr>
                <w:color w:val="000000" w:themeColor="text1"/>
              </w:rPr>
              <w:br/>
            </w:r>
            <w:r w:rsidRPr="006E0250">
              <w:rPr>
                <w:color w:val="000000" w:themeColor="text1"/>
                <w:shd w:val="clear" w:color="auto" w:fill="FFFFFF"/>
              </w:rPr>
              <w:t>Причастие настоящего и прошедшего времени (</w:t>
            </w:r>
            <w:proofErr w:type="spellStart"/>
            <w:r w:rsidRPr="006E0250">
              <w:rPr>
                <w:i/>
                <w:iCs/>
                <w:color w:val="000000" w:themeColor="text1"/>
                <w:shd w:val="clear" w:color="auto" w:fill="FFFFFF"/>
              </w:rPr>
              <w:t>Participle</w:t>
            </w:r>
            <w:proofErr w:type="spellEnd"/>
            <w:r w:rsidRPr="006E0250">
              <w:rPr>
                <w:i/>
                <w:iCs/>
                <w:color w:val="000000" w:themeColor="text1"/>
                <w:shd w:val="clear" w:color="auto" w:fill="FFFFFF"/>
              </w:rPr>
              <w:t xml:space="preserve"> I</w:t>
            </w:r>
            <w:r w:rsidRPr="006E0250">
              <w:rPr>
                <w:color w:val="000000" w:themeColor="text1"/>
                <w:shd w:val="clear" w:color="auto" w:fill="FFFFFF"/>
              </w:rPr>
              <w:t>, </w:t>
            </w:r>
            <w:proofErr w:type="spellStart"/>
            <w:r w:rsidRPr="006E0250">
              <w:rPr>
                <w:i/>
                <w:iCs/>
                <w:color w:val="000000" w:themeColor="text1"/>
                <w:shd w:val="clear" w:color="auto" w:fill="FFFFFF"/>
              </w:rPr>
              <w:t>Participle</w:t>
            </w:r>
            <w:proofErr w:type="spellEnd"/>
            <w:r w:rsidRPr="006E0250">
              <w:rPr>
                <w:i/>
                <w:iCs/>
                <w:color w:val="000000" w:themeColor="text1"/>
                <w:shd w:val="clear" w:color="auto" w:fill="FFFFFF"/>
              </w:rPr>
              <w:t xml:space="preserve"> II</w:t>
            </w:r>
            <w:r w:rsidRPr="006E0250">
              <w:rPr>
                <w:color w:val="000000" w:themeColor="text1"/>
                <w:shd w:val="clear" w:color="auto" w:fill="FFFFFF"/>
              </w:rPr>
              <w:t>) правильных и неправильных глаголов.</w:t>
            </w:r>
            <w:r w:rsidRPr="006E0250">
              <w:rPr>
                <w:color w:val="000000" w:themeColor="text1"/>
              </w:rPr>
              <w:br/>
            </w:r>
            <w:r w:rsidRPr="006E0250">
              <w:rPr>
                <w:color w:val="000000" w:themeColor="text1"/>
                <w:shd w:val="clear" w:color="auto" w:fill="FFFFFF"/>
              </w:rPr>
              <w:t>Сложноподчинённые предложения с определительными придаточными с союзами/союзными словами </w:t>
            </w:r>
            <w:proofErr w:type="spellStart"/>
            <w:r w:rsidRPr="006E0250">
              <w:rPr>
                <w:i/>
                <w:iCs/>
                <w:color w:val="000000" w:themeColor="text1"/>
                <w:shd w:val="clear" w:color="auto" w:fill="FFFFFF"/>
              </w:rPr>
              <w:t>what</w:t>
            </w:r>
            <w:proofErr w:type="spellEnd"/>
            <w:r w:rsidRPr="006E0250">
              <w:rPr>
                <w:i/>
                <w:iCs/>
                <w:color w:val="000000" w:themeColor="text1"/>
                <w:shd w:val="clear" w:color="auto" w:fill="FFFFFF"/>
              </w:rPr>
              <w:t>/</w:t>
            </w:r>
            <w:proofErr w:type="spellStart"/>
            <w:r w:rsidRPr="006E0250">
              <w:rPr>
                <w:i/>
                <w:iCs/>
                <w:color w:val="000000" w:themeColor="text1"/>
                <w:shd w:val="clear" w:color="auto" w:fill="FFFFFF"/>
              </w:rPr>
              <w:t>which</w:t>
            </w:r>
            <w:proofErr w:type="spellEnd"/>
          </w:p>
        </w:tc>
        <w:tc>
          <w:tcPr>
            <w:tcW w:w="2128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color w:val="000000"/>
                <w:highlight w:val="white"/>
              </w:rPr>
            </w:pPr>
            <w:r w:rsidRPr="009E15E7">
              <w:rPr>
                <w:rFonts w:eastAsia="TimesNewRomanPSMT"/>
              </w:rPr>
              <w:t>Повторить материал по теме путешествие</w:t>
            </w:r>
          </w:p>
        </w:tc>
        <w:tc>
          <w:tcPr>
            <w:tcW w:w="3119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9E15E7">
              <w:t>Р</w:t>
            </w:r>
            <w:proofErr w:type="gramEnd"/>
            <w:r w:rsidRPr="009E15E7">
              <w:t>: формулировать и удерживать учебную задачу.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9E15E7">
              <w:t>П</w:t>
            </w:r>
            <w:proofErr w:type="gramEnd"/>
            <w:r w:rsidRPr="009E15E7">
              <w:t xml:space="preserve">: формулировать и удерживать учебную задачу, </w:t>
            </w:r>
            <w:proofErr w:type="spellStart"/>
            <w:r w:rsidRPr="009E15E7">
              <w:t>сериация</w:t>
            </w:r>
            <w:proofErr w:type="spellEnd"/>
            <w:r w:rsidRPr="009E15E7">
              <w:t>;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9E15E7">
              <w:t>К</w:t>
            </w:r>
            <w:proofErr w:type="gramEnd"/>
            <w:r w:rsidRPr="009E15E7">
              <w:t>: проявлять активность во взаимодействии для решения коммуникативных и познавательных задач</w:t>
            </w:r>
          </w:p>
        </w:tc>
        <w:tc>
          <w:tcPr>
            <w:tcW w:w="1846" w:type="dxa"/>
            <w:gridSpan w:val="9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spacing w:before="100" w:after="100"/>
              <w:jc w:val="both"/>
            </w:pPr>
            <w:r w:rsidRPr="009E15E7">
              <w:t>осознание своей этнической принадлежности, социальная компетентность как готовность к решению моральных дилемм, устойчивое следование в поведении социальным нормам.</w:t>
            </w:r>
          </w:p>
        </w:tc>
        <w:tc>
          <w:tcPr>
            <w:tcW w:w="995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Default="00B13F99" w:rsidP="00853295">
            <w:pPr>
              <w:autoSpaceDE w:val="0"/>
              <w:autoSpaceDN w:val="0"/>
              <w:adjustRightInd w:val="0"/>
              <w:jc w:val="both"/>
            </w:pPr>
            <w:r>
              <w:t>Ж</w:t>
            </w:r>
          </w:p>
        </w:tc>
      </w:tr>
      <w:tr w:rsidR="00B13F99" w:rsidRPr="009E15E7" w:rsidTr="00853295">
        <w:trPr>
          <w:gridAfter w:val="7"/>
          <w:wAfter w:w="15001" w:type="dxa"/>
          <w:trHeight w:val="1"/>
        </w:trPr>
        <w:tc>
          <w:tcPr>
            <w:tcW w:w="508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Default="00B13F99" w:rsidP="00853295">
            <w:pPr>
              <w:autoSpaceDE w:val="0"/>
              <w:autoSpaceDN w:val="0"/>
              <w:adjustRightInd w:val="0"/>
              <w:jc w:val="both"/>
            </w:pPr>
            <w:r>
              <w:t>87</w:t>
            </w:r>
          </w:p>
        </w:tc>
        <w:tc>
          <w:tcPr>
            <w:tcW w:w="83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r>
              <w:rPr>
                <w:lang w:val="en-US"/>
              </w:rPr>
              <w:t>19</w:t>
            </w:r>
            <w:r>
              <w:t>.04</w:t>
            </w:r>
          </w:p>
        </w:tc>
        <w:tc>
          <w:tcPr>
            <w:tcW w:w="580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2E548E" w:rsidRDefault="00B13F99" w:rsidP="00853295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42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>
              <w:rPr>
                <w:rFonts w:eastAsia="TimesNewRomanPSMT"/>
              </w:rPr>
              <w:t>Причастие 1,2.</w:t>
            </w:r>
          </w:p>
          <w:p w:rsidR="00B13F99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>
              <w:rPr>
                <w:rFonts w:eastAsia="TimesNewRomanPSMT"/>
              </w:rPr>
              <w:t>Грамматика.</w:t>
            </w:r>
          </w:p>
        </w:tc>
        <w:tc>
          <w:tcPr>
            <w:tcW w:w="157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Те</w:t>
            </w:r>
            <w:r>
              <w:rPr>
                <w:rFonts w:eastAsia="TimesNewRomanPSMT"/>
              </w:rPr>
              <w:t xml:space="preserve">ксты и задания для формирования языковой </w:t>
            </w:r>
            <w:r w:rsidRPr="009E15E7">
              <w:rPr>
                <w:rFonts w:eastAsia="TimesNewRomanPSMT"/>
              </w:rPr>
              <w:t>компетенции учащихся.</w:t>
            </w:r>
          </w:p>
        </w:tc>
        <w:tc>
          <w:tcPr>
            <w:tcW w:w="3259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6E0250">
              <w:rPr>
                <w:color w:val="000000" w:themeColor="text1"/>
                <w:shd w:val="clear" w:color="auto" w:fill="FFFFFF"/>
              </w:rPr>
              <w:t>Причастие настоящего и прошедшего времени (</w:t>
            </w:r>
            <w:proofErr w:type="spellStart"/>
            <w:r w:rsidRPr="006E0250">
              <w:rPr>
                <w:i/>
                <w:iCs/>
                <w:color w:val="000000" w:themeColor="text1"/>
                <w:shd w:val="clear" w:color="auto" w:fill="FFFFFF"/>
              </w:rPr>
              <w:t>Participle</w:t>
            </w:r>
            <w:proofErr w:type="spellEnd"/>
            <w:r w:rsidRPr="006E0250">
              <w:rPr>
                <w:i/>
                <w:iCs/>
                <w:color w:val="000000" w:themeColor="text1"/>
                <w:shd w:val="clear" w:color="auto" w:fill="FFFFFF"/>
              </w:rPr>
              <w:t xml:space="preserve"> I</w:t>
            </w:r>
            <w:r w:rsidRPr="006E0250">
              <w:rPr>
                <w:color w:val="000000" w:themeColor="text1"/>
                <w:shd w:val="clear" w:color="auto" w:fill="FFFFFF"/>
              </w:rPr>
              <w:t>, </w:t>
            </w:r>
            <w:proofErr w:type="spellStart"/>
            <w:r w:rsidRPr="006E0250">
              <w:rPr>
                <w:i/>
                <w:iCs/>
                <w:color w:val="000000" w:themeColor="text1"/>
                <w:shd w:val="clear" w:color="auto" w:fill="FFFFFF"/>
              </w:rPr>
              <w:t>Participle</w:t>
            </w:r>
            <w:proofErr w:type="spellEnd"/>
            <w:r w:rsidRPr="006E0250">
              <w:rPr>
                <w:i/>
                <w:iCs/>
                <w:color w:val="000000" w:themeColor="text1"/>
                <w:shd w:val="clear" w:color="auto" w:fill="FFFFFF"/>
              </w:rPr>
              <w:t xml:space="preserve"> II</w:t>
            </w:r>
            <w:r w:rsidRPr="006E0250">
              <w:rPr>
                <w:color w:val="000000" w:themeColor="text1"/>
                <w:shd w:val="clear" w:color="auto" w:fill="FFFFFF"/>
              </w:rPr>
              <w:t>) правильных и неправильных глаголов.</w:t>
            </w:r>
          </w:p>
        </w:tc>
        <w:tc>
          <w:tcPr>
            <w:tcW w:w="2128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Осуществлять поисковое чтение, выбирая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необходимую информацию.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Озаглавливать текст.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color w:val="000000"/>
                <w:highlight w:val="white"/>
              </w:rPr>
            </w:pPr>
          </w:p>
        </w:tc>
        <w:tc>
          <w:tcPr>
            <w:tcW w:w="3119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9E15E7">
              <w:t>Р</w:t>
            </w:r>
            <w:proofErr w:type="gramEnd"/>
            <w:r w:rsidRPr="009E15E7">
              <w:t>: адекватно использовать речь для планирования и регуляции своей деятельности.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9E15E7">
              <w:t>П</w:t>
            </w:r>
            <w:proofErr w:type="gramEnd"/>
            <w:r w:rsidRPr="009E15E7">
              <w:t>: ставить и формулировать проблемы.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9E15E7">
              <w:t>К</w:t>
            </w:r>
            <w:proofErr w:type="gramEnd"/>
            <w:r w:rsidRPr="009E15E7">
              <w:t>: формулировать собственное мнение и позицию.</w:t>
            </w:r>
          </w:p>
        </w:tc>
        <w:tc>
          <w:tcPr>
            <w:tcW w:w="1846" w:type="dxa"/>
            <w:gridSpan w:val="9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spacing w:before="100" w:after="100"/>
              <w:jc w:val="both"/>
            </w:pPr>
            <w:r w:rsidRPr="009E15E7">
              <w:t xml:space="preserve">экологическая культура: ценностное отношение к природному миру, готовность следовать нормам природоохранного, нерасточительного, </w:t>
            </w:r>
            <w:proofErr w:type="spellStart"/>
            <w:r w:rsidRPr="009E15E7">
              <w:t>здоровьесберегающего</w:t>
            </w:r>
            <w:proofErr w:type="spellEnd"/>
            <w:r w:rsidRPr="009E15E7">
              <w:t xml:space="preserve"> поведения</w:t>
            </w:r>
          </w:p>
        </w:tc>
        <w:tc>
          <w:tcPr>
            <w:tcW w:w="995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Default="00B13F99" w:rsidP="00853295">
            <w:pPr>
              <w:autoSpaceDE w:val="0"/>
              <w:autoSpaceDN w:val="0"/>
              <w:adjustRightInd w:val="0"/>
              <w:jc w:val="both"/>
            </w:pPr>
            <w:r>
              <w:t>5.2.7.</w:t>
            </w:r>
          </w:p>
        </w:tc>
      </w:tr>
      <w:tr w:rsidR="00B13F99" w:rsidRPr="009E15E7" w:rsidTr="00853295">
        <w:trPr>
          <w:gridAfter w:val="7"/>
          <w:wAfter w:w="15001" w:type="dxa"/>
          <w:trHeight w:val="1"/>
        </w:trPr>
        <w:tc>
          <w:tcPr>
            <w:tcW w:w="508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Default="00B13F99" w:rsidP="00853295">
            <w:pPr>
              <w:autoSpaceDE w:val="0"/>
              <w:autoSpaceDN w:val="0"/>
              <w:adjustRightInd w:val="0"/>
              <w:jc w:val="both"/>
            </w:pPr>
            <w:r>
              <w:lastRenderedPageBreak/>
              <w:t>88</w:t>
            </w:r>
          </w:p>
        </w:tc>
        <w:tc>
          <w:tcPr>
            <w:tcW w:w="83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r>
              <w:t>2</w:t>
            </w:r>
            <w:proofErr w:type="spellStart"/>
            <w:r>
              <w:rPr>
                <w:lang w:val="en-US"/>
              </w:rPr>
              <w:t>2</w:t>
            </w:r>
            <w:proofErr w:type="spellEnd"/>
            <w:r>
              <w:t>.04</w:t>
            </w:r>
          </w:p>
        </w:tc>
        <w:tc>
          <w:tcPr>
            <w:tcW w:w="580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2E548E" w:rsidRDefault="00B13F99" w:rsidP="00853295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42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>
              <w:rPr>
                <w:rFonts w:eastAsia="TimesNewRomanPSMT"/>
              </w:rPr>
              <w:t>Мистические места в мире. Чтение.</w:t>
            </w:r>
          </w:p>
        </w:tc>
        <w:tc>
          <w:tcPr>
            <w:tcW w:w="157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t>Ч/</w:t>
            </w:r>
            <w:proofErr w:type="gramStart"/>
            <w:r w:rsidRPr="009E15E7">
              <w:t>П</w:t>
            </w:r>
            <w:proofErr w:type="gramEnd"/>
            <w:r w:rsidRPr="009E15E7">
              <w:t xml:space="preserve">: </w:t>
            </w:r>
            <w:r w:rsidRPr="009E15E7">
              <w:rPr>
                <w:rFonts w:eastAsia="TimesNewRomanPSMT"/>
              </w:rPr>
              <w:t xml:space="preserve">заполнение пропусков 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t>Ч/</w:t>
            </w:r>
            <w:proofErr w:type="gramStart"/>
            <w:r w:rsidRPr="009E15E7">
              <w:t>П</w:t>
            </w:r>
            <w:proofErr w:type="gramEnd"/>
            <w:r w:rsidRPr="009E15E7">
              <w:t xml:space="preserve">: </w:t>
            </w:r>
            <w:r w:rsidRPr="009E15E7">
              <w:rPr>
                <w:rFonts w:eastAsia="TimesNewRomanPSMT"/>
              </w:rPr>
              <w:t>поисковое чтение (поиск и написание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>
              <w:rPr>
                <w:rFonts w:eastAsia="TimesNewRomanPSMT"/>
              </w:rPr>
              <w:t>Личных местоимений.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t>Г/</w:t>
            </w:r>
            <w:proofErr w:type="gramStart"/>
            <w:r w:rsidRPr="009E15E7">
              <w:t>П</w:t>
            </w:r>
            <w:proofErr w:type="gramEnd"/>
            <w:r w:rsidRPr="009E15E7">
              <w:t xml:space="preserve">: </w:t>
            </w:r>
            <w:r w:rsidRPr="009E15E7">
              <w:rPr>
                <w:rFonts w:eastAsia="TimesNewRomanPSMT"/>
              </w:rPr>
              <w:t>трансформация предложений с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использованием активного залога.</w:t>
            </w:r>
          </w:p>
        </w:tc>
        <w:tc>
          <w:tcPr>
            <w:tcW w:w="3259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6E0250">
              <w:rPr>
                <w:color w:val="000000" w:themeColor="text1"/>
                <w:shd w:val="clear" w:color="auto" w:fill="FFFFFF"/>
              </w:rPr>
              <w:t>Сложноподчинённые предложения с определительными придаточными с союзами/союзными словами </w:t>
            </w:r>
            <w:proofErr w:type="spellStart"/>
            <w:r w:rsidRPr="006E0250">
              <w:rPr>
                <w:i/>
                <w:iCs/>
                <w:color w:val="000000" w:themeColor="text1"/>
                <w:shd w:val="clear" w:color="auto" w:fill="FFFFFF"/>
              </w:rPr>
              <w:t>what</w:t>
            </w:r>
            <w:proofErr w:type="spellEnd"/>
            <w:r w:rsidRPr="006E0250">
              <w:rPr>
                <w:i/>
                <w:iCs/>
                <w:color w:val="000000" w:themeColor="text1"/>
                <w:shd w:val="clear" w:color="auto" w:fill="FFFFFF"/>
              </w:rPr>
              <w:t>/</w:t>
            </w:r>
            <w:proofErr w:type="spellStart"/>
            <w:r w:rsidRPr="006E0250">
              <w:rPr>
                <w:i/>
                <w:iCs/>
                <w:color w:val="000000" w:themeColor="text1"/>
                <w:shd w:val="clear" w:color="auto" w:fill="FFFFFF"/>
              </w:rPr>
              <w:t>which</w:t>
            </w:r>
            <w:proofErr w:type="spellEnd"/>
          </w:p>
        </w:tc>
        <w:tc>
          <w:tcPr>
            <w:tcW w:w="2128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Понимать в целом речь учителя по ведению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 xml:space="preserve">урока, речь одноклассников в ходе общения </w:t>
            </w:r>
            <w:proofErr w:type="gramStart"/>
            <w:r w:rsidRPr="009E15E7">
              <w:rPr>
                <w:rFonts w:eastAsia="TimesNewRomanPSMT"/>
              </w:rPr>
              <w:t>с</w:t>
            </w:r>
            <w:proofErr w:type="gramEnd"/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ними.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Воспринимать на слух и зрительно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содержание текста, задавать вопросы и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отвечать на них с опорой на иллюстрации.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color w:val="000000"/>
                <w:highlight w:val="white"/>
              </w:rPr>
            </w:pPr>
          </w:p>
        </w:tc>
        <w:tc>
          <w:tcPr>
            <w:tcW w:w="3119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9E15E7">
              <w:t>Р</w:t>
            </w:r>
            <w:proofErr w:type="gramEnd"/>
            <w:r w:rsidRPr="009E15E7">
              <w:t>: сличать способ действия и его результат с заданным эталоном с целью обнаружения отклонений и отличий от эталона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9E15E7">
              <w:t>П</w:t>
            </w:r>
            <w:proofErr w:type="gramEnd"/>
            <w:r w:rsidRPr="009E15E7">
              <w:t>: сличать способ действия и его результат с заданным эталоном с целью обнаружения отклонений и отличий от эталона</w:t>
            </w:r>
          </w:p>
          <w:p w:rsidR="00B13F99" w:rsidRPr="005436DF" w:rsidRDefault="00B13F99" w:rsidP="00853295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9E15E7">
              <w:t>К</w:t>
            </w:r>
            <w:proofErr w:type="gramEnd"/>
            <w:r w:rsidRPr="009E15E7">
              <w:t>: осуществлять взаимный контроль</w:t>
            </w:r>
          </w:p>
        </w:tc>
        <w:tc>
          <w:tcPr>
            <w:tcW w:w="1846" w:type="dxa"/>
            <w:gridSpan w:val="9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Default="00B13F99" w:rsidP="00853295">
            <w:pPr>
              <w:autoSpaceDE w:val="0"/>
              <w:autoSpaceDN w:val="0"/>
              <w:adjustRightInd w:val="0"/>
              <w:jc w:val="both"/>
            </w:pPr>
            <w:r w:rsidRPr="009E15E7">
              <w:t>гуманистические и демократические ценности  многонационального российского общества</w:t>
            </w:r>
          </w:p>
          <w:p w:rsidR="00B13F99" w:rsidRPr="005436DF" w:rsidRDefault="00B13F99" w:rsidP="00853295"/>
          <w:p w:rsidR="00B13F99" w:rsidRPr="005436DF" w:rsidRDefault="00B13F99" w:rsidP="00853295"/>
          <w:p w:rsidR="00B13F99" w:rsidRPr="005436DF" w:rsidRDefault="00B13F99" w:rsidP="00853295"/>
          <w:p w:rsidR="00B13F99" w:rsidRPr="005436DF" w:rsidRDefault="00B13F99" w:rsidP="00853295"/>
        </w:tc>
        <w:tc>
          <w:tcPr>
            <w:tcW w:w="995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Default="00B13F99" w:rsidP="00853295">
            <w:pPr>
              <w:autoSpaceDE w:val="0"/>
              <w:autoSpaceDN w:val="0"/>
              <w:adjustRightInd w:val="0"/>
              <w:jc w:val="both"/>
            </w:pPr>
            <w:r>
              <w:t>5.1.6.</w:t>
            </w:r>
          </w:p>
        </w:tc>
      </w:tr>
      <w:tr w:rsidR="00B13F99" w:rsidRPr="009E15E7" w:rsidTr="00853295">
        <w:trPr>
          <w:gridAfter w:val="7"/>
          <w:wAfter w:w="15001" w:type="dxa"/>
          <w:trHeight w:val="1"/>
        </w:trPr>
        <w:tc>
          <w:tcPr>
            <w:tcW w:w="508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Default="00B13F99" w:rsidP="00853295">
            <w:pPr>
              <w:autoSpaceDE w:val="0"/>
              <w:autoSpaceDN w:val="0"/>
              <w:adjustRightInd w:val="0"/>
              <w:jc w:val="both"/>
            </w:pPr>
            <w:r>
              <w:t>89</w:t>
            </w:r>
          </w:p>
        </w:tc>
        <w:tc>
          <w:tcPr>
            <w:tcW w:w="83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r>
              <w:t>2</w:t>
            </w:r>
            <w:r>
              <w:rPr>
                <w:lang w:val="en-US"/>
              </w:rPr>
              <w:t>4</w:t>
            </w:r>
            <w:r>
              <w:t>.04</w:t>
            </w:r>
          </w:p>
        </w:tc>
        <w:tc>
          <w:tcPr>
            <w:tcW w:w="580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lang w:val="en-US"/>
              </w:rPr>
            </w:pPr>
          </w:p>
        </w:tc>
        <w:tc>
          <w:tcPr>
            <w:tcW w:w="1842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>
              <w:t>Система управления в США и Великобритании. Чтение.</w:t>
            </w:r>
          </w:p>
        </w:tc>
        <w:tc>
          <w:tcPr>
            <w:tcW w:w="157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 xml:space="preserve">Поисковое чтение, определение </w:t>
            </w:r>
            <w:proofErr w:type="spellStart"/>
            <w:r w:rsidRPr="009E15E7">
              <w:rPr>
                <w:rFonts w:eastAsia="TimesNewRomanPSMT"/>
              </w:rPr>
              <w:t>частиречи</w:t>
            </w:r>
            <w:proofErr w:type="spellEnd"/>
            <w:r w:rsidRPr="009E15E7">
              <w:rPr>
                <w:rFonts w:eastAsia="TimesNewRomanPSMT"/>
              </w:rPr>
              <w:t>.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</w:p>
        </w:tc>
        <w:tc>
          <w:tcPr>
            <w:tcW w:w="3259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r w:rsidRPr="009E15E7">
              <w:t>Активизация пройденной грамматики.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t>Активная лексика</w:t>
            </w:r>
          </w:p>
        </w:tc>
        <w:tc>
          <w:tcPr>
            <w:tcW w:w="2128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Читать текст с соблюдением норм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произношения, воспроизводить интонацию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образца.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 xml:space="preserve">Выражать свое мнение о </w:t>
            </w:r>
            <w:proofErr w:type="gramStart"/>
            <w:r w:rsidRPr="009E15E7">
              <w:rPr>
                <w:rFonts w:eastAsia="TimesNewRomanPSMT"/>
              </w:rPr>
              <w:t>прочитанном</w:t>
            </w:r>
            <w:proofErr w:type="gramEnd"/>
            <w:r w:rsidRPr="009E15E7">
              <w:rPr>
                <w:rFonts w:eastAsia="TimesNewRomanPSMT"/>
              </w:rPr>
              <w:t>.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color w:val="000000"/>
                <w:highlight w:val="white"/>
              </w:rPr>
            </w:pPr>
            <w:r w:rsidRPr="009E15E7">
              <w:rPr>
                <w:rFonts w:eastAsia="TimesNewRomanPSMT"/>
              </w:rPr>
              <w:t>Самостоятельно запрашивать информацию</w:t>
            </w:r>
          </w:p>
        </w:tc>
        <w:tc>
          <w:tcPr>
            <w:tcW w:w="3119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r w:rsidRPr="009E15E7">
              <w:t>Р</w:t>
            </w:r>
            <w:proofErr w:type="gramStart"/>
            <w:r w:rsidRPr="009E15E7">
              <w:t>:в</w:t>
            </w:r>
            <w:proofErr w:type="gramEnd"/>
            <w:r w:rsidRPr="009E15E7">
              <w:t>ыполнять учебные действия в различных формах</w:t>
            </w:r>
          </w:p>
          <w:p w:rsidR="00B13F99" w:rsidRPr="009E15E7" w:rsidRDefault="00B13F99" w:rsidP="00853295">
            <w:pPr>
              <w:tabs>
                <w:tab w:val="left" w:pos="426"/>
              </w:tabs>
              <w:autoSpaceDE w:val="0"/>
              <w:autoSpaceDN w:val="0"/>
              <w:adjustRightInd w:val="0"/>
              <w:ind w:right="-1759"/>
              <w:jc w:val="both"/>
            </w:pPr>
            <w:proofErr w:type="gramStart"/>
            <w:r w:rsidRPr="009E15E7">
              <w:t>П</w:t>
            </w:r>
            <w:proofErr w:type="gramEnd"/>
            <w:r w:rsidRPr="009E15E7">
              <w:t>: построение рассуждения, обобщение, подведение под понятие на основе распознавания объектов, выделения существенных признаков.</w:t>
            </w:r>
          </w:p>
          <w:p w:rsidR="00B13F99" w:rsidRPr="00B05B1D" w:rsidRDefault="00B13F99" w:rsidP="00853295">
            <w:pPr>
              <w:autoSpaceDE w:val="0"/>
              <w:autoSpaceDN w:val="0"/>
              <w:adjustRightInd w:val="0"/>
              <w:jc w:val="both"/>
            </w:pPr>
            <w:r w:rsidRPr="009E15E7">
              <w:t>К: вести  устный и письменный диалог в соответствии с грамматическими и синтаксическими нормами родного языка</w:t>
            </w:r>
          </w:p>
        </w:tc>
        <w:tc>
          <w:tcPr>
            <w:tcW w:w="1846" w:type="dxa"/>
            <w:gridSpan w:val="9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Default="00B13F99" w:rsidP="00853295">
            <w:pPr>
              <w:autoSpaceDE w:val="0"/>
              <w:autoSpaceDN w:val="0"/>
              <w:adjustRightInd w:val="0"/>
              <w:spacing w:before="100" w:after="100"/>
              <w:jc w:val="both"/>
            </w:pPr>
            <w:r w:rsidRPr="009E15E7">
              <w:t>уважительное отношение к иному мнению, истории и культуре других народов</w:t>
            </w:r>
          </w:p>
          <w:p w:rsidR="00B13F99" w:rsidRPr="00B05B1D" w:rsidRDefault="00B13F99" w:rsidP="00853295"/>
          <w:p w:rsidR="00B13F99" w:rsidRPr="00B05B1D" w:rsidRDefault="00B13F99" w:rsidP="00853295"/>
          <w:p w:rsidR="00B13F99" w:rsidRPr="00B05B1D" w:rsidRDefault="00B13F99" w:rsidP="00853295"/>
          <w:p w:rsidR="00B13F99" w:rsidRPr="00B05B1D" w:rsidRDefault="00B13F99" w:rsidP="00853295"/>
          <w:p w:rsidR="00B13F99" w:rsidRPr="00B05B1D" w:rsidRDefault="00B13F99" w:rsidP="00853295"/>
        </w:tc>
        <w:tc>
          <w:tcPr>
            <w:tcW w:w="995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Default="00B13F99" w:rsidP="00853295">
            <w:pPr>
              <w:autoSpaceDE w:val="0"/>
              <w:autoSpaceDN w:val="0"/>
              <w:adjustRightInd w:val="0"/>
              <w:jc w:val="both"/>
            </w:pPr>
            <w:r>
              <w:t>Ж</w:t>
            </w:r>
          </w:p>
        </w:tc>
      </w:tr>
      <w:tr w:rsidR="00B13F99" w:rsidRPr="009E15E7" w:rsidTr="00853295">
        <w:trPr>
          <w:gridAfter w:val="7"/>
          <w:wAfter w:w="15001" w:type="dxa"/>
          <w:trHeight w:val="1"/>
        </w:trPr>
        <w:tc>
          <w:tcPr>
            <w:tcW w:w="508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Default="00B13F99" w:rsidP="00853295">
            <w:pPr>
              <w:autoSpaceDE w:val="0"/>
              <w:autoSpaceDN w:val="0"/>
              <w:adjustRightInd w:val="0"/>
              <w:jc w:val="both"/>
            </w:pPr>
            <w:r>
              <w:t>90</w:t>
            </w:r>
          </w:p>
        </w:tc>
        <w:tc>
          <w:tcPr>
            <w:tcW w:w="83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r>
              <w:t>2</w:t>
            </w:r>
            <w:r>
              <w:rPr>
                <w:lang w:val="en-US"/>
              </w:rPr>
              <w:t>6</w:t>
            </w:r>
            <w:r>
              <w:t>.04</w:t>
            </w:r>
          </w:p>
        </w:tc>
        <w:tc>
          <w:tcPr>
            <w:tcW w:w="580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53580E" w:rsidRDefault="00B13F99" w:rsidP="00853295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42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>
              <w:rPr>
                <w:rFonts w:eastAsia="TimesNewRomanPSMT"/>
              </w:rPr>
              <w:t xml:space="preserve">Система </w:t>
            </w:r>
            <w:r>
              <w:rPr>
                <w:rFonts w:eastAsia="TimesNewRomanPSMT"/>
              </w:rPr>
              <w:lastRenderedPageBreak/>
              <w:t>управления в России</w:t>
            </w:r>
          </w:p>
        </w:tc>
        <w:tc>
          <w:tcPr>
            <w:tcW w:w="157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>
              <w:lastRenderedPageBreak/>
              <w:t>Г/</w:t>
            </w:r>
            <w:proofErr w:type="spellStart"/>
            <w:r>
              <w:t>Ч</w:t>
            </w:r>
            <w:proofErr w:type="gramStart"/>
            <w:r>
              <w:t>:</w:t>
            </w:r>
            <w:r w:rsidRPr="009E15E7">
              <w:rPr>
                <w:rFonts w:eastAsia="TimesNewRomanPSMT"/>
              </w:rPr>
              <w:t>О</w:t>
            </w:r>
            <w:proofErr w:type="gramEnd"/>
            <w:r w:rsidRPr="009E15E7">
              <w:rPr>
                <w:rFonts w:eastAsia="TimesNewRomanPSMT"/>
              </w:rPr>
              <w:t>предел</w:t>
            </w:r>
            <w:r w:rsidRPr="009E15E7">
              <w:rPr>
                <w:rFonts w:eastAsia="TimesNewRomanPSMT"/>
              </w:rPr>
              <w:lastRenderedPageBreak/>
              <w:t>ение</w:t>
            </w:r>
            <w:proofErr w:type="spellEnd"/>
            <w:r w:rsidRPr="009E15E7">
              <w:rPr>
                <w:rFonts w:eastAsia="TimesNewRomanPSMT"/>
              </w:rPr>
              <w:t xml:space="preserve"> действующего лица в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proofErr w:type="gramStart"/>
            <w:r w:rsidRPr="009E15E7">
              <w:rPr>
                <w:rFonts w:eastAsia="TimesNewRomanPSMT"/>
              </w:rPr>
              <w:t>предложениях</w:t>
            </w:r>
            <w:proofErr w:type="gramEnd"/>
            <w:r w:rsidRPr="009E15E7">
              <w:rPr>
                <w:rFonts w:eastAsia="TimesNewRomanPSMT"/>
              </w:rPr>
              <w:t xml:space="preserve"> Поисковое чтение (предложения </w:t>
            </w:r>
            <w:r>
              <w:rPr>
                <w:rFonts w:eastAsia="TimesNewRomanPSMT"/>
              </w:rPr>
              <w:t xml:space="preserve"> с личными местоимениями</w:t>
            </w:r>
            <w:r w:rsidRPr="009E15E7">
              <w:rPr>
                <w:rFonts w:eastAsia="TimesNewRomanPSMT"/>
              </w:rPr>
              <w:t>).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>
              <w:t>Ч/</w:t>
            </w:r>
            <w:proofErr w:type="spellStart"/>
            <w:r>
              <w:t>П</w:t>
            </w:r>
            <w:proofErr w:type="gramStart"/>
            <w:r>
              <w:t>:</w:t>
            </w:r>
            <w:r w:rsidRPr="009E15E7">
              <w:rPr>
                <w:rFonts w:eastAsia="TimesNewRomanPSMT"/>
              </w:rPr>
              <w:t>з</w:t>
            </w:r>
            <w:proofErr w:type="gramEnd"/>
            <w:r w:rsidRPr="009E15E7">
              <w:rPr>
                <w:rFonts w:eastAsia="TimesNewRomanPSMT"/>
              </w:rPr>
              <w:t>аполнение</w:t>
            </w:r>
            <w:proofErr w:type="spellEnd"/>
            <w:r w:rsidRPr="009E15E7">
              <w:rPr>
                <w:rFonts w:eastAsia="TimesNewRomanPSMT"/>
              </w:rPr>
              <w:t xml:space="preserve"> пропусков в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>
              <w:rPr>
                <w:rFonts w:eastAsia="TimesNewRomanPSMT"/>
              </w:rPr>
              <w:t xml:space="preserve">Предложениях с </w:t>
            </w:r>
            <w:proofErr w:type="gramStart"/>
            <w:r>
              <w:rPr>
                <w:rFonts w:eastAsia="TimesNewRomanPSMT"/>
              </w:rPr>
              <w:t>личными</w:t>
            </w:r>
            <w:proofErr w:type="gramEnd"/>
            <w:r>
              <w:rPr>
                <w:rFonts w:eastAsia="TimesNewRomanPSMT"/>
              </w:rPr>
              <w:t xml:space="preserve"> </w:t>
            </w:r>
          </w:p>
        </w:tc>
        <w:tc>
          <w:tcPr>
            <w:tcW w:w="3259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r w:rsidRPr="009E15E7">
              <w:lastRenderedPageBreak/>
              <w:t xml:space="preserve">Активизация пройденной </w:t>
            </w:r>
            <w:r w:rsidRPr="009E15E7">
              <w:lastRenderedPageBreak/>
              <w:t>грамматики.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t>Активная лексика</w:t>
            </w:r>
          </w:p>
        </w:tc>
        <w:tc>
          <w:tcPr>
            <w:tcW w:w="2128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lastRenderedPageBreak/>
              <w:t xml:space="preserve">Читать про себя </w:t>
            </w:r>
            <w:r w:rsidRPr="009E15E7">
              <w:rPr>
                <w:rFonts w:eastAsia="TimesNewRomanPSMT"/>
              </w:rPr>
              <w:lastRenderedPageBreak/>
              <w:t>адаптированный текст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художественного произведения на английском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языке</w:t>
            </w:r>
            <w:r w:rsidRPr="009E15E7">
              <w:rPr>
                <w:color w:val="000000"/>
                <w:spacing w:val="-4"/>
              </w:rPr>
              <w:t xml:space="preserve"> с некоторыми новыми словами и </w:t>
            </w:r>
            <w:r w:rsidRPr="009E15E7">
              <w:rPr>
                <w:rFonts w:eastAsia="TimesNewRomanPSMT"/>
              </w:rPr>
              <w:t xml:space="preserve">конструкциями, соотносить их содержание </w:t>
            </w:r>
            <w:proofErr w:type="gramStart"/>
            <w:r w:rsidRPr="009E15E7">
              <w:rPr>
                <w:rFonts w:eastAsia="TimesNewRomanPSMT"/>
              </w:rPr>
              <w:t>с</w:t>
            </w:r>
            <w:proofErr w:type="gramEnd"/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color w:val="000000"/>
                <w:highlight w:val="white"/>
              </w:rPr>
            </w:pPr>
            <w:r w:rsidRPr="009E15E7">
              <w:rPr>
                <w:rFonts w:eastAsia="TimesNewRomanPSMT"/>
              </w:rPr>
              <w:t>иллюстрациями</w:t>
            </w:r>
            <w:r>
              <w:rPr>
                <w:rFonts w:eastAsia="TimesNewRomanPSMT"/>
              </w:rPr>
              <w:t>.</w:t>
            </w:r>
          </w:p>
        </w:tc>
        <w:tc>
          <w:tcPr>
            <w:tcW w:w="3119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9E15E7">
              <w:lastRenderedPageBreak/>
              <w:t>Р</w:t>
            </w:r>
            <w:proofErr w:type="gramEnd"/>
            <w:r w:rsidRPr="009E15E7">
              <w:t xml:space="preserve">: предвидеть уровня </w:t>
            </w:r>
            <w:r w:rsidRPr="009E15E7">
              <w:lastRenderedPageBreak/>
              <w:t>усвоения знаний, его временных характеристик;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9E15E7">
              <w:t>П</w:t>
            </w:r>
            <w:proofErr w:type="gramEnd"/>
            <w:r w:rsidRPr="009E15E7">
              <w:t>: сбор информации (извлечение необходимой информации из различных источников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lang w:val="en-US"/>
              </w:rPr>
            </w:pPr>
            <w:proofErr w:type="gramStart"/>
            <w:r w:rsidRPr="009E15E7">
              <w:t>К</w:t>
            </w:r>
            <w:proofErr w:type="gramEnd"/>
            <w:r w:rsidRPr="009E15E7">
              <w:t>: слушать собеседника.</w:t>
            </w:r>
          </w:p>
        </w:tc>
        <w:tc>
          <w:tcPr>
            <w:tcW w:w="1846" w:type="dxa"/>
            <w:gridSpan w:val="9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r w:rsidRPr="009E15E7">
              <w:lastRenderedPageBreak/>
              <w:t xml:space="preserve">уважительное </w:t>
            </w:r>
            <w:r w:rsidRPr="009E15E7">
              <w:lastRenderedPageBreak/>
              <w:t>отношение к иному мнению, истории и культуре других народов</w:t>
            </w:r>
          </w:p>
        </w:tc>
        <w:tc>
          <w:tcPr>
            <w:tcW w:w="995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Default="00B13F99" w:rsidP="00853295">
            <w:pPr>
              <w:autoSpaceDE w:val="0"/>
              <w:autoSpaceDN w:val="0"/>
              <w:adjustRightInd w:val="0"/>
              <w:jc w:val="both"/>
            </w:pPr>
            <w:r>
              <w:lastRenderedPageBreak/>
              <w:t>Ж</w:t>
            </w:r>
          </w:p>
        </w:tc>
      </w:tr>
      <w:tr w:rsidR="00B13F99" w:rsidRPr="009E15E7" w:rsidTr="00853295">
        <w:trPr>
          <w:gridAfter w:val="7"/>
          <w:wAfter w:w="15001" w:type="dxa"/>
          <w:trHeight w:val="1"/>
        </w:trPr>
        <w:tc>
          <w:tcPr>
            <w:tcW w:w="16679" w:type="dxa"/>
            <w:gridSpan w:val="39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66294C" w:rsidRDefault="00B13F99" w:rsidP="00853295">
            <w:pPr>
              <w:tabs>
                <w:tab w:val="left" w:pos="5580"/>
              </w:tabs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lastRenderedPageBreak/>
              <w:t>Раздел 15</w:t>
            </w:r>
            <w:proofErr w:type="gramStart"/>
            <w:r>
              <w:rPr>
                <w:b/>
              </w:rPr>
              <w:t xml:space="preserve"> О</w:t>
            </w:r>
            <w:proofErr w:type="gramEnd"/>
            <w:r>
              <w:rPr>
                <w:b/>
              </w:rPr>
              <w:t>писываем характер 13</w:t>
            </w:r>
            <w:r w:rsidRPr="0066294C">
              <w:rPr>
                <w:b/>
              </w:rPr>
              <w:t xml:space="preserve"> часов</w:t>
            </w:r>
          </w:p>
        </w:tc>
      </w:tr>
      <w:tr w:rsidR="00B13F99" w:rsidRPr="009E15E7" w:rsidTr="00853295">
        <w:trPr>
          <w:gridAfter w:val="7"/>
          <w:wAfter w:w="15001" w:type="dxa"/>
          <w:trHeight w:val="1"/>
        </w:trPr>
        <w:tc>
          <w:tcPr>
            <w:tcW w:w="513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Default="00B13F99" w:rsidP="00853295">
            <w:pPr>
              <w:autoSpaceDE w:val="0"/>
              <w:autoSpaceDN w:val="0"/>
              <w:adjustRightInd w:val="0"/>
              <w:jc w:val="both"/>
            </w:pPr>
            <w:r>
              <w:t>91</w:t>
            </w:r>
          </w:p>
        </w:tc>
        <w:tc>
          <w:tcPr>
            <w:tcW w:w="82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r>
              <w:t>2</w:t>
            </w:r>
            <w:r>
              <w:rPr>
                <w:lang w:val="en-US"/>
              </w:rPr>
              <w:t>9</w:t>
            </w:r>
            <w:r>
              <w:t>.04</w:t>
            </w:r>
          </w:p>
        </w:tc>
        <w:tc>
          <w:tcPr>
            <w:tcW w:w="580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53580E" w:rsidRDefault="00B13F99" w:rsidP="00853295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42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Default="00B13F99" w:rsidP="00853295">
            <w:pPr>
              <w:suppressAutoHyphens/>
            </w:pPr>
            <w:r>
              <w:t>Описание характера</w:t>
            </w:r>
          </w:p>
        </w:tc>
        <w:tc>
          <w:tcPr>
            <w:tcW w:w="157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t>Ч/Г</w:t>
            </w:r>
            <w:r w:rsidRPr="009E15E7">
              <w:rPr>
                <w:rFonts w:eastAsia="TimesNewRomanPSMT"/>
              </w:rPr>
              <w:t>:</w:t>
            </w:r>
            <w:r>
              <w:rPr>
                <w:rFonts w:eastAsia="TimesNewRomanPSMT"/>
              </w:rPr>
              <w:t xml:space="preserve"> </w:t>
            </w:r>
            <w:r w:rsidRPr="009E15E7">
              <w:rPr>
                <w:rFonts w:eastAsia="TimesNewRomanPSMT"/>
              </w:rPr>
              <w:t>чтение вслух по ролям диалога, основанного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на обмене мнениями и выражения своего</w:t>
            </w:r>
          </w:p>
          <w:p w:rsidR="00B13F99" w:rsidRPr="00961630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 xml:space="preserve">отношения </w:t>
            </w:r>
            <w:proofErr w:type="gramStart"/>
            <w:r w:rsidRPr="009E15E7">
              <w:rPr>
                <w:rFonts w:eastAsia="TimesNewRomanPSMT"/>
              </w:rPr>
              <w:t>к</w:t>
            </w:r>
            <w:proofErr w:type="gramEnd"/>
            <w:r w:rsidRPr="009E15E7">
              <w:rPr>
                <w:rFonts w:eastAsia="TimesNewRomanPSMT"/>
              </w:rPr>
              <w:t xml:space="preserve"> </w:t>
            </w:r>
            <w:proofErr w:type="gramStart"/>
            <w:r w:rsidRPr="009E15E7">
              <w:rPr>
                <w:rFonts w:eastAsia="TimesNewRomanPSMT"/>
              </w:rPr>
              <w:t>различного</w:t>
            </w:r>
            <w:proofErr w:type="gramEnd"/>
            <w:r w:rsidRPr="009E15E7">
              <w:rPr>
                <w:rFonts w:eastAsia="TimesNewRomanPSMT"/>
              </w:rPr>
              <w:t xml:space="preserve"> вида занятиям.</w:t>
            </w:r>
          </w:p>
        </w:tc>
        <w:tc>
          <w:tcPr>
            <w:tcW w:w="3259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suppressAutoHyphens/>
            </w:pPr>
            <w:r>
              <w:t>Качественные прилагательные, используемые для описания характера человека.</w:t>
            </w:r>
          </w:p>
        </w:tc>
        <w:tc>
          <w:tcPr>
            <w:tcW w:w="2128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r w:rsidRPr="009E15E7">
              <w:t xml:space="preserve">Отвечать на вопросы из прослушанного текста. Вести диалог-расспрос и участвовать в нем, оперируя конструкциями  и лексикой. </w:t>
            </w:r>
          </w:p>
        </w:tc>
        <w:tc>
          <w:tcPr>
            <w:tcW w:w="3119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9E15E7">
              <w:t>Р</w:t>
            </w:r>
            <w:proofErr w:type="gramEnd"/>
            <w:r w:rsidRPr="009E15E7">
              <w:t>: различать способ и результат действия.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9E15E7">
              <w:t>П</w:t>
            </w:r>
            <w:proofErr w:type="gramEnd"/>
            <w:r w:rsidRPr="009E15E7">
              <w:t>: осознанно и произвольно строить сообщения в устной и письменной форме, в том числе творческого и исследовательского характера;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9E15E7">
              <w:t>К</w:t>
            </w:r>
            <w:proofErr w:type="gramEnd"/>
            <w:r w:rsidRPr="009E15E7">
              <w:t xml:space="preserve">: оказывать в сотрудничестве взаимопомощь. </w:t>
            </w:r>
          </w:p>
        </w:tc>
        <w:tc>
          <w:tcPr>
            <w:tcW w:w="1846" w:type="dxa"/>
            <w:gridSpan w:val="9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r>
              <w:t>Составление  общего и специального вопроса,  соотношение  вопросов и ответов</w:t>
            </w:r>
            <w:r w:rsidRPr="000C6E02">
              <w:t>;</w:t>
            </w:r>
          </w:p>
        </w:tc>
        <w:tc>
          <w:tcPr>
            <w:tcW w:w="995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Default="00B13F99" w:rsidP="00853295">
            <w:pPr>
              <w:autoSpaceDE w:val="0"/>
              <w:autoSpaceDN w:val="0"/>
              <w:adjustRightInd w:val="0"/>
              <w:jc w:val="both"/>
            </w:pPr>
            <w:r>
              <w:t>2.3.6.</w:t>
            </w:r>
          </w:p>
        </w:tc>
      </w:tr>
      <w:tr w:rsidR="00B13F99" w:rsidRPr="009E15E7" w:rsidTr="00853295">
        <w:trPr>
          <w:gridAfter w:val="7"/>
          <w:wAfter w:w="15001" w:type="dxa"/>
          <w:trHeight w:val="1"/>
        </w:trPr>
        <w:tc>
          <w:tcPr>
            <w:tcW w:w="513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Default="00B13F99" w:rsidP="00853295">
            <w:pPr>
              <w:autoSpaceDE w:val="0"/>
              <w:autoSpaceDN w:val="0"/>
              <w:adjustRightInd w:val="0"/>
              <w:jc w:val="both"/>
            </w:pPr>
            <w:r>
              <w:t>92</w:t>
            </w:r>
          </w:p>
        </w:tc>
        <w:tc>
          <w:tcPr>
            <w:tcW w:w="82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r>
              <w:t>0</w:t>
            </w:r>
            <w:r>
              <w:rPr>
                <w:lang w:val="en-US"/>
              </w:rPr>
              <w:t>6</w:t>
            </w:r>
            <w:r>
              <w:t>.05</w:t>
            </w:r>
          </w:p>
        </w:tc>
        <w:tc>
          <w:tcPr>
            <w:tcW w:w="580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53580E" w:rsidRDefault="00B13F99" w:rsidP="00853295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42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Default="00B13F99" w:rsidP="00853295">
            <w:pPr>
              <w:suppressAutoHyphens/>
            </w:pPr>
            <w:r>
              <w:t>Прямая и косвенная речь</w:t>
            </w:r>
          </w:p>
        </w:tc>
        <w:tc>
          <w:tcPr>
            <w:tcW w:w="157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proofErr w:type="gramStart"/>
            <w:r w:rsidRPr="009E15E7">
              <w:t>П</w:t>
            </w:r>
            <w:proofErr w:type="gramEnd"/>
            <w:r w:rsidRPr="009E15E7">
              <w:t xml:space="preserve">: </w:t>
            </w:r>
            <w:r w:rsidRPr="009E15E7">
              <w:rPr>
                <w:rFonts w:eastAsia="TimesNewRomanPSMT"/>
              </w:rPr>
              <w:t>описание рисунков с использован</w:t>
            </w:r>
            <w:r w:rsidRPr="009E15E7">
              <w:rPr>
                <w:rFonts w:eastAsia="TimesNewRomanPSMT"/>
              </w:rPr>
              <w:lastRenderedPageBreak/>
              <w:t>ием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активной лексики и грамматики.</w:t>
            </w:r>
          </w:p>
          <w:p w:rsidR="00B13F99" w:rsidRDefault="00B13F99" w:rsidP="00853295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3259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9408A" w:rsidRDefault="00B13F99" w:rsidP="00853295">
            <w:pPr>
              <w:suppressAutoHyphens/>
            </w:pPr>
            <w:r>
              <w:lastRenderedPageBreak/>
              <w:t xml:space="preserve">Предложения с косвенной речью; сложносочиненные предложения с </w:t>
            </w:r>
            <w:proofErr w:type="gramStart"/>
            <w:r>
              <w:lastRenderedPageBreak/>
              <w:t>придаточными</w:t>
            </w:r>
            <w:proofErr w:type="gramEnd"/>
            <w:r>
              <w:t xml:space="preserve"> дополнительными (</w:t>
            </w:r>
            <w:r w:rsidRPr="00601E5D">
              <w:rPr>
                <w:lang w:val="en-US"/>
              </w:rPr>
              <w:t>Reported</w:t>
            </w:r>
            <w:r w:rsidRPr="0099408A">
              <w:t xml:space="preserve"> </w:t>
            </w:r>
            <w:r w:rsidRPr="00601E5D">
              <w:rPr>
                <w:lang w:val="en-US"/>
              </w:rPr>
              <w:t>Speech</w:t>
            </w:r>
            <w:r>
              <w:t>)</w:t>
            </w:r>
            <w:r w:rsidRPr="0099408A">
              <w:t>.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r>
              <w:t>Временные формы глаголов.</w:t>
            </w:r>
          </w:p>
        </w:tc>
        <w:tc>
          <w:tcPr>
            <w:tcW w:w="2128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r w:rsidRPr="009E15E7">
              <w:lastRenderedPageBreak/>
              <w:t xml:space="preserve">Отвечать на вопросы из прослушанного </w:t>
            </w:r>
            <w:r w:rsidRPr="009E15E7">
              <w:lastRenderedPageBreak/>
              <w:t xml:space="preserve">текста. Вести диалог-расспрос и участвовать в нем, оперируя конструкциями  и лексикой. </w:t>
            </w:r>
          </w:p>
        </w:tc>
        <w:tc>
          <w:tcPr>
            <w:tcW w:w="3119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9E15E7">
              <w:lastRenderedPageBreak/>
              <w:t>Р</w:t>
            </w:r>
            <w:proofErr w:type="gramEnd"/>
            <w:r w:rsidRPr="009E15E7">
              <w:t>: различать способ и результат действия.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9E15E7">
              <w:t>П</w:t>
            </w:r>
            <w:proofErr w:type="gramEnd"/>
            <w:r w:rsidRPr="009E15E7">
              <w:t xml:space="preserve">: осознанно и </w:t>
            </w:r>
            <w:r w:rsidRPr="009E15E7">
              <w:lastRenderedPageBreak/>
              <w:t>произвольно строить сообщения в устной и письменной форме, в том числе творческого и исследовательского характера;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9E15E7">
              <w:t>К</w:t>
            </w:r>
            <w:proofErr w:type="gramEnd"/>
            <w:r w:rsidRPr="009E15E7">
              <w:t xml:space="preserve">: оказывать в сотрудничестве взаимопомощь. </w:t>
            </w:r>
          </w:p>
        </w:tc>
        <w:tc>
          <w:tcPr>
            <w:tcW w:w="1846" w:type="dxa"/>
            <w:gridSpan w:val="9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r>
              <w:lastRenderedPageBreak/>
              <w:t xml:space="preserve">Составление  общего и специального </w:t>
            </w:r>
            <w:r>
              <w:lastRenderedPageBreak/>
              <w:t>вопроса,  соотношение  вопросов и ответов</w:t>
            </w:r>
            <w:r w:rsidRPr="000C6E02">
              <w:t>;</w:t>
            </w:r>
          </w:p>
        </w:tc>
        <w:tc>
          <w:tcPr>
            <w:tcW w:w="995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Default="00B13F99" w:rsidP="00853295">
            <w:pPr>
              <w:autoSpaceDE w:val="0"/>
              <w:autoSpaceDN w:val="0"/>
              <w:adjustRightInd w:val="0"/>
              <w:jc w:val="both"/>
            </w:pPr>
            <w:r>
              <w:lastRenderedPageBreak/>
              <w:t>Б</w:t>
            </w:r>
          </w:p>
        </w:tc>
      </w:tr>
      <w:tr w:rsidR="00B13F99" w:rsidRPr="009E15E7" w:rsidTr="00853295">
        <w:trPr>
          <w:gridAfter w:val="7"/>
          <w:wAfter w:w="15001" w:type="dxa"/>
          <w:trHeight w:val="1"/>
        </w:trPr>
        <w:tc>
          <w:tcPr>
            <w:tcW w:w="513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Default="00B13F99" w:rsidP="00853295">
            <w:pPr>
              <w:autoSpaceDE w:val="0"/>
              <w:autoSpaceDN w:val="0"/>
              <w:adjustRightInd w:val="0"/>
              <w:jc w:val="both"/>
            </w:pPr>
            <w:r>
              <w:lastRenderedPageBreak/>
              <w:t>93</w:t>
            </w:r>
          </w:p>
        </w:tc>
        <w:tc>
          <w:tcPr>
            <w:tcW w:w="82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r>
              <w:t>0</w:t>
            </w:r>
            <w:r>
              <w:rPr>
                <w:lang w:val="en-US"/>
              </w:rPr>
              <w:t>8</w:t>
            </w:r>
            <w:r>
              <w:t>.05</w:t>
            </w:r>
          </w:p>
        </w:tc>
        <w:tc>
          <w:tcPr>
            <w:tcW w:w="580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53580E" w:rsidRDefault="00B13F99" w:rsidP="00853295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42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Default="00B13F99" w:rsidP="00853295">
            <w:pPr>
              <w:suppressAutoHyphens/>
            </w:pPr>
            <w:r>
              <w:t>«Каменщик» китайская сказка</w:t>
            </w:r>
          </w:p>
        </w:tc>
        <w:tc>
          <w:tcPr>
            <w:tcW w:w="157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t>Ч/</w:t>
            </w:r>
            <w:proofErr w:type="spellStart"/>
            <w:r w:rsidRPr="009E15E7">
              <w:t>Г</w:t>
            </w:r>
            <w:proofErr w:type="gramStart"/>
            <w:r>
              <w:rPr>
                <w:rFonts w:eastAsia="TimesNewRomanPSMT"/>
              </w:rPr>
              <w:t>:т</w:t>
            </w:r>
            <w:proofErr w:type="gramEnd"/>
            <w:r>
              <w:rPr>
                <w:rFonts w:eastAsia="TimesNewRomanPSMT"/>
              </w:rPr>
              <w:t>екст</w:t>
            </w:r>
            <w:proofErr w:type="spellEnd"/>
            <w:r>
              <w:rPr>
                <w:rFonts w:eastAsia="TimesNewRomanPSMT"/>
              </w:rPr>
              <w:t xml:space="preserve"> </w:t>
            </w:r>
            <w:r w:rsidRPr="009E15E7">
              <w:rPr>
                <w:rFonts w:eastAsia="TimesNewRomanPSMT"/>
              </w:rPr>
              <w:t>разыгрывание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истории по ролям.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t>П</w:t>
            </w:r>
            <w:proofErr w:type="gramStart"/>
            <w:r>
              <w:rPr>
                <w:rFonts w:eastAsia="TimesNewRomanPSMT"/>
              </w:rPr>
              <w:t>:</w:t>
            </w:r>
            <w:r w:rsidRPr="009E15E7">
              <w:rPr>
                <w:rFonts w:eastAsia="TimesNewRomanPSMT"/>
              </w:rPr>
              <w:t>и</w:t>
            </w:r>
            <w:proofErr w:type="gramEnd"/>
            <w:r w:rsidRPr="009E15E7">
              <w:rPr>
                <w:rFonts w:eastAsia="TimesNewRomanPSMT"/>
              </w:rPr>
              <w:t>спользование сравнительной степени</w:t>
            </w:r>
          </w:p>
          <w:p w:rsidR="00B13F99" w:rsidRPr="00961630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прилагательных в описании людей и предметов.</w:t>
            </w:r>
          </w:p>
        </w:tc>
        <w:tc>
          <w:tcPr>
            <w:tcW w:w="3259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9408A" w:rsidRDefault="00B13F99" w:rsidP="00853295">
            <w:pPr>
              <w:suppressAutoHyphens/>
            </w:pPr>
            <w:r>
              <w:t xml:space="preserve">Предложения с косвенной речью; сложносочиненные предложения с </w:t>
            </w:r>
            <w:proofErr w:type="gramStart"/>
            <w:r>
              <w:t>придаточными</w:t>
            </w:r>
            <w:proofErr w:type="gramEnd"/>
            <w:r>
              <w:t xml:space="preserve"> дополнительными (</w:t>
            </w:r>
            <w:r w:rsidRPr="00601E5D">
              <w:rPr>
                <w:lang w:val="en-US"/>
              </w:rPr>
              <w:t>Reported</w:t>
            </w:r>
            <w:r w:rsidRPr="0099408A">
              <w:t xml:space="preserve"> </w:t>
            </w:r>
            <w:r w:rsidRPr="00601E5D">
              <w:rPr>
                <w:lang w:val="en-US"/>
              </w:rPr>
              <w:t>Speech</w:t>
            </w:r>
            <w:r>
              <w:t>)</w:t>
            </w:r>
            <w:r w:rsidRPr="0099408A">
              <w:t>.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r>
              <w:t>Временные формы глаголов.</w:t>
            </w:r>
          </w:p>
        </w:tc>
        <w:tc>
          <w:tcPr>
            <w:tcW w:w="2128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r w:rsidRPr="009E15E7">
              <w:t xml:space="preserve">Отвечать на вопросы из прослушанного текста. Вести диалог-расспрос и участвовать в нем, оперируя конструкциями  и лексикой. </w:t>
            </w:r>
          </w:p>
        </w:tc>
        <w:tc>
          <w:tcPr>
            <w:tcW w:w="3119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9E15E7">
              <w:t>Р</w:t>
            </w:r>
            <w:proofErr w:type="gramEnd"/>
            <w:r w:rsidRPr="009E15E7">
              <w:t>: различать способ и результат действия.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9E15E7">
              <w:t>П</w:t>
            </w:r>
            <w:proofErr w:type="gramEnd"/>
            <w:r w:rsidRPr="009E15E7">
              <w:t>: осознанно и произвольно строить сообщения в устной и письменной форме, в том числе творческого и исследовательского характера;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9E15E7">
              <w:t>К</w:t>
            </w:r>
            <w:proofErr w:type="gramEnd"/>
            <w:r w:rsidRPr="009E15E7">
              <w:t xml:space="preserve">: оказывать в сотрудничестве взаимопомощь. </w:t>
            </w:r>
          </w:p>
        </w:tc>
        <w:tc>
          <w:tcPr>
            <w:tcW w:w="1846" w:type="dxa"/>
            <w:gridSpan w:val="9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r>
              <w:t>Составление  общего и специального вопроса,  соотношение  вопросов и ответов</w:t>
            </w:r>
            <w:r w:rsidRPr="000C6E02">
              <w:t>;</w:t>
            </w:r>
          </w:p>
        </w:tc>
        <w:tc>
          <w:tcPr>
            <w:tcW w:w="995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r>
              <w:t>Б</w:t>
            </w:r>
          </w:p>
        </w:tc>
      </w:tr>
      <w:tr w:rsidR="00B13F99" w:rsidRPr="009E15E7" w:rsidTr="00853295">
        <w:trPr>
          <w:gridAfter w:val="7"/>
          <w:wAfter w:w="15001" w:type="dxa"/>
          <w:trHeight w:val="1"/>
        </w:trPr>
        <w:tc>
          <w:tcPr>
            <w:tcW w:w="513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Default="00B13F99" w:rsidP="00853295">
            <w:pPr>
              <w:autoSpaceDE w:val="0"/>
              <w:autoSpaceDN w:val="0"/>
              <w:adjustRightInd w:val="0"/>
              <w:jc w:val="both"/>
            </w:pPr>
            <w:r>
              <w:t>94</w:t>
            </w:r>
          </w:p>
        </w:tc>
        <w:tc>
          <w:tcPr>
            <w:tcW w:w="82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r>
              <w:t>1</w:t>
            </w:r>
            <w:r>
              <w:rPr>
                <w:lang w:val="en-US"/>
              </w:rPr>
              <w:t>3</w:t>
            </w:r>
            <w:r>
              <w:t>.05</w:t>
            </w:r>
          </w:p>
        </w:tc>
        <w:tc>
          <w:tcPr>
            <w:tcW w:w="580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53580E" w:rsidRDefault="00B13F99" w:rsidP="00853295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42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Default="00B13F99" w:rsidP="00853295">
            <w:pPr>
              <w:suppressAutoHyphens/>
            </w:pPr>
            <w:r>
              <w:t>Великие исторические личности</w:t>
            </w:r>
          </w:p>
          <w:p w:rsidR="00B13F99" w:rsidRDefault="00B13F99" w:rsidP="00853295">
            <w:pPr>
              <w:suppressAutoHyphens/>
            </w:pPr>
          </w:p>
          <w:p w:rsidR="00B13F99" w:rsidRDefault="00B13F99" w:rsidP="00853295">
            <w:pPr>
              <w:suppressAutoHyphens/>
            </w:pPr>
          </w:p>
        </w:tc>
        <w:tc>
          <w:tcPr>
            <w:tcW w:w="157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Default="00B13F99" w:rsidP="00853295">
            <w:pPr>
              <w:autoSpaceDE w:val="0"/>
              <w:autoSpaceDN w:val="0"/>
              <w:adjustRightInd w:val="0"/>
              <w:jc w:val="both"/>
            </w:pPr>
            <w:r>
              <w:t xml:space="preserve">А/Ч: </w:t>
            </w:r>
            <w:proofErr w:type="spellStart"/>
            <w:r>
              <w:t>аудиотекст</w:t>
            </w:r>
            <w:proofErr w:type="spellEnd"/>
            <w:r>
              <w:t xml:space="preserve"> </w:t>
            </w:r>
            <w:proofErr w:type="gramStart"/>
            <w:r>
              <w:t>–и</w:t>
            </w:r>
            <w:proofErr w:type="gramEnd"/>
            <w:r>
              <w:t>нформация А/Г: слова, Ч:</w:t>
            </w:r>
            <w:r w:rsidRPr="009E15E7">
              <w:t xml:space="preserve">составление 5 вопросов. </w:t>
            </w:r>
            <w:proofErr w:type="spellStart"/>
            <w:r w:rsidRPr="009E15E7">
              <w:t>Состовление</w:t>
            </w:r>
            <w:proofErr w:type="spellEnd"/>
            <w:r w:rsidRPr="009E15E7">
              <w:t xml:space="preserve"> подписей проект мини сочинение.</w:t>
            </w:r>
          </w:p>
        </w:tc>
        <w:tc>
          <w:tcPr>
            <w:tcW w:w="3259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r w:rsidRPr="009E15E7">
              <w:t>Лексический и гра</w:t>
            </w:r>
            <w:r>
              <w:t>мматический материал раздела 15</w:t>
            </w:r>
          </w:p>
        </w:tc>
        <w:tc>
          <w:tcPr>
            <w:tcW w:w="2128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r w:rsidRPr="009E15E7">
              <w:t>Освоение учащимися лексико-грамматическ</w:t>
            </w:r>
            <w:r>
              <w:t>ого материала раздела Unit15</w:t>
            </w:r>
            <w:r w:rsidRPr="009E15E7">
              <w:t xml:space="preserve"> Овладение иностранным языком как средством общения.</w:t>
            </w:r>
          </w:p>
        </w:tc>
        <w:tc>
          <w:tcPr>
            <w:tcW w:w="3119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9E15E7">
              <w:t>Р</w:t>
            </w:r>
            <w:proofErr w:type="gramEnd"/>
            <w:r w:rsidRPr="009E15E7">
              <w:t>: сличать способ действия и его результат с заданным эталоном с целью обнаружения отклонений и отличий от эталона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9E15E7">
              <w:t>П</w:t>
            </w:r>
            <w:proofErr w:type="gramEnd"/>
            <w:r w:rsidRPr="009E15E7">
              <w:t>: сличать способ действия и его результат с заданным эталоном с целью обнаружения отклонений и отличий от эталона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lang w:val="en-US"/>
              </w:rPr>
            </w:pPr>
            <w:proofErr w:type="gramStart"/>
            <w:r w:rsidRPr="009E15E7">
              <w:t>К</w:t>
            </w:r>
            <w:proofErr w:type="gramEnd"/>
            <w:r w:rsidRPr="009E15E7">
              <w:t xml:space="preserve">: осуществлять взаимный </w:t>
            </w:r>
            <w:r w:rsidRPr="009E15E7">
              <w:lastRenderedPageBreak/>
              <w:t>контроль</w:t>
            </w:r>
          </w:p>
        </w:tc>
        <w:tc>
          <w:tcPr>
            <w:tcW w:w="1846" w:type="dxa"/>
            <w:gridSpan w:val="9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r w:rsidRPr="009E15E7">
              <w:lastRenderedPageBreak/>
              <w:t>гуманистические и демократические ценности  многонационального российского общества</w:t>
            </w:r>
          </w:p>
        </w:tc>
        <w:tc>
          <w:tcPr>
            <w:tcW w:w="995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Default="00B13F99" w:rsidP="00853295">
            <w:pPr>
              <w:autoSpaceDE w:val="0"/>
              <w:autoSpaceDN w:val="0"/>
              <w:adjustRightInd w:val="0"/>
              <w:jc w:val="both"/>
            </w:pPr>
            <w:r>
              <w:t>Б</w:t>
            </w:r>
          </w:p>
        </w:tc>
      </w:tr>
      <w:tr w:rsidR="00B13F99" w:rsidRPr="009E15E7" w:rsidTr="00853295">
        <w:trPr>
          <w:gridAfter w:val="7"/>
          <w:wAfter w:w="15001" w:type="dxa"/>
          <w:trHeight w:val="1"/>
        </w:trPr>
        <w:tc>
          <w:tcPr>
            <w:tcW w:w="513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Default="00B13F99" w:rsidP="00853295">
            <w:pPr>
              <w:autoSpaceDE w:val="0"/>
              <w:autoSpaceDN w:val="0"/>
              <w:adjustRightInd w:val="0"/>
              <w:jc w:val="both"/>
            </w:pPr>
            <w:r>
              <w:lastRenderedPageBreak/>
              <w:t>95</w:t>
            </w:r>
          </w:p>
        </w:tc>
        <w:tc>
          <w:tcPr>
            <w:tcW w:w="82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r>
              <w:t>1</w:t>
            </w:r>
            <w:r>
              <w:rPr>
                <w:lang w:val="en-US"/>
              </w:rPr>
              <w:t>5</w:t>
            </w:r>
            <w:r>
              <w:t>.05</w:t>
            </w:r>
          </w:p>
        </w:tc>
        <w:tc>
          <w:tcPr>
            <w:tcW w:w="580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53580E" w:rsidRDefault="00B13F99" w:rsidP="00853295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42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Default="00B13F99" w:rsidP="00853295">
            <w:pPr>
              <w:suppressAutoHyphens/>
            </w:pPr>
            <w:r>
              <w:t>Хороший ли ты друг?</w:t>
            </w:r>
          </w:p>
        </w:tc>
        <w:tc>
          <w:tcPr>
            <w:tcW w:w="157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Ответы на вопросы к тексту.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Составление</w:t>
            </w:r>
            <w:r>
              <w:rPr>
                <w:rFonts w:eastAsia="TimesNewRomanPSMT"/>
              </w:rPr>
              <w:t xml:space="preserve"> монологического высказывания.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t>Ч/</w:t>
            </w:r>
            <w:proofErr w:type="gramStart"/>
            <w:r w:rsidRPr="009E15E7">
              <w:t>П</w:t>
            </w:r>
            <w:proofErr w:type="gramEnd"/>
            <w:r w:rsidRPr="009E15E7">
              <w:t xml:space="preserve">: </w:t>
            </w:r>
            <w:r w:rsidRPr="009E15E7">
              <w:rPr>
                <w:rFonts w:eastAsia="TimesNewRomanPSMT"/>
              </w:rPr>
              <w:t>выбор лишнего слова из ряда тематически</w:t>
            </w:r>
          </w:p>
          <w:p w:rsidR="00B13F99" w:rsidRDefault="00B13F99" w:rsidP="00853295">
            <w:pPr>
              <w:autoSpaceDE w:val="0"/>
              <w:autoSpaceDN w:val="0"/>
              <w:adjustRightInd w:val="0"/>
              <w:jc w:val="both"/>
            </w:pPr>
            <w:r w:rsidRPr="009E15E7">
              <w:rPr>
                <w:rFonts w:eastAsia="TimesNewRomanPSMT"/>
              </w:rPr>
              <w:t>связанных слов.</w:t>
            </w:r>
          </w:p>
        </w:tc>
        <w:tc>
          <w:tcPr>
            <w:tcW w:w="3259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r w:rsidRPr="009E15E7">
              <w:t>Лексический и гра</w:t>
            </w:r>
            <w:r>
              <w:t>мматический материал раздела 15</w:t>
            </w:r>
          </w:p>
        </w:tc>
        <w:tc>
          <w:tcPr>
            <w:tcW w:w="2128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r w:rsidRPr="009E15E7">
              <w:t>Освоение учащимися лексико-грамматическ</w:t>
            </w:r>
            <w:r>
              <w:t>ого материала раздела Unit15</w:t>
            </w:r>
            <w:r w:rsidRPr="009E15E7">
              <w:t xml:space="preserve"> Овладение иностранным языком как средством общения.</w:t>
            </w:r>
          </w:p>
        </w:tc>
        <w:tc>
          <w:tcPr>
            <w:tcW w:w="3119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9E15E7">
              <w:t>Р</w:t>
            </w:r>
            <w:proofErr w:type="gramEnd"/>
            <w:r w:rsidRPr="009E15E7">
              <w:t>: сличать способ действия и его результат с заданным эталоном с целью обнаружения отклонений и отличий от эталона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9E15E7">
              <w:t>П</w:t>
            </w:r>
            <w:proofErr w:type="gramEnd"/>
            <w:r w:rsidRPr="009E15E7">
              <w:t>: сличать способ действия и его результат с заданным эталоном с целью обнаружения отклонений и отличий от эталона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lang w:val="en-US"/>
              </w:rPr>
            </w:pPr>
            <w:proofErr w:type="gramStart"/>
            <w:r w:rsidRPr="009E15E7">
              <w:t>К</w:t>
            </w:r>
            <w:proofErr w:type="gramEnd"/>
            <w:r w:rsidRPr="009E15E7">
              <w:t>: осуществлять взаимный контроль</w:t>
            </w:r>
          </w:p>
        </w:tc>
        <w:tc>
          <w:tcPr>
            <w:tcW w:w="1846" w:type="dxa"/>
            <w:gridSpan w:val="9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r w:rsidRPr="009E15E7">
              <w:t>гуманистические и демократические ценности  многонационального российского общества</w:t>
            </w:r>
          </w:p>
        </w:tc>
        <w:tc>
          <w:tcPr>
            <w:tcW w:w="995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Default="00B13F99" w:rsidP="00853295">
            <w:pPr>
              <w:autoSpaceDE w:val="0"/>
              <w:autoSpaceDN w:val="0"/>
              <w:adjustRightInd w:val="0"/>
              <w:jc w:val="both"/>
            </w:pPr>
            <w:r>
              <w:t>Б</w:t>
            </w:r>
          </w:p>
        </w:tc>
      </w:tr>
      <w:tr w:rsidR="00B13F99" w:rsidRPr="009E15E7" w:rsidTr="00853295">
        <w:trPr>
          <w:gridAfter w:val="7"/>
          <w:wAfter w:w="15001" w:type="dxa"/>
          <w:trHeight w:val="1"/>
        </w:trPr>
        <w:tc>
          <w:tcPr>
            <w:tcW w:w="513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Default="00B13F99" w:rsidP="00853295">
            <w:pPr>
              <w:autoSpaceDE w:val="0"/>
              <w:autoSpaceDN w:val="0"/>
              <w:adjustRightInd w:val="0"/>
              <w:jc w:val="both"/>
            </w:pPr>
            <w:r>
              <w:t>96</w:t>
            </w:r>
          </w:p>
        </w:tc>
        <w:tc>
          <w:tcPr>
            <w:tcW w:w="82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r>
              <w:t>1</w:t>
            </w:r>
            <w:r>
              <w:rPr>
                <w:lang w:val="en-US"/>
              </w:rPr>
              <w:t>7</w:t>
            </w:r>
            <w:r>
              <w:t>.05</w:t>
            </w:r>
          </w:p>
        </w:tc>
        <w:tc>
          <w:tcPr>
            <w:tcW w:w="580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53580E" w:rsidRDefault="00B13F99" w:rsidP="00853295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42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Default="00B13F99" w:rsidP="00853295">
            <w:pPr>
              <w:suppressAutoHyphens/>
            </w:pPr>
            <w:r>
              <w:t>Письмо однокласснику</w:t>
            </w:r>
          </w:p>
        </w:tc>
        <w:tc>
          <w:tcPr>
            <w:tcW w:w="157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Default="00B13F99" w:rsidP="00853295">
            <w:pPr>
              <w:autoSpaceDE w:val="0"/>
              <w:autoSpaceDN w:val="0"/>
              <w:adjustRightInd w:val="0"/>
              <w:jc w:val="both"/>
            </w:pPr>
            <w:r w:rsidRPr="009E15E7">
              <w:t xml:space="preserve">А/Г/Ч: </w:t>
            </w:r>
            <w:proofErr w:type="spellStart"/>
            <w:r w:rsidRPr="009E15E7">
              <w:t>аудиотекст-история</w:t>
            </w:r>
            <w:proofErr w:type="spellEnd"/>
            <w:r w:rsidRPr="009E15E7">
              <w:t xml:space="preserve"> A </w:t>
            </w:r>
            <w:proofErr w:type="spellStart"/>
            <w:r w:rsidRPr="009E15E7">
              <w:t>photo</w:t>
            </w:r>
            <w:proofErr w:type="spellEnd"/>
            <w:r w:rsidRPr="009E15E7">
              <w:t xml:space="preserve"> </w:t>
            </w:r>
            <w:proofErr w:type="spellStart"/>
            <w:r w:rsidRPr="009E15E7">
              <w:t>competition</w:t>
            </w:r>
            <w:proofErr w:type="spellEnd"/>
            <w:r w:rsidRPr="009E15E7">
              <w:t>, Ч/Г: ответы на вопросы диало</w:t>
            </w:r>
            <w:proofErr w:type="gramStart"/>
            <w:r w:rsidRPr="009E15E7">
              <w:t>г-</w:t>
            </w:r>
            <w:proofErr w:type="gramEnd"/>
            <w:r w:rsidRPr="009E15E7">
              <w:t xml:space="preserve"> расспрос о картинках.  А/Ч: этикетный диал</w:t>
            </w:r>
            <w:r>
              <w:t xml:space="preserve">ог </w:t>
            </w:r>
            <w:proofErr w:type="spellStart"/>
            <w:r>
              <w:t>Th</w:t>
            </w:r>
            <w:proofErr w:type="gramStart"/>
            <w:r>
              <w:t>е</w:t>
            </w:r>
            <w:proofErr w:type="spellEnd"/>
            <w:proofErr w:type="gramEnd"/>
            <w:r>
              <w:t xml:space="preserve"> </w:t>
            </w:r>
            <w:r>
              <w:rPr>
                <w:lang w:val="en-US"/>
              </w:rPr>
              <w:t>Adjectives</w:t>
            </w:r>
            <w:r w:rsidRPr="009E15E7">
              <w:t xml:space="preserve">  Г: описание картинки. Изучающее чтение </w:t>
            </w:r>
            <w:proofErr w:type="spellStart"/>
            <w:proofErr w:type="gramStart"/>
            <w:r w:rsidRPr="009E15E7">
              <w:lastRenderedPageBreak/>
              <w:t>чтение</w:t>
            </w:r>
            <w:proofErr w:type="spellEnd"/>
            <w:proofErr w:type="gramEnd"/>
            <w:r w:rsidRPr="009E15E7">
              <w:t xml:space="preserve"> диалогов. Дополнение предложений подходящими по смыслу словами.</w:t>
            </w:r>
          </w:p>
        </w:tc>
        <w:tc>
          <w:tcPr>
            <w:tcW w:w="3259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lastRenderedPageBreak/>
              <w:t xml:space="preserve">Грамматика (повторение): </w:t>
            </w:r>
          </w:p>
          <w:p w:rsidR="00B13F99" w:rsidRPr="009B1C21" w:rsidRDefault="00B13F99" w:rsidP="00853295">
            <w:pPr>
              <w:autoSpaceDE w:val="0"/>
              <w:autoSpaceDN w:val="0"/>
              <w:adjustRightInd w:val="0"/>
              <w:jc w:val="both"/>
            </w:pPr>
            <w:r w:rsidRPr="000C6E02">
              <w:rPr>
                <w:rFonts w:eastAsia="NSimSun"/>
              </w:rPr>
              <w:t xml:space="preserve">обобщать правила образования существительных, </w:t>
            </w:r>
          </w:p>
        </w:tc>
        <w:tc>
          <w:tcPr>
            <w:tcW w:w="2128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Читать про себя адаптированный текст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 xml:space="preserve">художественного произведения, находить </w:t>
            </w:r>
            <w:proofErr w:type="gramStart"/>
            <w:r w:rsidRPr="009E15E7">
              <w:rPr>
                <w:rFonts w:eastAsia="TimesNewRomanPSMT"/>
              </w:rPr>
              <w:t>в</w:t>
            </w:r>
            <w:proofErr w:type="gramEnd"/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proofErr w:type="gramStart"/>
            <w:r w:rsidRPr="009E15E7">
              <w:rPr>
                <w:rFonts w:eastAsia="TimesNewRomanPSMT"/>
              </w:rPr>
              <w:t>тексте</w:t>
            </w:r>
            <w:proofErr w:type="gramEnd"/>
            <w:r w:rsidRPr="009E15E7">
              <w:rPr>
                <w:rFonts w:eastAsia="TimesNewRomanPSMT"/>
              </w:rPr>
              <w:t xml:space="preserve"> запрашиваемую информацию,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догадываться о значении незнакомых слов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по контексту и зрительным опорам.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3119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9E15E7">
              <w:t>Р</w:t>
            </w:r>
            <w:proofErr w:type="gramEnd"/>
            <w:r w:rsidRPr="009E15E7">
              <w:t>: активизация сил и энергии, к волевому усилию в ситуации мотивационного конфликта, концентрация воли для преодоления интеллектуальных затруднений и физических препятствий;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9E15E7">
              <w:t>П</w:t>
            </w:r>
            <w:proofErr w:type="gramEnd"/>
            <w:r w:rsidRPr="009E15E7">
              <w:t>: дополнение таблиц новыми данными - обработка информации,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lang w:val="en-US"/>
              </w:rPr>
            </w:pPr>
            <w:proofErr w:type="gramStart"/>
            <w:r w:rsidRPr="009E15E7">
              <w:t>К</w:t>
            </w:r>
            <w:proofErr w:type="gramEnd"/>
            <w:r w:rsidRPr="009E15E7">
              <w:t>: осуществлять взаимный контроль.</w:t>
            </w:r>
          </w:p>
        </w:tc>
        <w:tc>
          <w:tcPr>
            <w:tcW w:w="1846" w:type="dxa"/>
            <w:gridSpan w:val="9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spacing w:before="100" w:after="100"/>
              <w:jc w:val="both"/>
            </w:pPr>
            <w:r w:rsidRPr="009E15E7">
              <w:t>самооценка на основе критериев успешности учебной деятельности.</w:t>
            </w:r>
          </w:p>
        </w:tc>
        <w:tc>
          <w:tcPr>
            <w:tcW w:w="995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Default="00B13F99" w:rsidP="00853295">
            <w:pPr>
              <w:autoSpaceDE w:val="0"/>
              <w:autoSpaceDN w:val="0"/>
              <w:adjustRightInd w:val="0"/>
              <w:jc w:val="both"/>
            </w:pPr>
            <w:r>
              <w:t>Б</w:t>
            </w:r>
          </w:p>
        </w:tc>
      </w:tr>
      <w:tr w:rsidR="00B13F99" w:rsidRPr="009E15E7" w:rsidTr="00853295">
        <w:trPr>
          <w:gridAfter w:val="7"/>
          <w:wAfter w:w="15001" w:type="dxa"/>
          <w:trHeight w:val="1"/>
        </w:trPr>
        <w:tc>
          <w:tcPr>
            <w:tcW w:w="513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Default="00B13F99" w:rsidP="00853295">
            <w:pPr>
              <w:autoSpaceDE w:val="0"/>
              <w:autoSpaceDN w:val="0"/>
              <w:adjustRightInd w:val="0"/>
              <w:jc w:val="both"/>
            </w:pPr>
            <w:r>
              <w:lastRenderedPageBreak/>
              <w:t>97</w:t>
            </w:r>
          </w:p>
        </w:tc>
        <w:tc>
          <w:tcPr>
            <w:tcW w:w="82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r>
              <w:rPr>
                <w:lang w:val="en-US"/>
              </w:rPr>
              <w:t>20</w:t>
            </w:r>
            <w:r>
              <w:t>.05</w:t>
            </w:r>
          </w:p>
        </w:tc>
        <w:tc>
          <w:tcPr>
            <w:tcW w:w="580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53580E" w:rsidRDefault="00B13F99" w:rsidP="00853295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42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Default="00B13F99" w:rsidP="00853295">
            <w:pPr>
              <w:suppressAutoHyphens/>
            </w:pPr>
            <w:r>
              <w:t>Моя семья</w:t>
            </w:r>
          </w:p>
        </w:tc>
        <w:tc>
          <w:tcPr>
            <w:tcW w:w="157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Default="00B13F99" w:rsidP="00853295">
            <w:pPr>
              <w:autoSpaceDE w:val="0"/>
              <w:autoSpaceDN w:val="0"/>
              <w:adjustRightInd w:val="0"/>
              <w:jc w:val="both"/>
            </w:pPr>
            <w:r w:rsidRPr="009E15E7">
              <w:t xml:space="preserve">А/Г/Ч: </w:t>
            </w:r>
            <w:proofErr w:type="spellStart"/>
            <w:r w:rsidRPr="009E15E7">
              <w:t>аудиотекст-история</w:t>
            </w:r>
            <w:proofErr w:type="spellEnd"/>
            <w:r w:rsidRPr="009E15E7">
              <w:t xml:space="preserve"> A </w:t>
            </w:r>
            <w:proofErr w:type="spellStart"/>
            <w:r w:rsidRPr="009E15E7">
              <w:t>photo</w:t>
            </w:r>
            <w:proofErr w:type="spellEnd"/>
            <w:r w:rsidRPr="009E15E7">
              <w:t xml:space="preserve"> </w:t>
            </w:r>
            <w:proofErr w:type="spellStart"/>
            <w:r w:rsidRPr="009E15E7">
              <w:t>competition</w:t>
            </w:r>
            <w:proofErr w:type="spellEnd"/>
            <w:r w:rsidRPr="009E15E7">
              <w:t>, Ч/Г: ответы на вопросы диало</w:t>
            </w:r>
            <w:proofErr w:type="gramStart"/>
            <w:r w:rsidRPr="009E15E7">
              <w:t>г-</w:t>
            </w:r>
            <w:proofErr w:type="gramEnd"/>
            <w:r w:rsidRPr="009E15E7">
              <w:t xml:space="preserve"> расспрос о картинках.  А/Ч: этикетный диал</w:t>
            </w:r>
            <w:r>
              <w:t xml:space="preserve">ог </w:t>
            </w:r>
            <w:proofErr w:type="spellStart"/>
            <w:r>
              <w:t>Th</w:t>
            </w:r>
            <w:proofErr w:type="gramStart"/>
            <w:r>
              <w:t>е</w:t>
            </w:r>
            <w:proofErr w:type="spellEnd"/>
            <w:proofErr w:type="gramEnd"/>
            <w:r>
              <w:t xml:space="preserve"> </w:t>
            </w:r>
            <w:r>
              <w:rPr>
                <w:lang w:val="en-US"/>
              </w:rPr>
              <w:t>Adjectives</w:t>
            </w:r>
            <w:r w:rsidRPr="009E15E7">
              <w:t xml:space="preserve">  Г: описание картинки. Изучающее чтение </w:t>
            </w:r>
            <w:proofErr w:type="spellStart"/>
            <w:proofErr w:type="gramStart"/>
            <w:r w:rsidRPr="009E15E7">
              <w:t>чтение</w:t>
            </w:r>
            <w:proofErr w:type="spellEnd"/>
            <w:proofErr w:type="gramEnd"/>
            <w:r w:rsidRPr="009E15E7">
              <w:t xml:space="preserve"> диалогов. Дополнение предложений подходящими по смыслу словами.</w:t>
            </w:r>
          </w:p>
        </w:tc>
        <w:tc>
          <w:tcPr>
            <w:tcW w:w="3259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-ItalicMT"/>
                <w:lang w:val="en-US"/>
              </w:rPr>
            </w:pPr>
            <w:r w:rsidRPr="009E15E7">
              <w:t>Речевые</w:t>
            </w:r>
            <w:r w:rsidRPr="009E15E7">
              <w:rPr>
                <w:lang w:val="en-US"/>
              </w:rPr>
              <w:t xml:space="preserve"> </w:t>
            </w:r>
            <w:r w:rsidRPr="009E15E7">
              <w:t>образцы</w:t>
            </w:r>
            <w:r w:rsidRPr="009E15E7">
              <w:rPr>
                <w:lang w:val="en-US"/>
              </w:rPr>
              <w:t xml:space="preserve">: </w:t>
            </w:r>
            <w:r w:rsidRPr="009E15E7">
              <w:rPr>
                <w:rFonts w:eastAsia="TimesNewRomanPS-ItalicMT"/>
                <w:lang w:val="en-US"/>
              </w:rPr>
              <w:t>Certainly not!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-ItalicMT"/>
                <w:lang w:val="en-US"/>
              </w:rPr>
            </w:pPr>
            <w:r w:rsidRPr="009E15E7">
              <w:t>Активная</w:t>
            </w:r>
            <w:r w:rsidRPr="009E15E7">
              <w:rPr>
                <w:lang w:val="en-US"/>
              </w:rPr>
              <w:t xml:space="preserve"> </w:t>
            </w:r>
            <w:r w:rsidRPr="009E15E7">
              <w:t>лексика</w:t>
            </w:r>
            <w:r w:rsidRPr="009E15E7">
              <w:rPr>
                <w:lang w:val="en-US"/>
              </w:rPr>
              <w:t xml:space="preserve">: </w:t>
            </w:r>
            <w:r w:rsidRPr="009E15E7">
              <w:rPr>
                <w:rFonts w:eastAsia="TimesNewRomanPS-ItalicMT"/>
                <w:lang w:val="en-US"/>
              </w:rPr>
              <w:t>surfboard, disguise, order, to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-ItalicMT"/>
                <w:lang w:val="en-US"/>
              </w:rPr>
            </w:pPr>
            <w:r w:rsidRPr="009E15E7">
              <w:rPr>
                <w:rFonts w:eastAsia="TimesNewRomanPS-ItalicMT"/>
                <w:lang w:val="en-US"/>
              </w:rPr>
              <w:t>meet – met, to lose – lost; steak, cornflakes,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proofErr w:type="spellStart"/>
            <w:r w:rsidRPr="009E15E7">
              <w:rPr>
                <w:rFonts w:eastAsia="TimesNewRomanPS-ItalicMT"/>
              </w:rPr>
              <w:t>strawberry</w:t>
            </w:r>
            <w:proofErr w:type="spellEnd"/>
            <w:r w:rsidRPr="009E15E7">
              <w:rPr>
                <w:rFonts w:eastAsia="TimesNewRomanPSMT"/>
              </w:rPr>
              <w:t>.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t>Грамматика</w:t>
            </w:r>
            <w:r w:rsidRPr="009E15E7">
              <w:rPr>
                <w:rFonts w:eastAsia="TimesNewRomanPSMT"/>
              </w:rPr>
              <w:t xml:space="preserve">: модальный глагол </w:t>
            </w:r>
            <w:proofErr w:type="spellStart"/>
            <w:r w:rsidRPr="009E15E7">
              <w:rPr>
                <w:rFonts w:eastAsia="TimesNewRomanPS-ItalicMT"/>
              </w:rPr>
              <w:t>must</w:t>
            </w:r>
            <w:proofErr w:type="spellEnd"/>
            <w:r w:rsidRPr="009E15E7">
              <w:rPr>
                <w:rFonts w:eastAsia="TimesNewRomanPS-ItalicMT"/>
              </w:rPr>
              <w:t xml:space="preserve"> </w:t>
            </w:r>
            <w:proofErr w:type="gramStart"/>
            <w:r w:rsidRPr="009E15E7">
              <w:rPr>
                <w:rFonts w:eastAsia="TimesNewRomanPSMT"/>
              </w:rPr>
              <w:t>в</w:t>
            </w:r>
            <w:proofErr w:type="gramEnd"/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 xml:space="preserve">инструкциях и приказах, глагол </w:t>
            </w:r>
            <w:proofErr w:type="spellStart"/>
            <w:r w:rsidRPr="009E15E7">
              <w:rPr>
                <w:rFonts w:eastAsia="TimesNewRomanPS-ItalicMT"/>
              </w:rPr>
              <w:t>can</w:t>
            </w:r>
            <w:proofErr w:type="spellEnd"/>
            <w:r w:rsidRPr="009E15E7">
              <w:rPr>
                <w:rFonts w:eastAsia="TimesNewRomanPS-ItalicMT"/>
              </w:rPr>
              <w:t xml:space="preserve"> </w:t>
            </w:r>
            <w:r w:rsidRPr="009E15E7">
              <w:rPr>
                <w:rFonts w:eastAsia="TimesNewRomanPSMT"/>
              </w:rPr>
              <w:t xml:space="preserve">в запросах разрешения; глагол </w:t>
            </w:r>
            <w:proofErr w:type="spellStart"/>
            <w:r w:rsidRPr="009E15E7">
              <w:rPr>
                <w:rFonts w:eastAsia="TimesNewRomanPS-ItalicMT"/>
              </w:rPr>
              <w:t>must</w:t>
            </w:r>
            <w:proofErr w:type="spellEnd"/>
            <w:r w:rsidRPr="009E15E7">
              <w:rPr>
                <w:rFonts w:eastAsia="TimesNewRomanPS-ItalicMT"/>
              </w:rPr>
              <w:t xml:space="preserve"> </w:t>
            </w:r>
            <w:r w:rsidRPr="009E15E7">
              <w:rPr>
                <w:rFonts w:eastAsia="TimesNewRomanPSMT"/>
              </w:rPr>
              <w:t>в вопросах</w:t>
            </w:r>
            <w:proofErr w:type="gramStart"/>
            <w:r w:rsidRPr="009E15E7">
              <w:rPr>
                <w:rFonts w:eastAsia="TimesNewRomanPSMT"/>
              </w:rPr>
              <w:t xml:space="preserve"> </w:t>
            </w:r>
            <w:r>
              <w:rPr>
                <w:rFonts w:eastAsia="TimesNewRomanPSMT"/>
              </w:rPr>
              <w:t>.</w:t>
            </w:r>
            <w:proofErr w:type="gramEnd"/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</w:p>
        </w:tc>
        <w:tc>
          <w:tcPr>
            <w:tcW w:w="2128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 xml:space="preserve">Воспринимать зрительно и на слух текст </w:t>
            </w:r>
            <w:proofErr w:type="gramStart"/>
            <w:r w:rsidRPr="009E15E7">
              <w:rPr>
                <w:rFonts w:eastAsia="TimesNewRomanPSMT"/>
              </w:rPr>
              <w:t>с</w:t>
            </w:r>
            <w:proofErr w:type="gramEnd"/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некоторыми новыми словами, соотносить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его содержание с иллюстрациями.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 xml:space="preserve">При </w:t>
            </w:r>
            <w:proofErr w:type="spellStart"/>
            <w:r w:rsidRPr="009E15E7">
              <w:rPr>
                <w:rFonts w:eastAsia="TimesNewRomanPSMT"/>
              </w:rPr>
              <w:t>аудировании</w:t>
            </w:r>
            <w:proofErr w:type="spellEnd"/>
            <w:r w:rsidRPr="009E15E7">
              <w:rPr>
                <w:rFonts w:eastAsia="TimesNewRomanPSMT"/>
              </w:rPr>
              <w:t xml:space="preserve"> выборочно понимать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необходимую информацию в сообщениях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 xml:space="preserve">прагматического характера с опорой </w:t>
            </w:r>
            <w:proofErr w:type="gramStart"/>
            <w:r w:rsidRPr="009E15E7">
              <w:rPr>
                <w:rFonts w:eastAsia="TimesNewRomanPSMT"/>
              </w:rPr>
              <w:t>на</w:t>
            </w:r>
            <w:proofErr w:type="gramEnd"/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контекст.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</w:p>
        </w:tc>
        <w:tc>
          <w:tcPr>
            <w:tcW w:w="3119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jc w:val="both"/>
            </w:pPr>
            <w:proofErr w:type="gramStart"/>
            <w:r w:rsidRPr="009E15E7">
              <w:t>Р</w:t>
            </w:r>
            <w:proofErr w:type="gramEnd"/>
            <w:r w:rsidRPr="009E15E7">
              <w:t>: выделять и формулировать то, что уже усвоено и что еще нужно усвоить, определять качество и уровня усвоения;</w:t>
            </w:r>
          </w:p>
          <w:p w:rsidR="00B13F99" w:rsidRPr="009E15E7" w:rsidRDefault="00B13F99" w:rsidP="00853295">
            <w:pPr>
              <w:jc w:val="both"/>
            </w:pPr>
            <w:proofErr w:type="gramStart"/>
            <w:r w:rsidRPr="009E15E7">
              <w:t>П</w:t>
            </w:r>
            <w:proofErr w:type="gramEnd"/>
            <w:r w:rsidRPr="009E15E7">
              <w:t>: запись, фиксация информации , в том числе с помощью  ИКТ, заполнение предложенных схем с опорой на прочитанный текст,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9E15E7">
              <w:t>К</w:t>
            </w:r>
            <w:proofErr w:type="gramEnd"/>
            <w:r w:rsidRPr="009E15E7">
              <w:t xml:space="preserve">: задавать </w:t>
            </w:r>
            <w:proofErr w:type="gramStart"/>
            <w:r w:rsidRPr="009E15E7">
              <w:t>вопросы</w:t>
            </w:r>
            <w:proofErr w:type="gramEnd"/>
            <w:r w:rsidRPr="009E15E7">
              <w:t>, необходимые для организации собственной деятельности и сотрудничества с партнёром</w:t>
            </w:r>
          </w:p>
        </w:tc>
        <w:tc>
          <w:tcPr>
            <w:tcW w:w="1846" w:type="dxa"/>
            <w:gridSpan w:val="9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spacing w:before="100" w:after="100"/>
              <w:jc w:val="both"/>
            </w:pPr>
            <w:r w:rsidRPr="009E15E7">
              <w:t xml:space="preserve">Развитие таких качеств, как воля, целеустремленность, </w:t>
            </w:r>
            <w:proofErr w:type="spellStart"/>
            <w:r w:rsidRPr="009E15E7">
              <w:t>креативность</w:t>
            </w:r>
            <w:proofErr w:type="spellEnd"/>
            <w:r w:rsidRPr="009E15E7">
              <w:t>, трудолюбие, дисциплинированность</w:t>
            </w:r>
          </w:p>
        </w:tc>
        <w:tc>
          <w:tcPr>
            <w:tcW w:w="995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Default="00B13F99" w:rsidP="00853295">
            <w:pPr>
              <w:autoSpaceDE w:val="0"/>
              <w:autoSpaceDN w:val="0"/>
              <w:adjustRightInd w:val="0"/>
              <w:jc w:val="both"/>
            </w:pPr>
            <w:r>
              <w:t>В</w:t>
            </w:r>
          </w:p>
        </w:tc>
      </w:tr>
      <w:tr w:rsidR="00B13F99" w:rsidRPr="009E15E7" w:rsidTr="00853295">
        <w:trPr>
          <w:gridAfter w:val="7"/>
          <w:wAfter w:w="15001" w:type="dxa"/>
          <w:trHeight w:val="1"/>
        </w:trPr>
        <w:tc>
          <w:tcPr>
            <w:tcW w:w="513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Default="00B13F99" w:rsidP="00853295">
            <w:pPr>
              <w:autoSpaceDE w:val="0"/>
              <w:autoSpaceDN w:val="0"/>
              <w:adjustRightInd w:val="0"/>
              <w:jc w:val="both"/>
            </w:pPr>
            <w:r>
              <w:lastRenderedPageBreak/>
              <w:t>98</w:t>
            </w:r>
          </w:p>
        </w:tc>
        <w:tc>
          <w:tcPr>
            <w:tcW w:w="82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r>
              <w:t>2</w:t>
            </w:r>
            <w:proofErr w:type="spellStart"/>
            <w:r>
              <w:rPr>
                <w:lang w:val="en-US"/>
              </w:rPr>
              <w:t>2</w:t>
            </w:r>
            <w:proofErr w:type="spellEnd"/>
            <w:r>
              <w:t>.05</w:t>
            </w:r>
          </w:p>
        </w:tc>
        <w:tc>
          <w:tcPr>
            <w:tcW w:w="580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53580E" w:rsidRDefault="00B13F99" w:rsidP="00853295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42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Default="00B13F99" w:rsidP="00853295">
            <w:pPr>
              <w:suppressAutoHyphens/>
            </w:pPr>
            <w:r>
              <w:t>Пишем резюме</w:t>
            </w:r>
          </w:p>
        </w:tc>
        <w:tc>
          <w:tcPr>
            <w:tcW w:w="157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Default="00B13F99" w:rsidP="00853295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9E15E7">
              <w:t>А</w:t>
            </w:r>
            <w:r w:rsidRPr="00A64D11">
              <w:t>/</w:t>
            </w:r>
            <w:r w:rsidRPr="009E15E7">
              <w:t>Ч</w:t>
            </w:r>
            <w:r w:rsidRPr="00A64D11">
              <w:t>/</w:t>
            </w:r>
            <w:r w:rsidRPr="009E15E7">
              <w:t>Г</w:t>
            </w:r>
            <w:r w:rsidRPr="00A64D11">
              <w:t xml:space="preserve">  </w:t>
            </w:r>
            <w:r w:rsidRPr="009E15E7">
              <w:t xml:space="preserve">Аудирование с пониманием основной </w:t>
            </w:r>
            <w:proofErr w:type="spellStart"/>
            <w:r w:rsidRPr="009E15E7">
              <w:t>иформации</w:t>
            </w:r>
            <w:proofErr w:type="spellEnd"/>
            <w:r w:rsidRPr="009E15E7">
              <w:t xml:space="preserve">  с опорой на </w:t>
            </w:r>
            <w:proofErr w:type="spellStart"/>
            <w:r w:rsidRPr="009E15E7">
              <w:t>иллюстарции</w:t>
            </w:r>
            <w:proofErr w:type="spellEnd"/>
            <w:r w:rsidRPr="009E15E7">
              <w:t>.</w:t>
            </w:r>
            <w:proofErr w:type="gramEnd"/>
            <w:r w:rsidRPr="009E15E7">
              <w:t xml:space="preserve"> Подбор иллюстраций к отдельным частям текста. Догадка о значении </w:t>
            </w:r>
            <w:proofErr w:type="spellStart"/>
            <w:r w:rsidRPr="009E15E7">
              <w:t>однокаренных</w:t>
            </w:r>
            <w:proofErr w:type="spellEnd"/>
            <w:r w:rsidRPr="009E15E7">
              <w:t xml:space="preserve"> слов.</w:t>
            </w:r>
          </w:p>
        </w:tc>
        <w:tc>
          <w:tcPr>
            <w:tcW w:w="3259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9408A" w:rsidRDefault="00B13F99" w:rsidP="00853295">
            <w:pPr>
              <w:suppressAutoHyphens/>
            </w:pPr>
            <w:r>
              <w:t xml:space="preserve">Предложения с косвенной речью; сложносочиненные предложения с </w:t>
            </w:r>
            <w:proofErr w:type="gramStart"/>
            <w:r>
              <w:t>придаточными</w:t>
            </w:r>
            <w:proofErr w:type="gramEnd"/>
            <w:r>
              <w:t xml:space="preserve"> дополнительными (</w:t>
            </w:r>
            <w:r w:rsidRPr="00601E5D">
              <w:rPr>
                <w:lang w:val="en-US"/>
              </w:rPr>
              <w:t>Reported</w:t>
            </w:r>
            <w:r w:rsidRPr="0099408A">
              <w:t xml:space="preserve"> </w:t>
            </w:r>
            <w:r w:rsidRPr="00601E5D">
              <w:rPr>
                <w:lang w:val="en-US"/>
              </w:rPr>
              <w:t>Speech</w:t>
            </w:r>
            <w:r>
              <w:t>)</w:t>
            </w:r>
            <w:r w:rsidRPr="0099408A">
              <w:t>.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r>
              <w:t>Временные формы глаголов.</w:t>
            </w:r>
          </w:p>
        </w:tc>
        <w:tc>
          <w:tcPr>
            <w:tcW w:w="2128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Участвовать в диалоге-обмене мнениями: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выражать свою точку зрения и обосновывать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ее; выслушивать мнение партнера и выражать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согласие/несогласие с ним; выражать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9E15E7">
              <w:rPr>
                <w:rFonts w:eastAsia="TimesNewRomanPSMT"/>
              </w:rPr>
              <w:t>сомнение.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</w:p>
        </w:tc>
        <w:tc>
          <w:tcPr>
            <w:tcW w:w="3119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9E15E7">
              <w:t>Р</w:t>
            </w:r>
            <w:proofErr w:type="gramEnd"/>
            <w:r w:rsidRPr="009E15E7">
              <w:t>: преобразовывать практическую ситуацию в познавательную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9E15E7">
              <w:t>П</w:t>
            </w:r>
            <w:proofErr w:type="gramEnd"/>
            <w:r w:rsidRPr="009E15E7">
              <w:t>: ориентироваться в разнообразии способов решения задач, оценка информации (критическая оценка, оценка достоверности).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9E15E7">
              <w:t>К</w:t>
            </w:r>
            <w:proofErr w:type="gramEnd"/>
            <w:r w:rsidRPr="009E15E7">
              <w:t xml:space="preserve">: определять </w:t>
            </w:r>
            <w:proofErr w:type="gramStart"/>
            <w:r w:rsidRPr="009E15E7">
              <w:t>общую</w:t>
            </w:r>
            <w:proofErr w:type="gramEnd"/>
            <w:r w:rsidRPr="009E15E7">
              <w:t xml:space="preserve"> цель и пути ее достижения</w:t>
            </w:r>
          </w:p>
        </w:tc>
        <w:tc>
          <w:tcPr>
            <w:tcW w:w="1846" w:type="dxa"/>
            <w:gridSpan w:val="9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r w:rsidRPr="009E15E7">
              <w:t>мир в единстве и разнообразии природы, народов, культур и религий.</w:t>
            </w:r>
          </w:p>
        </w:tc>
        <w:tc>
          <w:tcPr>
            <w:tcW w:w="995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Default="00B13F99" w:rsidP="00853295">
            <w:pPr>
              <w:autoSpaceDE w:val="0"/>
              <w:autoSpaceDN w:val="0"/>
              <w:adjustRightInd w:val="0"/>
              <w:jc w:val="both"/>
            </w:pPr>
            <w:r>
              <w:t>2.3.1.</w:t>
            </w:r>
          </w:p>
        </w:tc>
      </w:tr>
      <w:tr w:rsidR="00B13F99" w:rsidRPr="009E15E7" w:rsidTr="00853295">
        <w:trPr>
          <w:gridAfter w:val="7"/>
          <w:wAfter w:w="15001" w:type="dxa"/>
          <w:trHeight w:val="1"/>
        </w:trPr>
        <w:tc>
          <w:tcPr>
            <w:tcW w:w="513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Default="00B13F99" w:rsidP="00853295">
            <w:pPr>
              <w:autoSpaceDE w:val="0"/>
              <w:autoSpaceDN w:val="0"/>
              <w:adjustRightInd w:val="0"/>
              <w:jc w:val="both"/>
            </w:pPr>
            <w:r>
              <w:t>99</w:t>
            </w:r>
          </w:p>
        </w:tc>
        <w:tc>
          <w:tcPr>
            <w:tcW w:w="82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r>
              <w:t>2</w:t>
            </w:r>
            <w:r>
              <w:rPr>
                <w:lang w:val="en-US"/>
              </w:rPr>
              <w:t>4</w:t>
            </w:r>
            <w:r>
              <w:t>.05</w:t>
            </w:r>
          </w:p>
        </w:tc>
        <w:tc>
          <w:tcPr>
            <w:tcW w:w="580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53580E" w:rsidRDefault="00B13F99" w:rsidP="00853295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42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Default="00B13F99" w:rsidP="00853295">
            <w:pPr>
              <w:suppressAutoHyphens/>
            </w:pPr>
            <w:r>
              <w:t>Чему мы научились за год?</w:t>
            </w:r>
          </w:p>
        </w:tc>
        <w:tc>
          <w:tcPr>
            <w:tcW w:w="157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Default="00B13F99" w:rsidP="00853295">
            <w:pPr>
              <w:autoSpaceDE w:val="0"/>
              <w:autoSpaceDN w:val="0"/>
              <w:adjustRightInd w:val="0"/>
              <w:jc w:val="both"/>
            </w:pPr>
            <w:r w:rsidRPr="009E15E7">
              <w:rPr>
                <w:color w:val="000000"/>
              </w:rPr>
              <w:t>Формирование языковой компетенции</w:t>
            </w:r>
          </w:p>
        </w:tc>
        <w:tc>
          <w:tcPr>
            <w:tcW w:w="3259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r>
              <w:t>Повторение лексики</w:t>
            </w:r>
          </w:p>
        </w:tc>
        <w:tc>
          <w:tcPr>
            <w:tcW w:w="2128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proofErr w:type="spellStart"/>
            <w:r>
              <w:rPr>
                <w:rFonts w:eastAsia="TimesNewRomanPSMT"/>
              </w:rPr>
              <w:t>Умениея</w:t>
            </w:r>
            <w:proofErr w:type="spellEnd"/>
            <w:r>
              <w:rPr>
                <w:rFonts w:eastAsia="TimesNewRomanPSMT"/>
              </w:rPr>
              <w:t xml:space="preserve"> показать свои знания по темам</w:t>
            </w:r>
          </w:p>
        </w:tc>
        <w:tc>
          <w:tcPr>
            <w:tcW w:w="3119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9E15E7">
              <w:t>Р</w:t>
            </w:r>
            <w:proofErr w:type="gramEnd"/>
            <w:r w:rsidRPr="009E15E7">
              <w:t>: преобразовывать практическую ситуацию в познавательную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9E15E7">
              <w:t>П</w:t>
            </w:r>
            <w:proofErr w:type="gramEnd"/>
            <w:r w:rsidRPr="009E15E7">
              <w:t>: ориентироваться в разнообразии способов решения задач, оценка информации (критическая оценка, оценка достоверности).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9E15E7">
              <w:t>К</w:t>
            </w:r>
            <w:proofErr w:type="gramEnd"/>
            <w:r w:rsidRPr="009E15E7">
              <w:t xml:space="preserve">: определять </w:t>
            </w:r>
            <w:proofErr w:type="gramStart"/>
            <w:r w:rsidRPr="009E15E7">
              <w:t>общую</w:t>
            </w:r>
            <w:proofErr w:type="gramEnd"/>
            <w:r w:rsidRPr="009E15E7">
              <w:t xml:space="preserve"> цель и пути ее достижения</w:t>
            </w:r>
          </w:p>
        </w:tc>
        <w:tc>
          <w:tcPr>
            <w:tcW w:w="1846" w:type="dxa"/>
            <w:gridSpan w:val="9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r w:rsidRPr="009E15E7">
              <w:t>мир в единстве и разнообразии природы, народов, культур и религий.</w:t>
            </w:r>
          </w:p>
        </w:tc>
        <w:tc>
          <w:tcPr>
            <w:tcW w:w="995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Default="00B13F99" w:rsidP="00853295">
            <w:pPr>
              <w:autoSpaceDE w:val="0"/>
              <w:autoSpaceDN w:val="0"/>
              <w:adjustRightInd w:val="0"/>
              <w:jc w:val="both"/>
            </w:pPr>
          </w:p>
        </w:tc>
      </w:tr>
      <w:tr w:rsidR="00B13F99" w:rsidRPr="009E15E7" w:rsidTr="00853295">
        <w:trPr>
          <w:gridAfter w:val="7"/>
          <w:wAfter w:w="15001" w:type="dxa"/>
          <w:trHeight w:val="1"/>
        </w:trPr>
        <w:tc>
          <w:tcPr>
            <w:tcW w:w="513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Default="00B13F99" w:rsidP="00853295">
            <w:pPr>
              <w:autoSpaceDE w:val="0"/>
              <w:autoSpaceDN w:val="0"/>
              <w:adjustRightInd w:val="0"/>
              <w:jc w:val="both"/>
            </w:pPr>
            <w:r>
              <w:t>100</w:t>
            </w:r>
          </w:p>
        </w:tc>
        <w:tc>
          <w:tcPr>
            <w:tcW w:w="82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r>
              <w:t>2</w:t>
            </w:r>
            <w:r>
              <w:rPr>
                <w:lang w:val="en-US"/>
              </w:rPr>
              <w:t>7</w:t>
            </w:r>
            <w:r>
              <w:t>.05</w:t>
            </w:r>
          </w:p>
        </w:tc>
        <w:tc>
          <w:tcPr>
            <w:tcW w:w="580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53580E" w:rsidRDefault="00B13F99" w:rsidP="00853295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42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>
              <w:rPr>
                <w:rFonts w:eastAsia="TimesNewRomanPSMT"/>
              </w:rPr>
              <w:t>Урок повторения по теме: « Описание характера».</w:t>
            </w:r>
          </w:p>
        </w:tc>
        <w:tc>
          <w:tcPr>
            <w:tcW w:w="157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r w:rsidRPr="009E15E7">
              <w:t>А</w:t>
            </w:r>
            <w:r w:rsidRPr="003D071B">
              <w:t>/</w:t>
            </w:r>
            <w:r w:rsidRPr="009E15E7">
              <w:t>Г</w:t>
            </w:r>
            <w:r w:rsidRPr="003D071B">
              <w:t>/</w:t>
            </w:r>
            <w:r w:rsidRPr="009E15E7">
              <w:t>Ч</w:t>
            </w:r>
            <w:r w:rsidRPr="003D071B">
              <w:t xml:space="preserve">: </w:t>
            </w:r>
            <w:proofErr w:type="spellStart"/>
            <w:r w:rsidRPr="009E15E7">
              <w:t>аудиотекст</w:t>
            </w:r>
            <w:proofErr w:type="spellEnd"/>
            <w:r w:rsidRPr="003D071B">
              <w:t xml:space="preserve"> 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r w:rsidRPr="009E15E7">
              <w:t xml:space="preserve">совета </w:t>
            </w:r>
          </w:p>
          <w:p w:rsidR="00B13F99" w:rsidRDefault="00B13F99" w:rsidP="00853295">
            <w:pPr>
              <w:autoSpaceDE w:val="0"/>
              <w:autoSpaceDN w:val="0"/>
              <w:adjustRightInd w:val="0"/>
              <w:jc w:val="both"/>
            </w:pPr>
            <w:r w:rsidRPr="009E15E7">
              <w:t xml:space="preserve">соотнесение слуховой и </w:t>
            </w:r>
            <w:r w:rsidRPr="009E15E7">
              <w:lastRenderedPageBreak/>
              <w:t>зрительной информации</w:t>
            </w:r>
          </w:p>
        </w:tc>
        <w:tc>
          <w:tcPr>
            <w:tcW w:w="3259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r>
              <w:lastRenderedPageBreak/>
              <w:t>Повторение лексики</w:t>
            </w:r>
          </w:p>
        </w:tc>
        <w:tc>
          <w:tcPr>
            <w:tcW w:w="2128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>
              <w:rPr>
                <w:rFonts w:eastAsia="TimesNewRomanPSMT"/>
              </w:rPr>
              <w:t>Повторение грамматики</w:t>
            </w:r>
          </w:p>
        </w:tc>
        <w:tc>
          <w:tcPr>
            <w:tcW w:w="3119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9E15E7">
              <w:t>Р</w:t>
            </w:r>
            <w:proofErr w:type="gramEnd"/>
            <w:r w:rsidRPr="009E15E7">
              <w:t>: сличать способ действия и его результат с заданным эталоном с целью обнаружения отклонений и отличий от эталона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9E15E7">
              <w:lastRenderedPageBreak/>
              <w:t>П</w:t>
            </w:r>
            <w:proofErr w:type="gramEnd"/>
            <w:r w:rsidRPr="009E15E7">
              <w:t>: сличать способ действия и его результат с заданным эталоном с целью обнаружения отклонений и отличий от эталона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9E15E7">
              <w:t>К</w:t>
            </w:r>
            <w:proofErr w:type="gramEnd"/>
            <w:r w:rsidRPr="009E15E7">
              <w:t>: осуществлять взаимный контроль</w:t>
            </w:r>
          </w:p>
        </w:tc>
        <w:tc>
          <w:tcPr>
            <w:tcW w:w="1846" w:type="dxa"/>
            <w:gridSpan w:val="9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r w:rsidRPr="009E15E7">
              <w:lastRenderedPageBreak/>
              <w:t xml:space="preserve">самооценка на основе критериев успешности учебной </w:t>
            </w:r>
            <w:r w:rsidRPr="009E15E7">
              <w:lastRenderedPageBreak/>
              <w:t>деятельности.</w:t>
            </w:r>
          </w:p>
        </w:tc>
        <w:tc>
          <w:tcPr>
            <w:tcW w:w="995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Default="00B13F99" w:rsidP="00853295">
            <w:pPr>
              <w:autoSpaceDE w:val="0"/>
              <w:autoSpaceDN w:val="0"/>
              <w:adjustRightInd w:val="0"/>
              <w:jc w:val="both"/>
            </w:pPr>
          </w:p>
        </w:tc>
      </w:tr>
      <w:tr w:rsidR="00B13F99" w:rsidRPr="009E15E7" w:rsidTr="00853295">
        <w:trPr>
          <w:gridAfter w:val="7"/>
          <w:wAfter w:w="15001" w:type="dxa"/>
          <w:trHeight w:val="1"/>
        </w:trPr>
        <w:tc>
          <w:tcPr>
            <w:tcW w:w="513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Default="00B13F99" w:rsidP="00853295">
            <w:pPr>
              <w:autoSpaceDE w:val="0"/>
              <w:autoSpaceDN w:val="0"/>
              <w:adjustRightInd w:val="0"/>
              <w:jc w:val="both"/>
            </w:pPr>
            <w:r>
              <w:lastRenderedPageBreak/>
              <w:t>101</w:t>
            </w:r>
          </w:p>
        </w:tc>
        <w:tc>
          <w:tcPr>
            <w:tcW w:w="82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r>
              <w:t>2</w:t>
            </w:r>
            <w:r>
              <w:rPr>
                <w:lang w:val="en-US"/>
              </w:rPr>
              <w:t>9</w:t>
            </w:r>
            <w:r>
              <w:t>.05</w:t>
            </w:r>
          </w:p>
        </w:tc>
        <w:tc>
          <w:tcPr>
            <w:tcW w:w="580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53580E" w:rsidRDefault="00B13F99" w:rsidP="00853295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42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>
              <w:rPr>
                <w:rFonts w:eastAsia="TimesNewRomanPSMT"/>
              </w:rPr>
              <w:t>Контрольная работа по теме: «Описание характера»</w:t>
            </w:r>
          </w:p>
        </w:tc>
        <w:tc>
          <w:tcPr>
            <w:tcW w:w="157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Default="00B13F99" w:rsidP="00853295">
            <w:pPr>
              <w:autoSpaceDE w:val="0"/>
              <w:autoSpaceDN w:val="0"/>
              <w:adjustRightInd w:val="0"/>
              <w:jc w:val="both"/>
            </w:pPr>
            <w:r>
              <w:t>Контрольная работа</w:t>
            </w:r>
          </w:p>
        </w:tc>
        <w:tc>
          <w:tcPr>
            <w:tcW w:w="3259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r>
              <w:t>Повторение всей грамматики</w:t>
            </w:r>
          </w:p>
        </w:tc>
        <w:tc>
          <w:tcPr>
            <w:tcW w:w="2128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r w:rsidRPr="009E15E7">
              <w:rPr>
                <w:rFonts w:eastAsia="TimesNewRomanPSMT"/>
              </w:rPr>
              <w:t>Умение показать свои знания по темам.</w:t>
            </w:r>
          </w:p>
        </w:tc>
        <w:tc>
          <w:tcPr>
            <w:tcW w:w="3119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9E15E7">
              <w:t>Р</w:t>
            </w:r>
            <w:proofErr w:type="gramEnd"/>
            <w:r w:rsidRPr="009E15E7">
              <w:t>: сличать способ действия и его результат с заданным эталоном с целью обнаружения отклонений и отличий от эталона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9E15E7">
              <w:t>П</w:t>
            </w:r>
            <w:proofErr w:type="gramEnd"/>
            <w:r w:rsidRPr="009E15E7">
              <w:t>: сличать способ действия и его результат с задан</w:t>
            </w:r>
            <w:r>
              <w:t>ным эталоном.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9E15E7">
              <w:t>К</w:t>
            </w:r>
            <w:proofErr w:type="gramEnd"/>
            <w:r w:rsidRPr="009E15E7">
              <w:t>: осуществлять взаимный контроль</w:t>
            </w:r>
          </w:p>
        </w:tc>
        <w:tc>
          <w:tcPr>
            <w:tcW w:w="1846" w:type="dxa"/>
            <w:gridSpan w:val="9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r w:rsidRPr="009E15E7">
              <w:t>самооценка на основе критериев успешности учебной деятельности.</w:t>
            </w:r>
          </w:p>
        </w:tc>
        <w:tc>
          <w:tcPr>
            <w:tcW w:w="995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Default="00B13F99" w:rsidP="00853295">
            <w:pPr>
              <w:autoSpaceDE w:val="0"/>
              <w:autoSpaceDN w:val="0"/>
              <w:adjustRightInd w:val="0"/>
              <w:jc w:val="both"/>
            </w:pPr>
          </w:p>
        </w:tc>
      </w:tr>
      <w:tr w:rsidR="00B13F99" w:rsidRPr="009E15E7" w:rsidTr="00853295">
        <w:trPr>
          <w:gridAfter w:val="7"/>
          <w:wAfter w:w="15001" w:type="dxa"/>
          <w:trHeight w:val="1"/>
        </w:trPr>
        <w:tc>
          <w:tcPr>
            <w:tcW w:w="513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Default="00B13F99" w:rsidP="00853295">
            <w:pPr>
              <w:autoSpaceDE w:val="0"/>
              <w:autoSpaceDN w:val="0"/>
              <w:adjustRightInd w:val="0"/>
              <w:jc w:val="both"/>
            </w:pPr>
            <w:r>
              <w:t>102</w:t>
            </w:r>
          </w:p>
        </w:tc>
        <w:tc>
          <w:tcPr>
            <w:tcW w:w="82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r>
              <w:t>3</w:t>
            </w:r>
            <w:r>
              <w:rPr>
                <w:lang w:val="en-US"/>
              </w:rPr>
              <w:t>1</w:t>
            </w:r>
            <w:r>
              <w:t>.05</w:t>
            </w:r>
          </w:p>
        </w:tc>
        <w:tc>
          <w:tcPr>
            <w:tcW w:w="580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53580E" w:rsidRDefault="00B13F99" w:rsidP="00853295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42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Default="00B13F99" w:rsidP="00853295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>
              <w:rPr>
                <w:rFonts w:eastAsia="TimesNewRomanPSMT"/>
              </w:rPr>
              <w:t>Урок обобщения «Английские времена». Грамматика</w:t>
            </w:r>
          </w:p>
        </w:tc>
        <w:tc>
          <w:tcPr>
            <w:tcW w:w="157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r w:rsidRPr="009E15E7">
              <w:t xml:space="preserve">А/Г: </w:t>
            </w:r>
            <w:proofErr w:type="spellStart"/>
            <w:r w:rsidRPr="009E15E7">
              <w:t>аудиотекст</w:t>
            </w:r>
            <w:proofErr w:type="spellEnd"/>
            <w:r w:rsidRPr="009E15E7">
              <w:t xml:space="preserve"> и заполнение таблиц</w:t>
            </w:r>
            <w:r>
              <w:t xml:space="preserve">ы на основе </w:t>
            </w:r>
            <w:proofErr w:type="gramStart"/>
            <w:r>
              <w:t>прослушанного</w:t>
            </w:r>
            <w:proofErr w:type="gramEnd"/>
            <w:r>
              <w:t xml:space="preserve">. </w:t>
            </w:r>
            <w:proofErr w:type="gramStart"/>
            <w:r>
              <w:t>П</w:t>
            </w:r>
            <w:proofErr w:type="gramEnd"/>
            <w:r>
              <w:t>/</w:t>
            </w:r>
            <w:proofErr w:type="spellStart"/>
            <w:r>
              <w:t>Г:</w:t>
            </w:r>
            <w:r w:rsidRPr="009E15E7">
              <w:t>составление</w:t>
            </w:r>
            <w:proofErr w:type="spellEnd"/>
            <w:r w:rsidRPr="009E15E7">
              <w:t xml:space="preserve"> расписания на день, диалог-расспрос о</w:t>
            </w:r>
            <w:r>
              <w:t xml:space="preserve"> распорядке дня.</w:t>
            </w:r>
            <w:r w:rsidRPr="009E15E7">
              <w:t xml:space="preserve"> Обсуждение возможных </w:t>
            </w:r>
            <w:r w:rsidRPr="009E15E7">
              <w:lastRenderedPageBreak/>
              <w:t xml:space="preserve">занятий детей в деревне и в городе сочинение о </w:t>
            </w:r>
            <w:proofErr w:type="gramStart"/>
            <w:r w:rsidRPr="009E15E7">
              <w:t>дне</w:t>
            </w:r>
            <w:proofErr w:type="gramEnd"/>
            <w:r w:rsidRPr="009E15E7">
              <w:t xml:space="preserve"> проведенном с семьей Лексика названия школьных предметов. </w:t>
            </w:r>
          </w:p>
        </w:tc>
        <w:tc>
          <w:tcPr>
            <w:tcW w:w="3259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B86C8F" w:rsidRDefault="00B13F99" w:rsidP="00853295">
            <w:pPr>
              <w:autoSpaceDE w:val="0"/>
              <w:autoSpaceDN w:val="0"/>
              <w:adjustRightInd w:val="0"/>
              <w:jc w:val="both"/>
            </w:pPr>
            <w:r>
              <w:lastRenderedPageBreak/>
              <w:t>С</w:t>
            </w:r>
            <w:r w:rsidRPr="000C6E02">
              <w:t xml:space="preserve">равнивать способы выражения действия в </w:t>
            </w:r>
            <w:proofErr w:type="spellStart"/>
            <w:r w:rsidRPr="000C6E02">
              <w:t>Present</w:t>
            </w:r>
            <w:proofErr w:type="spellEnd"/>
            <w:r w:rsidRPr="000C6E02">
              <w:t xml:space="preserve"> </w:t>
            </w:r>
            <w:proofErr w:type="spellStart"/>
            <w:r w:rsidRPr="000C6E02">
              <w:t>Simple</w:t>
            </w:r>
            <w:proofErr w:type="spellEnd"/>
            <w:r w:rsidRPr="000C6E02">
              <w:t xml:space="preserve">, </w:t>
            </w:r>
            <w:proofErr w:type="spellStart"/>
            <w:r w:rsidRPr="000C6E02">
              <w:t>Past</w:t>
            </w:r>
            <w:proofErr w:type="spellEnd"/>
            <w:r w:rsidRPr="000C6E02">
              <w:t xml:space="preserve"> </w:t>
            </w:r>
            <w:proofErr w:type="spellStart"/>
            <w:r w:rsidRPr="000C6E02">
              <w:t>Simple</w:t>
            </w:r>
            <w:proofErr w:type="spellEnd"/>
            <w:r w:rsidRPr="000C6E02">
              <w:t xml:space="preserve"> и </w:t>
            </w:r>
            <w:proofErr w:type="spellStart"/>
            <w:r w:rsidRPr="000C6E02">
              <w:t>Future</w:t>
            </w:r>
            <w:proofErr w:type="spellEnd"/>
            <w:r w:rsidRPr="000C6E02">
              <w:t xml:space="preserve"> </w:t>
            </w:r>
            <w:proofErr w:type="spellStart"/>
            <w:r w:rsidRPr="000C6E02">
              <w:t>Simple</w:t>
            </w:r>
            <w:proofErr w:type="spellEnd"/>
            <w:r w:rsidRPr="000C6E02">
              <w:t>;</w:t>
            </w:r>
          </w:p>
        </w:tc>
        <w:tc>
          <w:tcPr>
            <w:tcW w:w="2128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r w:rsidRPr="009E15E7">
              <w:t xml:space="preserve">Читать вслух текст, построенный на изученном материале, соблюдая правила произношения, ударение, ритм английского предложения. </w:t>
            </w:r>
          </w:p>
        </w:tc>
        <w:tc>
          <w:tcPr>
            <w:tcW w:w="3119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r w:rsidRPr="009E15E7">
              <w:t>Р</w:t>
            </w:r>
            <w:proofErr w:type="gramStart"/>
            <w:r w:rsidRPr="009E15E7">
              <w:t>:п</w:t>
            </w:r>
            <w:proofErr w:type="gramEnd"/>
            <w:r w:rsidRPr="009E15E7">
              <w:t>реобразовывать практическую задачу в познавательную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r w:rsidRPr="009E15E7">
              <w:t>П</w:t>
            </w:r>
            <w:proofErr w:type="gramStart"/>
            <w:r w:rsidRPr="009E15E7">
              <w:t>:п</w:t>
            </w:r>
            <w:proofErr w:type="gramEnd"/>
            <w:r w:rsidRPr="009E15E7">
              <w:t>оиск и выделение необходимой информации из различных источников в разных формах (текст, рисунок, таблица, диаграмма, схема).</w:t>
            </w:r>
          </w:p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9E15E7">
              <w:t>К</w:t>
            </w:r>
            <w:proofErr w:type="gramEnd"/>
            <w:r w:rsidRPr="009E15E7">
              <w:t>: строить диалогическое высказывание, работа в парах</w:t>
            </w:r>
          </w:p>
        </w:tc>
        <w:tc>
          <w:tcPr>
            <w:tcW w:w="1846" w:type="dxa"/>
            <w:gridSpan w:val="9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r w:rsidRPr="009E15E7">
              <w:t xml:space="preserve">гуманистическое сознание, целостный, социально ориентированный взгляд на мир в </w:t>
            </w:r>
            <w:r>
              <w:t>единстве и разнообразии</w:t>
            </w:r>
            <w:r w:rsidRPr="009E15E7">
              <w:t xml:space="preserve"> народов, культур и религий.</w:t>
            </w:r>
          </w:p>
        </w:tc>
        <w:tc>
          <w:tcPr>
            <w:tcW w:w="995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13F99" w:rsidRPr="009E15E7" w:rsidRDefault="00B13F99" w:rsidP="00853295">
            <w:pPr>
              <w:autoSpaceDE w:val="0"/>
              <w:autoSpaceDN w:val="0"/>
              <w:adjustRightInd w:val="0"/>
              <w:jc w:val="both"/>
            </w:pPr>
            <w:r>
              <w:t>5.2.6.</w:t>
            </w:r>
          </w:p>
        </w:tc>
      </w:tr>
    </w:tbl>
    <w:p w:rsidR="00B13F99" w:rsidRPr="00B13F99" w:rsidRDefault="00B13F99" w:rsidP="00B13F99">
      <w:pPr>
        <w:tabs>
          <w:tab w:val="left" w:pos="5670"/>
        </w:tabs>
        <w:rPr>
          <w:lang w:val="en-US"/>
        </w:rPr>
      </w:pPr>
    </w:p>
    <w:sectPr w:rsidR="00B13F99" w:rsidRPr="00B13F99" w:rsidSect="00B13F99">
      <w:pgSz w:w="16838" w:h="11906" w:orient="landscape"/>
      <w:pgMar w:top="709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953F3" w:rsidRDefault="00D953F3" w:rsidP="00521C70">
      <w:r>
        <w:separator/>
      </w:r>
    </w:p>
  </w:endnote>
  <w:endnote w:type="continuationSeparator" w:id="0">
    <w:p w:rsidR="00D953F3" w:rsidRDefault="00D953F3" w:rsidP="00521C7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NewRomanPS-Italic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PS-Bold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953F3" w:rsidRDefault="00D953F3" w:rsidP="00521C70">
      <w:r>
        <w:separator/>
      </w:r>
    </w:p>
  </w:footnote>
  <w:footnote w:type="continuationSeparator" w:id="0">
    <w:p w:rsidR="00D953F3" w:rsidRDefault="00D953F3" w:rsidP="00521C7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D5945148"/>
    <w:lvl w:ilvl="0">
      <w:numFmt w:val="decimal"/>
      <w:lvlText w:val="*"/>
      <w:lvlJc w:val="left"/>
    </w:lvl>
  </w:abstractNum>
  <w:abstractNum w:abstractNumId="1">
    <w:nsid w:val="00000001"/>
    <w:multiLevelType w:val="multilevel"/>
    <w:tmpl w:val="0082DEC0"/>
    <w:lvl w:ilvl="0">
      <w:start w:val="1"/>
      <w:numFmt w:val="decimal"/>
      <w:lvlText w:val="%1."/>
      <w:lvlJc w:val="left"/>
      <w:rPr>
        <w:rFonts w:ascii="Sylfaen" w:hAnsi="Sylfaen" w:cs="Sylfae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18"/>
        <w:szCs w:val="18"/>
        <w:u w:val="none"/>
        <w:lang w:val="ru-RU"/>
      </w:rPr>
    </w:lvl>
    <w:lvl w:ilvl="1">
      <w:start w:val="1"/>
      <w:numFmt w:val="decimal"/>
      <w:lvlText w:val="%1."/>
      <w:lvlJc w:val="left"/>
      <w:rPr>
        <w:rFonts w:ascii="Sylfaen" w:hAnsi="Sylfaen" w:cs="Sylfae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18"/>
        <w:szCs w:val="18"/>
        <w:u w:val="none"/>
      </w:rPr>
    </w:lvl>
    <w:lvl w:ilvl="2">
      <w:start w:val="1"/>
      <w:numFmt w:val="decimal"/>
      <w:lvlText w:val="%1."/>
      <w:lvlJc w:val="left"/>
      <w:rPr>
        <w:rFonts w:ascii="Sylfaen" w:hAnsi="Sylfaen" w:cs="Sylfae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18"/>
        <w:szCs w:val="18"/>
        <w:u w:val="none"/>
      </w:rPr>
    </w:lvl>
    <w:lvl w:ilvl="3">
      <w:start w:val="1"/>
      <w:numFmt w:val="decimal"/>
      <w:lvlText w:val="%1."/>
      <w:lvlJc w:val="left"/>
      <w:rPr>
        <w:rFonts w:ascii="Sylfaen" w:hAnsi="Sylfaen" w:cs="Sylfae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18"/>
        <w:szCs w:val="18"/>
        <w:u w:val="none"/>
      </w:rPr>
    </w:lvl>
    <w:lvl w:ilvl="4">
      <w:start w:val="1"/>
      <w:numFmt w:val="decimal"/>
      <w:lvlText w:val="%1."/>
      <w:lvlJc w:val="left"/>
      <w:rPr>
        <w:rFonts w:ascii="Sylfaen" w:hAnsi="Sylfaen" w:cs="Sylfae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18"/>
        <w:szCs w:val="18"/>
        <w:u w:val="none"/>
      </w:rPr>
    </w:lvl>
    <w:lvl w:ilvl="5">
      <w:start w:val="1"/>
      <w:numFmt w:val="decimal"/>
      <w:lvlText w:val="%1."/>
      <w:lvlJc w:val="left"/>
      <w:rPr>
        <w:rFonts w:ascii="Sylfaen" w:hAnsi="Sylfaen" w:cs="Sylfae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18"/>
        <w:szCs w:val="18"/>
        <w:u w:val="none"/>
      </w:rPr>
    </w:lvl>
    <w:lvl w:ilvl="6">
      <w:start w:val="1"/>
      <w:numFmt w:val="decimal"/>
      <w:lvlText w:val="%1."/>
      <w:lvlJc w:val="left"/>
      <w:rPr>
        <w:rFonts w:ascii="Sylfaen" w:hAnsi="Sylfaen" w:cs="Sylfae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18"/>
        <w:szCs w:val="18"/>
        <w:u w:val="none"/>
      </w:rPr>
    </w:lvl>
    <w:lvl w:ilvl="7">
      <w:start w:val="1"/>
      <w:numFmt w:val="decimal"/>
      <w:lvlText w:val="%1."/>
      <w:lvlJc w:val="left"/>
      <w:rPr>
        <w:rFonts w:ascii="Sylfaen" w:hAnsi="Sylfaen" w:cs="Sylfae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18"/>
        <w:szCs w:val="18"/>
        <w:u w:val="none"/>
      </w:rPr>
    </w:lvl>
    <w:lvl w:ilvl="8">
      <w:start w:val="1"/>
      <w:numFmt w:val="decimal"/>
      <w:lvlText w:val="%1."/>
      <w:lvlJc w:val="left"/>
      <w:rPr>
        <w:rFonts w:ascii="Sylfaen" w:hAnsi="Sylfaen" w:cs="Sylfae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18"/>
        <w:szCs w:val="18"/>
        <w:u w:val="none"/>
      </w:rPr>
    </w:lvl>
  </w:abstractNum>
  <w:abstractNum w:abstractNumId="2">
    <w:nsid w:val="00000003"/>
    <w:multiLevelType w:val="multilevel"/>
    <w:tmpl w:val="00000002"/>
    <w:lvl w:ilvl="0">
      <w:start w:val="6"/>
      <w:numFmt w:val="decimal"/>
      <w:lvlText w:val="%1."/>
      <w:lvlJc w:val="left"/>
      <w:rPr>
        <w:rFonts w:ascii="Sylfaen" w:hAnsi="Sylfaen" w:cs="Sylfae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18"/>
        <w:szCs w:val="18"/>
        <w:u w:val="none"/>
      </w:rPr>
    </w:lvl>
    <w:lvl w:ilvl="1">
      <w:start w:val="6"/>
      <w:numFmt w:val="decimal"/>
      <w:lvlText w:val="%1."/>
      <w:lvlJc w:val="left"/>
      <w:rPr>
        <w:rFonts w:ascii="Sylfaen" w:hAnsi="Sylfaen" w:cs="Sylfae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18"/>
        <w:szCs w:val="18"/>
        <w:u w:val="none"/>
      </w:rPr>
    </w:lvl>
    <w:lvl w:ilvl="2">
      <w:start w:val="6"/>
      <w:numFmt w:val="decimal"/>
      <w:lvlText w:val="%1."/>
      <w:lvlJc w:val="left"/>
      <w:rPr>
        <w:rFonts w:ascii="Sylfaen" w:hAnsi="Sylfaen" w:cs="Sylfae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18"/>
        <w:szCs w:val="18"/>
        <w:u w:val="none"/>
      </w:rPr>
    </w:lvl>
    <w:lvl w:ilvl="3">
      <w:start w:val="6"/>
      <w:numFmt w:val="decimal"/>
      <w:lvlText w:val="%1."/>
      <w:lvlJc w:val="left"/>
      <w:rPr>
        <w:rFonts w:ascii="Sylfaen" w:hAnsi="Sylfaen" w:cs="Sylfae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18"/>
        <w:szCs w:val="18"/>
        <w:u w:val="none"/>
      </w:rPr>
    </w:lvl>
    <w:lvl w:ilvl="4">
      <w:start w:val="6"/>
      <w:numFmt w:val="decimal"/>
      <w:lvlText w:val="%1."/>
      <w:lvlJc w:val="left"/>
      <w:rPr>
        <w:rFonts w:ascii="Sylfaen" w:hAnsi="Sylfaen" w:cs="Sylfae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18"/>
        <w:szCs w:val="18"/>
        <w:u w:val="none"/>
      </w:rPr>
    </w:lvl>
    <w:lvl w:ilvl="5">
      <w:start w:val="6"/>
      <w:numFmt w:val="decimal"/>
      <w:lvlText w:val="%1."/>
      <w:lvlJc w:val="left"/>
      <w:rPr>
        <w:rFonts w:ascii="Sylfaen" w:hAnsi="Sylfaen" w:cs="Sylfae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18"/>
        <w:szCs w:val="18"/>
        <w:u w:val="none"/>
      </w:rPr>
    </w:lvl>
    <w:lvl w:ilvl="6">
      <w:start w:val="6"/>
      <w:numFmt w:val="decimal"/>
      <w:lvlText w:val="%1."/>
      <w:lvlJc w:val="left"/>
      <w:rPr>
        <w:rFonts w:ascii="Sylfaen" w:hAnsi="Sylfaen" w:cs="Sylfae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18"/>
        <w:szCs w:val="18"/>
        <w:u w:val="none"/>
      </w:rPr>
    </w:lvl>
    <w:lvl w:ilvl="7">
      <w:start w:val="6"/>
      <w:numFmt w:val="decimal"/>
      <w:lvlText w:val="%1."/>
      <w:lvlJc w:val="left"/>
      <w:rPr>
        <w:rFonts w:ascii="Sylfaen" w:hAnsi="Sylfaen" w:cs="Sylfae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18"/>
        <w:szCs w:val="18"/>
        <w:u w:val="none"/>
      </w:rPr>
    </w:lvl>
    <w:lvl w:ilvl="8">
      <w:start w:val="6"/>
      <w:numFmt w:val="decimal"/>
      <w:lvlText w:val="%1."/>
      <w:lvlJc w:val="left"/>
      <w:rPr>
        <w:rFonts w:ascii="Sylfaen" w:hAnsi="Sylfaen" w:cs="Sylfae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18"/>
        <w:szCs w:val="18"/>
        <w:u w:val="none"/>
      </w:rPr>
    </w:lvl>
  </w:abstractNum>
  <w:abstractNum w:abstractNumId="3">
    <w:nsid w:val="00000005"/>
    <w:multiLevelType w:val="multilevel"/>
    <w:tmpl w:val="00000004"/>
    <w:lvl w:ilvl="0">
      <w:start w:val="4"/>
      <w:numFmt w:val="decimal"/>
      <w:lvlText w:val="%1."/>
      <w:lvlJc w:val="left"/>
      <w:rPr>
        <w:rFonts w:ascii="Sylfaen" w:hAnsi="Sylfaen" w:cs="Sylfae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18"/>
        <w:szCs w:val="18"/>
        <w:u w:val="none"/>
      </w:rPr>
    </w:lvl>
    <w:lvl w:ilvl="1">
      <w:start w:val="4"/>
      <w:numFmt w:val="decimal"/>
      <w:lvlText w:val="%1."/>
      <w:lvlJc w:val="left"/>
      <w:rPr>
        <w:rFonts w:ascii="Sylfaen" w:hAnsi="Sylfaen" w:cs="Sylfae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18"/>
        <w:szCs w:val="18"/>
        <w:u w:val="none"/>
      </w:rPr>
    </w:lvl>
    <w:lvl w:ilvl="2">
      <w:start w:val="4"/>
      <w:numFmt w:val="decimal"/>
      <w:lvlText w:val="%1."/>
      <w:lvlJc w:val="left"/>
      <w:rPr>
        <w:rFonts w:ascii="Sylfaen" w:hAnsi="Sylfaen" w:cs="Sylfae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18"/>
        <w:szCs w:val="18"/>
        <w:u w:val="none"/>
      </w:rPr>
    </w:lvl>
    <w:lvl w:ilvl="3">
      <w:start w:val="4"/>
      <w:numFmt w:val="decimal"/>
      <w:lvlText w:val="%1."/>
      <w:lvlJc w:val="left"/>
      <w:rPr>
        <w:rFonts w:ascii="Sylfaen" w:hAnsi="Sylfaen" w:cs="Sylfae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18"/>
        <w:szCs w:val="18"/>
        <w:u w:val="none"/>
      </w:rPr>
    </w:lvl>
    <w:lvl w:ilvl="4">
      <w:start w:val="4"/>
      <w:numFmt w:val="decimal"/>
      <w:lvlText w:val="%1."/>
      <w:lvlJc w:val="left"/>
      <w:rPr>
        <w:rFonts w:ascii="Sylfaen" w:hAnsi="Sylfaen" w:cs="Sylfae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18"/>
        <w:szCs w:val="18"/>
        <w:u w:val="none"/>
      </w:rPr>
    </w:lvl>
    <w:lvl w:ilvl="5">
      <w:start w:val="4"/>
      <w:numFmt w:val="decimal"/>
      <w:lvlText w:val="%1."/>
      <w:lvlJc w:val="left"/>
      <w:rPr>
        <w:rFonts w:ascii="Sylfaen" w:hAnsi="Sylfaen" w:cs="Sylfae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18"/>
        <w:szCs w:val="18"/>
        <w:u w:val="none"/>
      </w:rPr>
    </w:lvl>
    <w:lvl w:ilvl="6">
      <w:start w:val="4"/>
      <w:numFmt w:val="decimal"/>
      <w:lvlText w:val="%1."/>
      <w:lvlJc w:val="left"/>
      <w:rPr>
        <w:rFonts w:ascii="Sylfaen" w:hAnsi="Sylfaen" w:cs="Sylfae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18"/>
        <w:szCs w:val="18"/>
        <w:u w:val="none"/>
      </w:rPr>
    </w:lvl>
    <w:lvl w:ilvl="7">
      <w:start w:val="4"/>
      <w:numFmt w:val="decimal"/>
      <w:lvlText w:val="%1."/>
      <w:lvlJc w:val="left"/>
      <w:rPr>
        <w:rFonts w:ascii="Sylfaen" w:hAnsi="Sylfaen" w:cs="Sylfae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18"/>
        <w:szCs w:val="18"/>
        <w:u w:val="none"/>
      </w:rPr>
    </w:lvl>
    <w:lvl w:ilvl="8">
      <w:start w:val="4"/>
      <w:numFmt w:val="decimal"/>
      <w:lvlText w:val="%1."/>
      <w:lvlJc w:val="left"/>
      <w:rPr>
        <w:rFonts w:ascii="Sylfaen" w:hAnsi="Sylfaen" w:cs="Sylfae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18"/>
        <w:szCs w:val="18"/>
        <w:u w:val="none"/>
      </w:rPr>
    </w:lvl>
  </w:abstractNum>
  <w:abstractNum w:abstractNumId="4">
    <w:nsid w:val="00000007"/>
    <w:multiLevelType w:val="multilevel"/>
    <w:tmpl w:val="00000006"/>
    <w:lvl w:ilvl="0">
      <w:start w:val="1"/>
      <w:numFmt w:val="decimal"/>
      <w:lvlText w:val="%1."/>
      <w:lvlJc w:val="left"/>
      <w:rPr>
        <w:rFonts w:ascii="Sylfaen" w:hAnsi="Sylfaen" w:cs="Sylfae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18"/>
        <w:szCs w:val="18"/>
        <w:u w:val="none"/>
      </w:rPr>
    </w:lvl>
    <w:lvl w:ilvl="1">
      <w:start w:val="1"/>
      <w:numFmt w:val="decimal"/>
      <w:lvlText w:val="%1."/>
      <w:lvlJc w:val="left"/>
      <w:rPr>
        <w:rFonts w:ascii="Sylfaen" w:hAnsi="Sylfaen" w:cs="Sylfae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18"/>
        <w:szCs w:val="18"/>
        <w:u w:val="none"/>
      </w:rPr>
    </w:lvl>
    <w:lvl w:ilvl="2">
      <w:start w:val="1"/>
      <w:numFmt w:val="decimal"/>
      <w:lvlText w:val="%1."/>
      <w:lvlJc w:val="left"/>
      <w:rPr>
        <w:rFonts w:ascii="Sylfaen" w:hAnsi="Sylfaen" w:cs="Sylfae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18"/>
        <w:szCs w:val="18"/>
        <w:u w:val="none"/>
      </w:rPr>
    </w:lvl>
    <w:lvl w:ilvl="3">
      <w:start w:val="1"/>
      <w:numFmt w:val="decimal"/>
      <w:lvlText w:val="%1."/>
      <w:lvlJc w:val="left"/>
      <w:rPr>
        <w:rFonts w:ascii="Sylfaen" w:hAnsi="Sylfaen" w:cs="Sylfae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18"/>
        <w:szCs w:val="18"/>
        <w:u w:val="none"/>
      </w:rPr>
    </w:lvl>
    <w:lvl w:ilvl="4">
      <w:start w:val="1"/>
      <w:numFmt w:val="decimal"/>
      <w:lvlText w:val="%1."/>
      <w:lvlJc w:val="left"/>
      <w:rPr>
        <w:rFonts w:ascii="Sylfaen" w:hAnsi="Sylfaen" w:cs="Sylfae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18"/>
        <w:szCs w:val="18"/>
        <w:u w:val="none"/>
      </w:rPr>
    </w:lvl>
    <w:lvl w:ilvl="5">
      <w:start w:val="1"/>
      <w:numFmt w:val="decimal"/>
      <w:lvlText w:val="%1."/>
      <w:lvlJc w:val="left"/>
      <w:rPr>
        <w:rFonts w:ascii="Sylfaen" w:hAnsi="Sylfaen" w:cs="Sylfae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18"/>
        <w:szCs w:val="18"/>
        <w:u w:val="none"/>
      </w:rPr>
    </w:lvl>
    <w:lvl w:ilvl="6">
      <w:start w:val="1"/>
      <w:numFmt w:val="decimal"/>
      <w:lvlText w:val="%1."/>
      <w:lvlJc w:val="left"/>
      <w:rPr>
        <w:rFonts w:ascii="Sylfaen" w:hAnsi="Sylfaen" w:cs="Sylfae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18"/>
        <w:szCs w:val="18"/>
        <w:u w:val="none"/>
      </w:rPr>
    </w:lvl>
    <w:lvl w:ilvl="7">
      <w:start w:val="1"/>
      <w:numFmt w:val="decimal"/>
      <w:lvlText w:val="%1."/>
      <w:lvlJc w:val="left"/>
      <w:rPr>
        <w:rFonts w:ascii="Sylfaen" w:hAnsi="Sylfaen" w:cs="Sylfae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18"/>
        <w:szCs w:val="18"/>
        <w:u w:val="none"/>
      </w:rPr>
    </w:lvl>
    <w:lvl w:ilvl="8">
      <w:start w:val="1"/>
      <w:numFmt w:val="decimal"/>
      <w:lvlText w:val="%1."/>
      <w:lvlJc w:val="left"/>
      <w:rPr>
        <w:rFonts w:ascii="Sylfaen" w:hAnsi="Sylfaen" w:cs="Sylfae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18"/>
        <w:szCs w:val="18"/>
        <w:u w:val="none"/>
      </w:rPr>
    </w:lvl>
  </w:abstractNum>
  <w:abstractNum w:abstractNumId="5">
    <w:nsid w:val="00000009"/>
    <w:multiLevelType w:val="multilevel"/>
    <w:tmpl w:val="00000008"/>
    <w:lvl w:ilvl="0">
      <w:start w:val="1"/>
      <w:numFmt w:val="decimal"/>
      <w:lvlText w:val="%1."/>
      <w:lvlJc w:val="left"/>
      <w:rPr>
        <w:rFonts w:ascii="Sylfaen" w:hAnsi="Sylfaen" w:cs="Sylfae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18"/>
        <w:szCs w:val="18"/>
        <w:u w:val="none"/>
      </w:rPr>
    </w:lvl>
    <w:lvl w:ilvl="1">
      <w:start w:val="1"/>
      <w:numFmt w:val="decimal"/>
      <w:lvlText w:val="%1."/>
      <w:lvlJc w:val="left"/>
      <w:rPr>
        <w:rFonts w:ascii="Sylfaen" w:hAnsi="Sylfaen" w:cs="Sylfae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18"/>
        <w:szCs w:val="18"/>
        <w:u w:val="none"/>
      </w:rPr>
    </w:lvl>
    <w:lvl w:ilvl="2">
      <w:start w:val="1"/>
      <w:numFmt w:val="decimal"/>
      <w:lvlText w:val="%1."/>
      <w:lvlJc w:val="left"/>
      <w:rPr>
        <w:rFonts w:ascii="Sylfaen" w:hAnsi="Sylfaen" w:cs="Sylfae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18"/>
        <w:szCs w:val="18"/>
        <w:u w:val="none"/>
      </w:rPr>
    </w:lvl>
    <w:lvl w:ilvl="3">
      <w:start w:val="1"/>
      <w:numFmt w:val="decimal"/>
      <w:lvlText w:val="%1."/>
      <w:lvlJc w:val="left"/>
      <w:rPr>
        <w:rFonts w:ascii="Sylfaen" w:hAnsi="Sylfaen" w:cs="Sylfae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18"/>
        <w:szCs w:val="18"/>
        <w:u w:val="none"/>
      </w:rPr>
    </w:lvl>
    <w:lvl w:ilvl="4">
      <w:start w:val="1"/>
      <w:numFmt w:val="decimal"/>
      <w:lvlText w:val="%1."/>
      <w:lvlJc w:val="left"/>
      <w:rPr>
        <w:rFonts w:ascii="Sylfaen" w:hAnsi="Sylfaen" w:cs="Sylfae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18"/>
        <w:szCs w:val="18"/>
        <w:u w:val="none"/>
      </w:rPr>
    </w:lvl>
    <w:lvl w:ilvl="5">
      <w:start w:val="1"/>
      <w:numFmt w:val="decimal"/>
      <w:lvlText w:val="%1."/>
      <w:lvlJc w:val="left"/>
      <w:rPr>
        <w:rFonts w:ascii="Sylfaen" w:hAnsi="Sylfaen" w:cs="Sylfae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18"/>
        <w:szCs w:val="18"/>
        <w:u w:val="none"/>
      </w:rPr>
    </w:lvl>
    <w:lvl w:ilvl="6">
      <w:start w:val="1"/>
      <w:numFmt w:val="decimal"/>
      <w:lvlText w:val="%1."/>
      <w:lvlJc w:val="left"/>
      <w:rPr>
        <w:rFonts w:ascii="Sylfaen" w:hAnsi="Sylfaen" w:cs="Sylfae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18"/>
        <w:szCs w:val="18"/>
        <w:u w:val="none"/>
      </w:rPr>
    </w:lvl>
    <w:lvl w:ilvl="7">
      <w:start w:val="1"/>
      <w:numFmt w:val="decimal"/>
      <w:lvlText w:val="%1."/>
      <w:lvlJc w:val="left"/>
      <w:rPr>
        <w:rFonts w:ascii="Sylfaen" w:hAnsi="Sylfaen" w:cs="Sylfae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18"/>
        <w:szCs w:val="18"/>
        <w:u w:val="none"/>
      </w:rPr>
    </w:lvl>
    <w:lvl w:ilvl="8">
      <w:start w:val="1"/>
      <w:numFmt w:val="decimal"/>
      <w:lvlText w:val="%1."/>
      <w:lvlJc w:val="left"/>
      <w:rPr>
        <w:rFonts w:ascii="Sylfaen" w:hAnsi="Sylfaen" w:cs="Sylfae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18"/>
        <w:szCs w:val="18"/>
        <w:u w:val="none"/>
      </w:rPr>
    </w:lvl>
  </w:abstractNum>
  <w:abstractNum w:abstractNumId="6">
    <w:nsid w:val="0000000B"/>
    <w:multiLevelType w:val="multilevel"/>
    <w:tmpl w:val="0000000A"/>
    <w:lvl w:ilvl="0">
      <w:start w:val="8"/>
      <w:numFmt w:val="decimal"/>
      <w:lvlText w:val="%1."/>
      <w:lvlJc w:val="left"/>
      <w:rPr>
        <w:rFonts w:ascii="Sylfaen" w:hAnsi="Sylfaen" w:cs="Sylfae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18"/>
        <w:szCs w:val="18"/>
        <w:u w:val="none"/>
      </w:rPr>
    </w:lvl>
    <w:lvl w:ilvl="1">
      <w:start w:val="8"/>
      <w:numFmt w:val="decimal"/>
      <w:lvlText w:val="%1."/>
      <w:lvlJc w:val="left"/>
      <w:rPr>
        <w:rFonts w:ascii="Sylfaen" w:hAnsi="Sylfaen" w:cs="Sylfae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18"/>
        <w:szCs w:val="18"/>
        <w:u w:val="none"/>
      </w:rPr>
    </w:lvl>
    <w:lvl w:ilvl="2">
      <w:start w:val="8"/>
      <w:numFmt w:val="decimal"/>
      <w:lvlText w:val="%1."/>
      <w:lvlJc w:val="left"/>
      <w:rPr>
        <w:rFonts w:ascii="Sylfaen" w:hAnsi="Sylfaen" w:cs="Sylfae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18"/>
        <w:szCs w:val="18"/>
        <w:u w:val="none"/>
      </w:rPr>
    </w:lvl>
    <w:lvl w:ilvl="3">
      <w:start w:val="8"/>
      <w:numFmt w:val="decimal"/>
      <w:lvlText w:val="%1."/>
      <w:lvlJc w:val="left"/>
      <w:rPr>
        <w:rFonts w:ascii="Sylfaen" w:hAnsi="Sylfaen" w:cs="Sylfae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18"/>
        <w:szCs w:val="18"/>
        <w:u w:val="none"/>
      </w:rPr>
    </w:lvl>
    <w:lvl w:ilvl="4">
      <w:start w:val="8"/>
      <w:numFmt w:val="decimal"/>
      <w:lvlText w:val="%1."/>
      <w:lvlJc w:val="left"/>
      <w:rPr>
        <w:rFonts w:ascii="Sylfaen" w:hAnsi="Sylfaen" w:cs="Sylfae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18"/>
        <w:szCs w:val="18"/>
        <w:u w:val="none"/>
      </w:rPr>
    </w:lvl>
    <w:lvl w:ilvl="5">
      <w:start w:val="8"/>
      <w:numFmt w:val="decimal"/>
      <w:lvlText w:val="%1."/>
      <w:lvlJc w:val="left"/>
      <w:rPr>
        <w:rFonts w:ascii="Sylfaen" w:hAnsi="Sylfaen" w:cs="Sylfae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18"/>
        <w:szCs w:val="18"/>
        <w:u w:val="none"/>
      </w:rPr>
    </w:lvl>
    <w:lvl w:ilvl="6">
      <w:start w:val="8"/>
      <w:numFmt w:val="decimal"/>
      <w:lvlText w:val="%1."/>
      <w:lvlJc w:val="left"/>
      <w:rPr>
        <w:rFonts w:ascii="Sylfaen" w:hAnsi="Sylfaen" w:cs="Sylfae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18"/>
        <w:szCs w:val="18"/>
        <w:u w:val="none"/>
      </w:rPr>
    </w:lvl>
    <w:lvl w:ilvl="7">
      <w:start w:val="8"/>
      <w:numFmt w:val="decimal"/>
      <w:lvlText w:val="%1."/>
      <w:lvlJc w:val="left"/>
      <w:rPr>
        <w:rFonts w:ascii="Sylfaen" w:hAnsi="Sylfaen" w:cs="Sylfae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18"/>
        <w:szCs w:val="18"/>
        <w:u w:val="none"/>
      </w:rPr>
    </w:lvl>
    <w:lvl w:ilvl="8">
      <w:start w:val="8"/>
      <w:numFmt w:val="decimal"/>
      <w:lvlText w:val="%1."/>
      <w:lvlJc w:val="left"/>
      <w:rPr>
        <w:rFonts w:ascii="Sylfaen" w:hAnsi="Sylfaen" w:cs="Sylfae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18"/>
        <w:szCs w:val="18"/>
        <w:u w:val="none"/>
      </w:rPr>
    </w:lvl>
  </w:abstractNum>
  <w:abstractNum w:abstractNumId="7">
    <w:nsid w:val="56235463"/>
    <w:multiLevelType w:val="hybridMultilevel"/>
    <w:tmpl w:val="194E2D82"/>
    <w:lvl w:ilvl="0" w:tplc="81E242AC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NewRomanPS-ItalicMT" w:eastAsia="TimesNewRomanPS-ItalicMT" w:hAnsi="TimesNewRomanPS-BoldMT" w:cs="TimesNewRomanPS-ItalicMT" w:hint="eastAsia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729173AA"/>
    <w:multiLevelType w:val="hybridMultilevel"/>
    <w:tmpl w:val="099E2D1C"/>
    <w:lvl w:ilvl="0" w:tplc="81E242AC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NewRomanPS-ItalicMT" w:eastAsia="TimesNewRomanPS-ItalicMT" w:hAnsi="TimesNewRomanPS-BoldMT" w:cs="TimesNewRomanPS-ItalicMT" w:hint="eastAsia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2">
    <w:abstractNumId w:val="7"/>
  </w:num>
  <w:num w:numId="3">
    <w:abstractNumId w:val="8"/>
  </w:num>
  <w:num w:numId="4">
    <w:abstractNumId w:val="1"/>
  </w:num>
  <w:num w:numId="5">
    <w:abstractNumId w:val="3"/>
  </w:num>
  <w:num w:numId="6">
    <w:abstractNumId w:val="4"/>
  </w:num>
  <w:num w:numId="7">
    <w:abstractNumId w:val="2"/>
  </w:num>
  <w:num w:numId="8">
    <w:abstractNumId w:val="5"/>
  </w:num>
  <w:num w:numId="9">
    <w:abstractNumId w:val="6"/>
  </w:num>
  <w:num w:numId="1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21C70"/>
    <w:rsid w:val="00215338"/>
    <w:rsid w:val="00315EF0"/>
    <w:rsid w:val="003A523D"/>
    <w:rsid w:val="00417F6B"/>
    <w:rsid w:val="00521C70"/>
    <w:rsid w:val="00673EF0"/>
    <w:rsid w:val="006B0243"/>
    <w:rsid w:val="007E5C67"/>
    <w:rsid w:val="00842867"/>
    <w:rsid w:val="00B13F99"/>
    <w:rsid w:val="00BA4942"/>
    <w:rsid w:val="00D32A01"/>
    <w:rsid w:val="00D428D7"/>
    <w:rsid w:val="00D953F3"/>
    <w:rsid w:val="00DB52D9"/>
    <w:rsid w:val="00E74A81"/>
    <w:rsid w:val="00E805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1C70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2">
    <w:name w:val="heading 2"/>
    <w:basedOn w:val="a"/>
    <w:next w:val="a"/>
    <w:link w:val="20"/>
    <w:uiPriority w:val="9"/>
    <w:unhideWhenUsed/>
    <w:qFormat/>
    <w:rsid w:val="00521C70"/>
    <w:pPr>
      <w:keepNext/>
      <w:keepLines/>
      <w:spacing w:before="200" w:line="276" w:lineRule="auto"/>
      <w:outlineLvl w:val="1"/>
    </w:pPr>
    <w:rPr>
      <w:rFonts w:ascii="Cambria" w:eastAsia="Times New Roman" w:hAnsi="Cambria"/>
      <w:b/>
      <w:bCs/>
      <w:color w:val="4F81BD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521C7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521C70"/>
  </w:style>
  <w:style w:type="paragraph" w:styleId="a5">
    <w:name w:val="footer"/>
    <w:basedOn w:val="a"/>
    <w:link w:val="a6"/>
    <w:unhideWhenUsed/>
    <w:rsid w:val="00521C7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521C70"/>
  </w:style>
  <w:style w:type="character" w:customStyle="1" w:styleId="20">
    <w:name w:val="Заголовок 2 Знак"/>
    <w:basedOn w:val="a0"/>
    <w:link w:val="2"/>
    <w:uiPriority w:val="9"/>
    <w:rsid w:val="00521C70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7">
    <w:name w:val="No Spacing"/>
    <w:link w:val="a8"/>
    <w:qFormat/>
    <w:rsid w:val="00521C70"/>
    <w:pPr>
      <w:spacing w:after="0" w:line="240" w:lineRule="auto"/>
    </w:pPr>
    <w:rPr>
      <w:rFonts w:ascii="Calibri" w:eastAsia="SimSun" w:hAnsi="Calibri" w:cs="Times New Roman"/>
      <w:sz w:val="24"/>
      <w:szCs w:val="24"/>
      <w:lang w:eastAsia="ru-RU"/>
    </w:rPr>
  </w:style>
  <w:style w:type="character" w:customStyle="1" w:styleId="a8">
    <w:name w:val="Без интервала Знак"/>
    <w:link w:val="a7"/>
    <w:locked/>
    <w:rsid w:val="00521C70"/>
    <w:rPr>
      <w:rFonts w:ascii="Calibri" w:eastAsia="SimSun" w:hAnsi="Calibri" w:cs="Times New Roman"/>
      <w:sz w:val="24"/>
      <w:szCs w:val="24"/>
      <w:lang w:eastAsia="ru-RU"/>
    </w:rPr>
  </w:style>
  <w:style w:type="character" w:customStyle="1" w:styleId="a9">
    <w:name w:val="Основной текст Знак"/>
    <w:basedOn w:val="a0"/>
    <w:link w:val="aa"/>
    <w:rsid w:val="00521C70"/>
    <w:rPr>
      <w:rFonts w:ascii="Sylfaen" w:hAnsi="Sylfaen"/>
      <w:spacing w:val="3"/>
      <w:sz w:val="18"/>
      <w:szCs w:val="18"/>
      <w:shd w:val="clear" w:color="auto" w:fill="FFFFFF"/>
    </w:rPr>
  </w:style>
  <w:style w:type="paragraph" w:styleId="aa">
    <w:name w:val="Body Text"/>
    <w:basedOn w:val="a"/>
    <w:link w:val="a9"/>
    <w:rsid w:val="00521C70"/>
    <w:pPr>
      <w:widowControl w:val="0"/>
      <w:shd w:val="clear" w:color="auto" w:fill="FFFFFF"/>
      <w:spacing w:before="240" w:line="216" w:lineRule="exact"/>
    </w:pPr>
    <w:rPr>
      <w:rFonts w:ascii="Sylfaen" w:eastAsiaTheme="minorHAnsi" w:hAnsi="Sylfaen" w:cstheme="minorBidi"/>
      <w:spacing w:val="3"/>
      <w:sz w:val="18"/>
      <w:szCs w:val="18"/>
      <w:lang w:eastAsia="en-US"/>
    </w:rPr>
  </w:style>
  <w:style w:type="character" w:customStyle="1" w:styleId="1">
    <w:name w:val="Основной текст Знак1"/>
    <w:basedOn w:val="a0"/>
    <w:link w:val="aa"/>
    <w:uiPriority w:val="99"/>
    <w:semiHidden/>
    <w:rsid w:val="00521C70"/>
    <w:rPr>
      <w:rFonts w:ascii="Times New Roman" w:eastAsia="SimSun" w:hAnsi="Times New Roman" w:cs="Times New Roman"/>
      <w:sz w:val="24"/>
      <w:szCs w:val="24"/>
      <w:lang w:eastAsia="zh-CN"/>
    </w:rPr>
  </w:style>
  <w:style w:type="character" w:customStyle="1" w:styleId="ab">
    <w:name w:val="Основной текст + Курсив"/>
    <w:aliases w:val="Интервал 0 pt,Интервал 0 pt2,Основной текст + Georgia,Курсив,Основной текст (2) + Book Antiqua,Не курсив,Интервал 0 pt3,Основной текст (2) + Не курсив,Основной текст + Не полужирный,Интервал 0 pt5,Оглавление + 12 pt,Полужирный1,9"/>
    <w:basedOn w:val="a9"/>
    <w:rsid w:val="00521C70"/>
    <w:rPr>
      <w:rFonts w:cs="Sylfaen"/>
      <w:i/>
      <w:iCs/>
      <w:spacing w:val="1"/>
      <w:u w:val="none"/>
    </w:rPr>
  </w:style>
  <w:style w:type="character" w:customStyle="1" w:styleId="7">
    <w:name w:val="Основной текст + 7"/>
    <w:aliases w:val="5 pt,Полужирный,Интервал 0 pt1,Основной текст (3) + Не курсив,Основной текст (3) + Gungsuh,Основной текст + FrankRuehl,6 pt,Оглавление + Курсив,Основной текст + 10 pt,Основной текст + 9,Основной текст + AngsanaUPC,12 pt,Заголовок №2 +"/>
    <w:basedOn w:val="a9"/>
    <w:rsid w:val="00521C70"/>
    <w:rPr>
      <w:rFonts w:ascii="Century Schoolbook" w:hAnsi="Century Schoolbook" w:cs="Century Schoolbook"/>
      <w:b/>
      <w:bCs/>
      <w:sz w:val="15"/>
      <w:szCs w:val="15"/>
      <w:u w:val="none"/>
    </w:rPr>
  </w:style>
  <w:style w:type="character" w:customStyle="1" w:styleId="3">
    <w:name w:val="Основной текст (3)_"/>
    <w:basedOn w:val="a0"/>
    <w:link w:val="30"/>
    <w:rsid w:val="00521C70"/>
    <w:rPr>
      <w:rFonts w:ascii="Century Schoolbook" w:hAnsi="Century Schoolbook"/>
      <w:i/>
      <w:iCs/>
      <w:spacing w:val="-5"/>
      <w:sz w:val="17"/>
      <w:szCs w:val="17"/>
      <w:shd w:val="clear" w:color="auto" w:fill="FFFFFF"/>
      <w:lang w:val="en-US"/>
    </w:rPr>
  </w:style>
  <w:style w:type="paragraph" w:customStyle="1" w:styleId="30">
    <w:name w:val="Основной текст (3)"/>
    <w:basedOn w:val="a"/>
    <w:link w:val="3"/>
    <w:rsid w:val="00521C70"/>
    <w:pPr>
      <w:widowControl w:val="0"/>
      <w:shd w:val="clear" w:color="auto" w:fill="FFFFFF"/>
      <w:spacing w:line="216" w:lineRule="exact"/>
    </w:pPr>
    <w:rPr>
      <w:rFonts w:ascii="Century Schoolbook" w:eastAsiaTheme="minorHAnsi" w:hAnsi="Century Schoolbook" w:cstheme="minorBidi"/>
      <w:i/>
      <w:iCs/>
      <w:spacing w:val="-5"/>
      <w:sz w:val="17"/>
      <w:szCs w:val="17"/>
      <w:lang w:val="en-US" w:eastAsia="en-US"/>
    </w:rPr>
  </w:style>
  <w:style w:type="character" w:customStyle="1" w:styleId="21">
    <w:name w:val="Основной текст (2)_"/>
    <w:basedOn w:val="a0"/>
    <w:link w:val="22"/>
    <w:rsid w:val="00521C70"/>
    <w:rPr>
      <w:rFonts w:ascii="Georgia" w:hAnsi="Georgia"/>
      <w:i/>
      <w:iCs/>
      <w:sz w:val="16"/>
      <w:szCs w:val="16"/>
      <w:shd w:val="clear" w:color="auto" w:fill="FFFFFF"/>
      <w:lang w:val="en-US"/>
    </w:rPr>
  </w:style>
  <w:style w:type="paragraph" w:customStyle="1" w:styleId="22">
    <w:name w:val="Основной текст (2)"/>
    <w:basedOn w:val="a"/>
    <w:link w:val="21"/>
    <w:rsid w:val="00521C70"/>
    <w:pPr>
      <w:widowControl w:val="0"/>
      <w:shd w:val="clear" w:color="auto" w:fill="FFFFFF"/>
      <w:spacing w:after="480" w:line="216" w:lineRule="exact"/>
      <w:jc w:val="both"/>
    </w:pPr>
    <w:rPr>
      <w:rFonts w:ascii="Georgia" w:eastAsiaTheme="minorHAnsi" w:hAnsi="Georgia" w:cstheme="minorBidi"/>
      <w:i/>
      <w:iCs/>
      <w:sz w:val="16"/>
      <w:szCs w:val="16"/>
      <w:lang w:val="en-US" w:eastAsia="en-US"/>
    </w:rPr>
  </w:style>
  <w:style w:type="character" w:customStyle="1" w:styleId="4">
    <w:name w:val="Основной текст (4)_"/>
    <w:basedOn w:val="a0"/>
    <w:link w:val="40"/>
    <w:rsid w:val="00521C70"/>
    <w:rPr>
      <w:rFonts w:ascii="Century Schoolbook" w:hAnsi="Century Schoolbook"/>
      <w:i/>
      <w:iCs/>
      <w:spacing w:val="-2"/>
      <w:sz w:val="17"/>
      <w:szCs w:val="17"/>
      <w:shd w:val="clear" w:color="auto" w:fill="FFFFFF"/>
      <w:lang w:val="en-US"/>
    </w:rPr>
  </w:style>
  <w:style w:type="paragraph" w:customStyle="1" w:styleId="40">
    <w:name w:val="Основной текст (4)"/>
    <w:basedOn w:val="a"/>
    <w:link w:val="4"/>
    <w:rsid w:val="00521C70"/>
    <w:pPr>
      <w:widowControl w:val="0"/>
      <w:shd w:val="clear" w:color="auto" w:fill="FFFFFF"/>
      <w:spacing w:line="216" w:lineRule="exact"/>
      <w:jc w:val="both"/>
    </w:pPr>
    <w:rPr>
      <w:rFonts w:ascii="Century Schoolbook" w:eastAsiaTheme="minorHAnsi" w:hAnsi="Century Schoolbook" w:cstheme="minorBidi"/>
      <w:i/>
      <w:iCs/>
      <w:spacing w:val="-2"/>
      <w:sz w:val="17"/>
      <w:szCs w:val="17"/>
      <w:lang w:val="en-US" w:eastAsia="en-US"/>
    </w:rPr>
  </w:style>
  <w:style w:type="character" w:customStyle="1" w:styleId="23">
    <w:name w:val="Основной текст + Не полужирный2"/>
    <w:aliases w:val="Интервал 0 pt4,Основной текст + Полужирный,Основной текст + Impact,7,5 pt1,Основной текст (4) + 6,Заголовок №3 + Не полужирный,Не курсив1"/>
    <w:basedOn w:val="a9"/>
    <w:rsid w:val="00521C70"/>
    <w:rPr>
      <w:rFonts w:ascii="Times New Roman" w:hAnsi="Times New Roman" w:cs="Times New Roman"/>
      <w:b/>
      <w:bCs/>
      <w:spacing w:val="0"/>
      <w:sz w:val="16"/>
      <w:szCs w:val="16"/>
      <w:u w:val="none"/>
      <w:lang w:val="en-US" w:eastAsia="en-US"/>
    </w:rPr>
  </w:style>
  <w:style w:type="character" w:customStyle="1" w:styleId="0pt">
    <w:name w:val="Основной текст + Интервал 0 pt"/>
    <w:aliases w:val="Масштаб 40%"/>
    <w:basedOn w:val="a9"/>
    <w:rsid w:val="00521C70"/>
    <w:rPr>
      <w:rFonts w:ascii="Century Schoolbook" w:hAnsi="Century Schoolbook" w:cs="Century Schoolbook"/>
      <w:spacing w:val="12"/>
      <w:w w:val="40"/>
      <w:u w:val="none"/>
    </w:rPr>
  </w:style>
  <w:style w:type="character" w:customStyle="1" w:styleId="ac">
    <w:name w:val="Оглавление_"/>
    <w:basedOn w:val="a0"/>
    <w:link w:val="ad"/>
    <w:rsid w:val="00521C70"/>
    <w:rPr>
      <w:rFonts w:ascii="Century Schoolbook" w:hAnsi="Century Schoolbook"/>
      <w:spacing w:val="3"/>
      <w:sz w:val="18"/>
      <w:szCs w:val="18"/>
      <w:shd w:val="clear" w:color="auto" w:fill="FFFFFF"/>
    </w:rPr>
  </w:style>
  <w:style w:type="character" w:customStyle="1" w:styleId="0pt0">
    <w:name w:val="Оглавление + Интервал 0 pt"/>
    <w:aliases w:val="Масштаб 40%1"/>
    <w:basedOn w:val="ac"/>
    <w:rsid w:val="00521C70"/>
    <w:rPr>
      <w:spacing w:val="12"/>
      <w:w w:val="40"/>
    </w:rPr>
  </w:style>
  <w:style w:type="paragraph" w:customStyle="1" w:styleId="ad">
    <w:name w:val="Оглавление"/>
    <w:basedOn w:val="a"/>
    <w:link w:val="ac"/>
    <w:rsid w:val="00521C70"/>
    <w:pPr>
      <w:widowControl w:val="0"/>
      <w:shd w:val="clear" w:color="auto" w:fill="FFFFFF"/>
      <w:spacing w:line="216" w:lineRule="exact"/>
      <w:jc w:val="both"/>
    </w:pPr>
    <w:rPr>
      <w:rFonts w:ascii="Century Schoolbook" w:eastAsiaTheme="minorHAnsi" w:hAnsi="Century Schoolbook" w:cstheme="minorBidi"/>
      <w:spacing w:val="3"/>
      <w:sz w:val="18"/>
      <w:szCs w:val="18"/>
      <w:lang w:eastAsia="en-US"/>
    </w:rPr>
  </w:style>
  <w:style w:type="character" w:customStyle="1" w:styleId="41">
    <w:name w:val="Основной текст (4) + Малые прописные"/>
    <w:basedOn w:val="4"/>
    <w:rsid w:val="00521C70"/>
    <w:rPr>
      <w:rFonts w:cs="Century Schoolbook"/>
      <w:smallCaps/>
      <w:spacing w:val="5"/>
      <w:sz w:val="8"/>
      <w:szCs w:val="8"/>
      <w:u w:val="none"/>
    </w:rPr>
  </w:style>
  <w:style w:type="character" w:styleId="ae">
    <w:name w:val="Hyperlink"/>
    <w:basedOn w:val="a0"/>
    <w:rsid w:val="00521C70"/>
    <w:rPr>
      <w:color w:val="0066CC"/>
      <w:u w:val="single"/>
    </w:rPr>
  </w:style>
  <w:style w:type="character" w:styleId="af">
    <w:name w:val="FollowedHyperlink"/>
    <w:basedOn w:val="a0"/>
    <w:rsid w:val="00521C70"/>
    <w:rPr>
      <w:color w:val="800080"/>
      <w:u w:val="single"/>
    </w:rPr>
  </w:style>
  <w:style w:type="character" w:customStyle="1" w:styleId="31">
    <w:name w:val="Знак Знак3"/>
    <w:semiHidden/>
    <w:locked/>
    <w:rsid w:val="00521C70"/>
    <w:rPr>
      <w:lang w:bidi="ar-SA"/>
    </w:rPr>
  </w:style>
  <w:style w:type="character" w:customStyle="1" w:styleId="24">
    <w:name w:val="Основной текст 2 Знак"/>
    <w:link w:val="25"/>
    <w:semiHidden/>
    <w:locked/>
    <w:rsid w:val="00521C70"/>
    <w:rPr>
      <w:rFonts w:ascii="Calibri" w:eastAsia="Calibri" w:hAnsi="Calibri"/>
    </w:rPr>
  </w:style>
  <w:style w:type="paragraph" w:styleId="25">
    <w:name w:val="Body Text 2"/>
    <w:basedOn w:val="a"/>
    <w:link w:val="24"/>
    <w:semiHidden/>
    <w:rsid w:val="00521C70"/>
    <w:pPr>
      <w:spacing w:after="120" w:line="480" w:lineRule="auto"/>
    </w:pPr>
    <w:rPr>
      <w:rFonts w:ascii="Calibri" w:eastAsia="Calibri" w:hAnsi="Calibri" w:cstheme="minorBidi"/>
      <w:sz w:val="22"/>
      <w:szCs w:val="22"/>
      <w:lang w:eastAsia="en-US"/>
    </w:rPr>
  </w:style>
  <w:style w:type="character" w:customStyle="1" w:styleId="210">
    <w:name w:val="Основной текст 2 Знак1"/>
    <w:basedOn w:val="a0"/>
    <w:link w:val="25"/>
    <w:uiPriority w:val="99"/>
    <w:semiHidden/>
    <w:rsid w:val="00521C70"/>
    <w:rPr>
      <w:rFonts w:ascii="Times New Roman" w:eastAsia="SimSun" w:hAnsi="Times New Roman" w:cs="Times New Roman"/>
      <w:sz w:val="24"/>
      <w:szCs w:val="24"/>
      <w:lang w:eastAsia="zh-CN"/>
    </w:rPr>
  </w:style>
  <w:style w:type="paragraph" w:customStyle="1" w:styleId="c2">
    <w:name w:val="c2"/>
    <w:basedOn w:val="a"/>
    <w:rsid w:val="00521C70"/>
    <w:pPr>
      <w:spacing w:before="100" w:beforeAutospacing="1" w:after="100" w:afterAutospacing="1"/>
    </w:pPr>
    <w:rPr>
      <w:rFonts w:eastAsia="Times New Roman"/>
      <w:lang w:eastAsia="ru-RU"/>
    </w:rPr>
  </w:style>
  <w:style w:type="paragraph" w:customStyle="1" w:styleId="ConsPlusTitle">
    <w:name w:val="ConsPlusTitle"/>
    <w:rsid w:val="00521C7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f0">
    <w:name w:val="Колонтитул_"/>
    <w:basedOn w:val="a0"/>
    <w:link w:val="af1"/>
    <w:locked/>
    <w:rsid w:val="00521C70"/>
    <w:rPr>
      <w:rFonts w:ascii="Dotum" w:eastAsia="Dotum" w:hAnsi="Dotum"/>
      <w:noProof/>
      <w:sz w:val="18"/>
      <w:szCs w:val="18"/>
      <w:shd w:val="clear" w:color="auto" w:fill="FFFFFF"/>
    </w:rPr>
  </w:style>
  <w:style w:type="paragraph" w:customStyle="1" w:styleId="af1">
    <w:name w:val="Колонтитул"/>
    <w:basedOn w:val="a"/>
    <w:link w:val="af0"/>
    <w:rsid w:val="00521C70"/>
    <w:pPr>
      <w:widowControl w:val="0"/>
      <w:shd w:val="clear" w:color="auto" w:fill="FFFFFF"/>
      <w:spacing w:line="240" w:lineRule="atLeast"/>
    </w:pPr>
    <w:rPr>
      <w:rFonts w:ascii="Dotum" w:eastAsia="Dotum" w:hAnsi="Dotum" w:cstheme="minorBidi"/>
      <w:noProof/>
      <w:sz w:val="18"/>
      <w:szCs w:val="18"/>
      <w:lang w:eastAsia="en-US"/>
    </w:rPr>
  </w:style>
  <w:style w:type="character" w:customStyle="1" w:styleId="10">
    <w:name w:val="Заголовок №1_"/>
    <w:basedOn w:val="a0"/>
    <w:link w:val="11"/>
    <w:locked/>
    <w:rsid w:val="00521C70"/>
    <w:rPr>
      <w:rFonts w:ascii="Arial Narrow" w:hAnsi="Arial Narrow"/>
      <w:b/>
      <w:bCs/>
      <w:spacing w:val="-5"/>
      <w:sz w:val="26"/>
      <w:szCs w:val="26"/>
      <w:shd w:val="clear" w:color="auto" w:fill="FFFFFF"/>
    </w:rPr>
  </w:style>
  <w:style w:type="paragraph" w:customStyle="1" w:styleId="11">
    <w:name w:val="Заголовок №1"/>
    <w:basedOn w:val="a"/>
    <w:link w:val="10"/>
    <w:rsid w:val="00521C70"/>
    <w:pPr>
      <w:widowControl w:val="0"/>
      <w:shd w:val="clear" w:color="auto" w:fill="FFFFFF"/>
      <w:spacing w:before="360" w:after="240" w:line="240" w:lineRule="atLeast"/>
      <w:ind w:hanging="340"/>
      <w:jc w:val="both"/>
      <w:outlineLvl w:val="0"/>
    </w:pPr>
    <w:rPr>
      <w:rFonts w:ascii="Arial Narrow" w:eastAsiaTheme="minorHAnsi" w:hAnsi="Arial Narrow" w:cstheme="minorBidi"/>
      <w:b/>
      <w:bCs/>
      <w:spacing w:val="-5"/>
      <w:sz w:val="26"/>
      <w:szCs w:val="26"/>
      <w:lang w:eastAsia="en-US"/>
    </w:rPr>
  </w:style>
  <w:style w:type="character" w:customStyle="1" w:styleId="26">
    <w:name w:val="Заголовок №2_"/>
    <w:basedOn w:val="a0"/>
    <w:link w:val="27"/>
    <w:locked/>
    <w:rsid w:val="00521C70"/>
    <w:rPr>
      <w:rFonts w:ascii="Arial Narrow" w:hAnsi="Arial Narrow"/>
      <w:b/>
      <w:bCs/>
      <w:spacing w:val="4"/>
      <w:sz w:val="26"/>
      <w:szCs w:val="26"/>
      <w:shd w:val="clear" w:color="auto" w:fill="FFFFFF"/>
    </w:rPr>
  </w:style>
  <w:style w:type="paragraph" w:customStyle="1" w:styleId="27">
    <w:name w:val="Заголовок №2"/>
    <w:basedOn w:val="a"/>
    <w:link w:val="26"/>
    <w:rsid w:val="00521C70"/>
    <w:pPr>
      <w:widowControl w:val="0"/>
      <w:shd w:val="clear" w:color="auto" w:fill="FFFFFF"/>
      <w:spacing w:before="240" w:after="120" w:line="240" w:lineRule="atLeast"/>
      <w:ind w:hanging="360"/>
      <w:jc w:val="both"/>
      <w:outlineLvl w:val="1"/>
    </w:pPr>
    <w:rPr>
      <w:rFonts w:ascii="Arial Narrow" w:eastAsiaTheme="minorHAnsi" w:hAnsi="Arial Narrow" w:cstheme="minorBidi"/>
      <w:b/>
      <w:bCs/>
      <w:spacing w:val="4"/>
      <w:sz w:val="26"/>
      <w:szCs w:val="26"/>
      <w:lang w:eastAsia="en-US"/>
    </w:rPr>
  </w:style>
  <w:style w:type="character" w:customStyle="1" w:styleId="apple-converted-space">
    <w:name w:val="apple-converted-space"/>
    <w:rsid w:val="00521C70"/>
  </w:style>
  <w:style w:type="character" w:customStyle="1" w:styleId="af2">
    <w:name w:val="Основной текст + Малые прописные"/>
    <w:basedOn w:val="a9"/>
    <w:rsid w:val="00521C70"/>
    <w:rPr>
      <w:rFonts w:ascii="Georgia" w:hAnsi="Georgia" w:cs="Georgia" w:hint="default"/>
      <w:smallCaps/>
      <w:strike w:val="0"/>
      <w:dstrike w:val="0"/>
      <w:spacing w:val="4"/>
      <w:u w:val="none"/>
      <w:effect w:val="none"/>
      <w:lang w:val="en-US" w:eastAsia="en-US"/>
    </w:rPr>
  </w:style>
  <w:style w:type="character" w:customStyle="1" w:styleId="32">
    <w:name w:val="Заголовок №3_"/>
    <w:basedOn w:val="a0"/>
    <w:link w:val="33"/>
    <w:rsid w:val="00521C70"/>
    <w:rPr>
      <w:rFonts w:ascii="Georgia" w:hAnsi="Georgia"/>
      <w:b/>
      <w:bCs/>
      <w:i/>
      <w:iCs/>
      <w:spacing w:val="4"/>
      <w:shd w:val="clear" w:color="auto" w:fill="FFFFFF"/>
    </w:rPr>
  </w:style>
  <w:style w:type="paragraph" w:customStyle="1" w:styleId="33">
    <w:name w:val="Заголовок №3"/>
    <w:basedOn w:val="a"/>
    <w:link w:val="32"/>
    <w:rsid w:val="00521C70"/>
    <w:pPr>
      <w:widowControl w:val="0"/>
      <w:shd w:val="clear" w:color="auto" w:fill="FFFFFF"/>
      <w:spacing w:before="180" w:after="180" w:line="240" w:lineRule="atLeast"/>
      <w:ind w:firstLine="280"/>
      <w:jc w:val="both"/>
      <w:outlineLvl w:val="2"/>
    </w:pPr>
    <w:rPr>
      <w:rFonts w:ascii="Georgia" w:eastAsiaTheme="minorHAnsi" w:hAnsi="Georgia" w:cstheme="minorBidi"/>
      <w:b/>
      <w:bCs/>
      <w:i/>
      <w:iCs/>
      <w:spacing w:val="4"/>
      <w:sz w:val="22"/>
      <w:szCs w:val="22"/>
      <w:lang w:eastAsia="en-US"/>
    </w:rPr>
  </w:style>
  <w:style w:type="table" w:styleId="af3">
    <w:name w:val="Table Grid"/>
    <w:basedOn w:val="a1"/>
    <w:rsid w:val="00521C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pt">
    <w:name w:val="Основной текст (2) + Интервал 0 pt"/>
    <w:basedOn w:val="21"/>
    <w:rsid w:val="00521C70"/>
    <w:rPr>
      <w:rFonts w:ascii="Bookman Old Style" w:hAnsi="Bookman Old Style" w:cs="Bookman Old Style"/>
      <w:b/>
      <w:bCs/>
      <w:spacing w:val="-2"/>
      <w:sz w:val="17"/>
      <w:szCs w:val="17"/>
      <w:u w:val="none"/>
    </w:rPr>
  </w:style>
  <w:style w:type="character" w:customStyle="1" w:styleId="5">
    <w:name w:val="Основной текст (5)_"/>
    <w:basedOn w:val="a0"/>
    <w:link w:val="50"/>
    <w:rsid w:val="00521C70"/>
    <w:rPr>
      <w:rFonts w:ascii="Bookman Old Style" w:hAnsi="Bookman Old Style"/>
      <w:i/>
      <w:iCs/>
      <w:spacing w:val="12"/>
      <w:sz w:val="16"/>
      <w:szCs w:val="16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521C70"/>
    <w:pPr>
      <w:widowControl w:val="0"/>
      <w:shd w:val="clear" w:color="auto" w:fill="FFFFFF"/>
      <w:spacing w:line="240" w:lineRule="exact"/>
      <w:ind w:firstLine="280"/>
      <w:jc w:val="both"/>
    </w:pPr>
    <w:rPr>
      <w:rFonts w:ascii="Bookman Old Style" w:eastAsiaTheme="minorHAnsi" w:hAnsi="Bookman Old Style" w:cstheme="minorBidi"/>
      <w:i/>
      <w:iCs/>
      <w:spacing w:val="12"/>
      <w:sz w:val="16"/>
      <w:szCs w:val="16"/>
      <w:lang w:eastAsia="en-US"/>
    </w:rPr>
  </w:style>
  <w:style w:type="character" w:customStyle="1" w:styleId="6">
    <w:name w:val="Основной текст (6)_"/>
    <w:basedOn w:val="a0"/>
    <w:link w:val="60"/>
    <w:rsid w:val="00521C70"/>
    <w:rPr>
      <w:rFonts w:ascii="Bookman Old Style" w:hAnsi="Bookman Old Style"/>
      <w:b/>
      <w:bCs/>
      <w:spacing w:val="-2"/>
      <w:sz w:val="17"/>
      <w:szCs w:val="17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521C70"/>
    <w:pPr>
      <w:widowControl w:val="0"/>
      <w:shd w:val="clear" w:color="auto" w:fill="FFFFFF"/>
      <w:spacing w:before="180" w:line="235" w:lineRule="exact"/>
      <w:ind w:firstLine="280"/>
      <w:jc w:val="both"/>
    </w:pPr>
    <w:rPr>
      <w:rFonts w:ascii="Bookman Old Style" w:eastAsiaTheme="minorHAnsi" w:hAnsi="Bookman Old Style" w:cstheme="minorBidi"/>
      <w:b/>
      <w:bCs/>
      <w:spacing w:val="-2"/>
      <w:sz w:val="17"/>
      <w:szCs w:val="17"/>
      <w:lang w:eastAsia="en-US"/>
    </w:rPr>
  </w:style>
  <w:style w:type="character" w:customStyle="1" w:styleId="28">
    <w:name w:val="Основной текст (2) + Малые прописные"/>
    <w:basedOn w:val="21"/>
    <w:rsid w:val="00521C70"/>
    <w:rPr>
      <w:rFonts w:ascii="Bookman Old Style" w:hAnsi="Bookman Old Style" w:cs="Bookman Old Style"/>
      <w:b/>
      <w:bCs/>
      <w:i/>
      <w:iCs/>
      <w:smallCaps/>
      <w:spacing w:val="10"/>
      <w:sz w:val="17"/>
      <w:szCs w:val="17"/>
      <w:u w:val="none"/>
    </w:rPr>
  </w:style>
  <w:style w:type="character" w:customStyle="1" w:styleId="10pt1">
    <w:name w:val="Основной текст + 10 pt1"/>
    <w:basedOn w:val="a9"/>
    <w:rsid w:val="00521C70"/>
    <w:rPr>
      <w:rFonts w:ascii="Georgia" w:hAnsi="Georgia" w:cs="Georgia"/>
      <w:i/>
      <w:iCs/>
      <w:spacing w:val="10"/>
      <w:sz w:val="20"/>
      <w:szCs w:val="20"/>
      <w:u w:val="none"/>
    </w:rPr>
  </w:style>
  <w:style w:type="character" w:customStyle="1" w:styleId="af4">
    <w:name w:val="Основной текст + Не курсив"/>
    <w:aliases w:val="Интервал 0 pt6"/>
    <w:basedOn w:val="a9"/>
    <w:rsid w:val="00521C70"/>
    <w:rPr>
      <w:rFonts w:ascii="Georgia" w:hAnsi="Georgia" w:cs="Georgia"/>
      <w:i/>
      <w:iCs/>
      <w:spacing w:val="0"/>
      <w:sz w:val="17"/>
      <w:szCs w:val="17"/>
      <w:u w:val="none"/>
    </w:rPr>
  </w:style>
  <w:style w:type="character" w:customStyle="1" w:styleId="c1">
    <w:name w:val="c1"/>
    <w:basedOn w:val="a0"/>
    <w:rsid w:val="00521C70"/>
  </w:style>
  <w:style w:type="character" w:styleId="af5">
    <w:name w:val="page number"/>
    <w:basedOn w:val="a0"/>
    <w:rsid w:val="00521C70"/>
  </w:style>
  <w:style w:type="paragraph" w:customStyle="1" w:styleId="ConsPlusNormal">
    <w:name w:val="ConsPlusNormal"/>
    <w:rsid w:val="00521C7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12">
    <w:name w:val="c12"/>
    <w:basedOn w:val="a"/>
    <w:rsid w:val="00D32A01"/>
    <w:pPr>
      <w:spacing w:before="100" w:beforeAutospacing="1" w:after="100" w:afterAutospacing="1"/>
    </w:pPr>
    <w:rPr>
      <w:rFonts w:eastAsia="Times New Roman"/>
      <w:lang w:eastAsia="ru-RU"/>
    </w:rPr>
  </w:style>
  <w:style w:type="character" w:customStyle="1" w:styleId="c10">
    <w:name w:val="c10"/>
    <w:basedOn w:val="a0"/>
    <w:rsid w:val="00D32A01"/>
  </w:style>
  <w:style w:type="paragraph" w:customStyle="1" w:styleId="c9">
    <w:name w:val="c9"/>
    <w:basedOn w:val="a"/>
    <w:rsid w:val="00D32A01"/>
    <w:pPr>
      <w:spacing w:before="100" w:beforeAutospacing="1" w:after="100" w:afterAutospacing="1"/>
    </w:pPr>
    <w:rPr>
      <w:rFonts w:eastAsia="Times New Roman"/>
      <w:lang w:eastAsia="ru-RU"/>
    </w:rPr>
  </w:style>
  <w:style w:type="character" w:customStyle="1" w:styleId="c3">
    <w:name w:val="c3"/>
    <w:basedOn w:val="a0"/>
    <w:rsid w:val="00D32A01"/>
  </w:style>
  <w:style w:type="character" w:customStyle="1" w:styleId="c17">
    <w:name w:val="c17"/>
    <w:basedOn w:val="a0"/>
    <w:rsid w:val="00D32A01"/>
  </w:style>
  <w:style w:type="paragraph" w:customStyle="1" w:styleId="c7">
    <w:name w:val="c7"/>
    <w:basedOn w:val="a"/>
    <w:rsid w:val="00D32A01"/>
    <w:pPr>
      <w:spacing w:before="100" w:beforeAutospacing="1" w:after="100" w:afterAutospacing="1"/>
    </w:pPr>
    <w:rPr>
      <w:rFonts w:eastAsia="Times New Roman"/>
      <w:lang w:eastAsia="ru-RU"/>
    </w:rPr>
  </w:style>
  <w:style w:type="character" w:customStyle="1" w:styleId="c20">
    <w:name w:val="c20"/>
    <w:basedOn w:val="a0"/>
    <w:rsid w:val="00B13F99"/>
  </w:style>
  <w:style w:type="character" w:customStyle="1" w:styleId="c21">
    <w:name w:val="c21"/>
    <w:basedOn w:val="a0"/>
    <w:rsid w:val="00B13F99"/>
  </w:style>
  <w:style w:type="paragraph" w:styleId="af6">
    <w:name w:val="Normal (Web)"/>
    <w:basedOn w:val="a"/>
    <w:uiPriority w:val="99"/>
    <w:unhideWhenUsed/>
    <w:rsid w:val="00B13F99"/>
    <w:pPr>
      <w:spacing w:before="100" w:beforeAutospacing="1" w:after="100" w:afterAutospacing="1"/>
    </w:pPr>
    <w:rPr>
      <w:rFonts w:eastAsia="Times New Roman"/>
      <w:lang w:eastAsia="ru-RU"/>
    </w:rPr>
  </w:style>
  <w:style w:type="character" w:customStyle="1" w:styleId="FontStyle31">
    <w:name w:val="Font Style31"/>
    <w:basedOn w:val="a0"/>
    <w:rsid w:val="00B13F99"/>
    <w:rPr>
      <w:rFonts w:cs="Times New Roman"/>
    </w:rPr>
  </w:style>
  <w:style w:type="paragraph" w:styleId="af7">
    <w:name w:val="Balloon Text"/>
    <w:basedOn w:val="a"/>
    <w:link w:val="af8"/>
    <w:uiPriority w:val="99"/>
    <w:semiHidden/>
    <w:unhideWhenUsed/>
    <w:rsid w:val="00E805DA"/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uiPriority w:val="99"/>
    <w:semiHidden/>
    <w:rsid w:val="00E805DA"/>
    <w:rPr>
      <w:rFonts w:ascii="Tahoma" w:eastAsia="SimSun" w:hAnsi="Tahoma" w:cs="Tahoma"/>
      <w:sz w:val="16"/>
      <w:szCs w:val="16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472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itul.ru" TargetMode="External"/><Relationship Id="rId13" Type="http://schemas.openxmlformats.org/officeDocument/2006/relationships/hyperlink" Target="http://www.englishteachers.ru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://www.english-easy.info/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pedsovet.su/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://www.tolearnenglish.com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it-n.ru/" TargetMode="External"/><Relationship Id="rId14" Type="http://schemas.openxmlformats.org/officeDocument/2006/relationships/hyperlink" Target="http://interaktiveboard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23109</Words>
  <Characters>131724</Characters>
  <Application>Microsoft Office Word</Application>
  <DocSecurity>0</DocSecurity>
  <Lines>1097</Lines>
  <Paragraphs>309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XTreme.ws</Company>
  <LinksUpToDate>false</LinksUpToDate>
  <CharactersWithSpaces>154524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XTreme.ws</cp:lastModifiedBy>
  <cp:revision>15</cp:revision>
  <dcterms:created xsi:type="dcterms:W3CDTF">2017-10-01T07:09:00Z</dcterms:created>
  <dcterms:modified xsi:type="dcterms:W3CDTF">2018-10-11T15:38:00Z</dcterms:modified>
</cp:coreProperties>
</file>